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9A52C" w14:textId="77777777" w:rsidR="0059209E" w:rsidRPr="00C8579C" w:rsidRDefault="00E72A10" w:rsidP="00A62419">
      <w:pPr>
        <w:keepNext/>
        <w:keepLines/>
        <w:ind w:right="1274"/>
      </w:pPr>
      <w:r>
        <w:t xml:space="preserve">                                                                                                                                                                                                                                                                                                                                                                                                                                                                                                                                                                                                                                                                                                                                                                                                                                                                                                                                                                                  </w:t>
      </w:r>
    </w:p>
    <w:p w14:paraId="6F426571" w14:textId="77777777" w:rsidR="007C70A1" w:rsidRPr="00C8579C" w:rsidRDefault="007C70A1" w:rsidP="00A62419">
      <w:pPr>
        <w:keepNext/>
        <w:keepLines/>
        <w:ind w:right="1274"/>
        <w:rPr>
          <w:rFonts w:ascii="Tahoma" w:hAnsi="Tahoma" w:cs="Tahoma"/>
          <w:b/>
        </w:rPr>
      </w:pPr>
      <w:r w:rsidRPr="00C8579C">
        <w:rPr>
          <w:rFonts w:ascii="Tahoma" w:hAnsi="Tahoma" w:cs="Tahoma"/>
          <w:b/>
        </w:rPr>
        <w:t>Naročnik:</w:t>
      </w:r>
    </w:p>
    <w:p w14:paraId="613AA5CC" w14:textId="77777777" w:rsidR="007C70A1" w:rsidRPr="00C8579C" w:rsidRDefault="007C70A1" w:rsidP="00A62419">
      <w:pPr>
        <w:keepNext/>
        <w:keepLines/>
        <w:rPr>
          <w:rFonts w:ascii="Tahoma" w:hAnsi="Tahoma" w:cs="Tahoma"/>
          <w:b/>
        </w:rPr>
      </w:pPr>
    </w:p>
    <w:p w14:paraId="21F765CB" w14:textId="77777777" w:rsidR="0094613F" w:rsidRPr="00C8579C" w:rsidRDefault="0094613F" w:rsidP="00A62419">
      <w:pPr>
        <w:keepNext/>
        <w:keepLines/>
        <w:rPr>
          <w:rFonts w:ascii="Tahoma" w:hAnsi="Tahoma" w:cs="Tahoma"/>
          <w:b/>
          <w:bCs/>
        </w:rPr>
      </w:pPr>
      <w:r w:rsidRPr="00C8579C">
        <w:rPr>
          <w:rFonts w:ascii="Tahoma" w:hAnsi="Tahoma" w:cs="Tahoma"/>
          <w:b/>
          <w:bCs/>
        </w:rPr>
        <w:t>JAVNO PODJETJE VODOVOD KANALIZACIJA SNAGA d.o.o.</w:t>
      </w:r>
    </w:p>
    <w:p w14:paraId="2B08D8B1" w14:textId="77777777" w:rsidR="0094613F" w:rsidRPr="00C8579C" w:rsidRDefault="0094613F" w:rsidP="00A62419">
      <w:pPr>
        <w:keepNext/>
        <w:keepLines/>
        <w:rPr>
          <w:rFonts w:ascii="Tahoma" w:hAnsi="Tahoma" w:cs="Tahoma"/>
        </w:rPr>
      </w:pPr>
      <w:r w:rsidRPr="00C8579C">
        <w:rPr>
          <w:rFonts w:ascii="Tahoma" w:hAnsi="Tahoma" w:cs="Tahoma"/>
        </w:rPr>
        <w:t>Vodovodna cesta 90</w:t>
      </w:r>
    </w:p>
    <w:p w14:paraId="0D6DBDC5" w14:textId="77777777" w:rsidR="0094613F" w:rsidRPr="00C8579C" w:rsidRDefault="0094613F" w:rsidP="00A62419">
      <w:pPr>
        <w:keepNext/>
        <w:keepLines/>
        <w:rPr>
          <w:rFonts w:ascii="Tahoma" w:hAnsi="Tahoma" w:cs="Tahoma"/>
        </w:rPr>
      </w:pPr>
      <w:r w:rsidRPr="00C8579C">
        <w:rPr>
          <w:rFonts w:ascii="Tahoma" w:hAnsi="Tahoma" w:cs="Tahoma"/>
        </w:rPr>
        <w:t>1000 Ljubljana</w:t>
      </w:r>
    </w:p>
    <w:p w14:paraId="4615DC46" w14:textId="77777777" w:rsidR="007C70A1" w:rsidRPr="00C8579C" w:rsidRDefault="007C70A1" w:rsidP="00A62419">
      <w:pPr>
        <w:keepNext/>
        <w:keepLines/>
        <w:rPr>
          <w:rFonts w:ascii="Tahoma" w:hAnsi="Tahoma" w:cs="Tahoma"/>
        </w:rPr>
      </w:pPr>
    </w:p>
    <w:p w14:paraId="4FB03BA0" w14:textId="77777777" w:rsidR="007C70A1" w:rsidRPr="00C8579C" w:rsidRDefault="007C70A1" w:rsidP="00A62419">
      <w:pPr>
        <w:keepNext/>
        <w:keepLines/>
        <w:rPr>
          <w:rFonts w:ascii="Tahoma" w:hAnsi="Tahoma" w:cs="Tahoma"/>
          <w:b/>
        </w:rPr>
      </w:pPr>
      <w:r w:rsidRPr="00C8579C">
        <w:rPr>
          <w:rFonts w:ascii="Tahoma" w:hAnsi="Tahoma" w:cs="Tahoma"/>
          <w:b/>
        </w:rPr>
        <w:t>Po pooblastilu javno naročilo vodi:</w:t>
      </w:r>
    </w:p>
    <w:p w14:paraId="36EC4CEE" w14:textId="77777777" w:rsidR="007C70A1" w:rsidRPr="00C8579C" w:rsidRDefault="007C70A1" w:rsidP="00A62419">
      <w:pPr>
        <w:keepNext/>
        <w:keepLines/>
        <w:rPr>
          <w:rFonts w:ascii="Tahoma" w:hAnsi="Tahoma" w:cs="Tahoma"/>
        </w:rPr>
      </w:pPr>
    </w:p>
    <w:p w14:paraId="22501E34" w14:textId="77777777" w:rsidR="00A04160" w:rsidRPr="00C8579C" w:rsidRDefault="00A04160" w:rsidP="00A62419">
      <w:pPr>
        <w:keepNext/>
        <w:keepLines/>
        <w:rPr>
          <w:rFonts w:ascii="Tahoma" w:hAnsi="Tahoma" w:cs="Tahoma"/>
          <w:b/>
          <w:bCs/>
        </w:rPr>
      </w:pPr>
      <w:r w:rsidRPr="00C8579C">
        <w:rPr>
          <w:rFonts w:ascii="Tahoma" w:hAnsi="Tahoma" w:cs="Tahoma"/>
          <w:b/>
          <w:bCs/>
        </w:rPr>
        <w:t xml:space="preserve">JAVNI HOLDING Ljubljana, d.o.o. </w:t>
      </w:r>
    </w:p>
    <w:p w14:paraId="76A37F43" w14:textId="77777777" w:rsidR="007C70A1" w:rsidRPr="00C8579C" w:rsidRDefault="00AA024E" w:rsidP="00A62419">
      <w:pPr>
        <w:keepNext/>
        <w:keepLines/>
        <w:rPr>
          <w:rFonts w:ascii="Tahoma" w:hAnsi="Tahoma" w:cs="Tahoma"/>
        </w:rPr>
      </w:pPr>
      <w:r w:rsidRPr="00C8579C">
        <w:rPr>
          <w:rFonts w:ascii="Tahoma" w:hAnsi="Tahoma" w:cs="Tahoma"/>
        </w:rPr>
        <w:t>Verovškova ulica 70</w:t>
      </w:r>
    </w:p>
    <w:p w14:paraId="79562D64" w14:textId="77777777" w:rsidR="00A04160" w:rsidRPr="00C8579C" w:rsidRDefault="00A04160" w:rsidP="00A62419">
      <w:pPr>
        <w:keepNext/>
        <w:keepLines/>
        <w:rPr>
          <w:rFonts w:ascii="Tahoma" w:hAnsi="Tahoma" w:cs="Tahoma"/>
        </w:rPr>
      </w:pPr>
      <w:r w:rsidRPr="00C8579C">
        <w:rPr>
          <w:rFonts w:ascii="Tahoma" w:hAnsi="Tahoma" w:cs="Tahoma"/>
        </w:rPr>
        <w:t>1000 Ljubljana</w:t>
      </w:r>
    </w:p>
    <w:p w14:paraId="7A183F80" w14:textId="77777777" w:rsidR="007C70A1" w:rsidRPr="00C8579C" w:rsidRDefault="007C70A1" w:rsidP="00A62419">
      <w:pPr>
        <w:keepNext/>
        <w:keepLines/>
        <w:rPr>
          <w:rFonts w:ascii="Tahoma" w:hAnsi="Tahoma" w:cs="Tahoma"/>
          <w:b/>
        </w:rPr>
      </w:pPr>
    </w:p>
    <w:p w14:paraId="0F48FA2E" w14:textId="77777777" w:rsidR="007C70A1" w:rsidRPr="00C8579C" w:rsidRDefault="007C70A1" w:rsidP="00A62419">
      <w:pPr>
        <w:keepNext/>
        <w:keepLines/>
        <w:jc w:val="center"/>
        <w:rPr>
          <w:rFonts w:ascii="Tahoma" w:hAnsi="Tahoma" w:cs="Tahoma"/>
        </w:rPr>
      </w:pPr>
    </w:p>
    <w:p w14:paraId="7DB260BE" w14:textId="28AE40B4" w:rsidR="00F041D3" w:rsidRDefault="007C70A1" w:rsidP="00A62419">
      <w:pPr>
        <w:keepNext/>
        <w:keepLines/>
        <w:rPr>
          <w:rFonts w:ascii="Tahoma" w:hAnsi="Tahoma" w:cs="Tahoma"/>
          <w:b/>
        </w:rPr>
      </w:pPr>
      <w:r w:rsidRPr="00C8579C">
        <w:rPr>
          <w:rFonts w:ascii="Tahoma" w:hAnsi="Tahoma" w:cs="Tahoma"/>
        </w:rPr>
        <w:t xml:space="preserve">Številka: </w:t>
      </w:r>
      <w:r w:rsidR="00DB4E60">
        <w:rPr>
          <w:rFonts w:ascii="Tahoma" w:hAnsi="Tahoma" w:cs="Tahoma"/>
          <w:b/>
        </w:rPr>
        <w:t>VKS-</w:t>
      </w:r>
      <w:r w:rsidR="004F497C">
        <w:rPr>
          <w:rFonts w:ascii="Tahoma" w:hAnsi="Tahoma" w:cs="Tahoma"/>
          <w:b/>
        </w:rPr>
        <w:t>61/25</w:t>
      </w:r>
    </w:p>
    <w:p w14:paraId="59E49D2A" w14:textId="4F6298B5" w:rsidR="00512D70" w:rsidRPr="00512D70" w:rsidRDefault="00512D70" w:rsidP="00A62419">
      <w:pPr>
        <w:keepNext/>
        <w:keepLines/>
        <w:rPr>
          <w:rFonts w:ascii="Tahoma" w:hAnsi="Tahoma" w:cs="Tahoma"/>
          <w:bCs/>
        </w:rPr>
      </w:pPr>
      <w:r w:rsidRPr="00512D70">
        <w:rPr>
          <w:rFonts w:ascii="Tahoma" w:hAnsi="Tahoma" w:cs="Tahoma"/>
          <w:bCs/>
        </w:rPr>
        <w:t>Zadeva:</w:t>
      </w:r>
      <w:r w:rsidR="00BE3DF6">
        <w:rPr>
          <w:rFonts w:ascii="Tahoma" w:hAnsi="Tahoma" w:cs="Tahoma"/>
          <w:bCs/>
        </w:rPr>
        <w:t xml:space="preserve"> </w:t>
      </w:r>
      <w:r w:rsidR="003A74E1" w:rsidRPr="003A74E1">
        <w:rPr>
          <w:rFonts w:ascii="Tahoma" w:hAnsi="Tahoma" w:cs="Tahoma"/>
          <w:b/>
        </w:rPr>
        <w:t>JHL-214-027/2025</w:t>
      </w:r>
    </w:p>
    <w:p w14:paraId="3F365568" w14:textId="77777777" w:rsidR="007C70A1" w:rsidRPr="00F041D3" w:rsidRDefault="00DD73DB" w:rsidP="00A62419">
      <w:pPr>
        <w:keepNext/>
        <w:keepLines/>
        <w:rPr>
          <w:rFonts w:ascii="Tahoma" w:hAnsi="Tahoma" w:cs="Tahoma"/>
          <w:b/>
        </w:rPr>
      </w:pPr>
      <w:r w:rsidRPr="00C8579C">
        <w:rPr>
          <w:rFonts w:ascii="Tahoma" w:hAnsi="Tahoma" w:cs="Tahoma"/>
        </w:rPr>
        <w:t xml:space="preserve"> </w:t>
      </w:r>
    </w:p>
    <w:p w14:paraId="22773E57" w14:textId="77777777" w:rsidR="004958CB" w:rsidRPr="00C8579C" w:rsidRDefault="004958CB" w:rsidP="00A62419">
      <w:pPr>
        <w:keepNext/>
        <w:keepLines/>
        <w:rPr>
          <w:rFonts w:ascii="Tahoma" w:hAnsi="Tahoma" w:cs="Tahoma"/>
        </w:rPr>
      </w:pPr>
    </w:p>
    <w:p w14:paraId="539F54FD" w14:textId="77777777" w:rsidR="00171035" w:rsidRPr="00C8579C" w:rsidRDefault="00171035" w:rsidP="00A62419">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8579C" w14:paraId="7BCE953A" w14:textId="77777777">
        <w:trPr>
          <w:trHeight w:val="851"/>
        </w:trPr>
        <w:tc>
          <w:tcPr>
            <w:tcW w:w="7094" w:type="dxa"/>
            <w:shd w:val="pct12" w:color="auto" w:fill="FFFFFF"/>
            <w:vAlign w:val="center"/>
          </w:tcPr>
          <w:p w14:paraId="228C4F65" w14:textId="7CA91FD5" w:rsidR="007C70A1" w:rsidRPr="00C8579C" w:rsidRDefault="003A17B3" w:rsidP="00A62419">
            <w:pPr>
              <w:keepNext/>
              <w:keepLines/>
              <w:jc w:val="center"/>
              <w:rPr>
                <w:rFonts w:ascii="Tahoma" w:hAnsi="Tahoma" w:cs="Tahoma"/>
                <w:b/>
                <w:sz w:val="28"/>
                <w:szCs w:val="28"/>
              </w:rPr>
            </w:pPr>
            <w:r w:rsidRPr="00A140BB">
              <w:rPr>
                <w:rFonts w:ascii="Tahoma" w:hAnsi="Tahoma" w:cs="Tahoma"/>
                <w:b/>
                <w:sz w:val="28"/>
                <w:szCs w:val="28"/>
              </w:rPr>
              <w:t>DOKUMENTACIJA V ZVEZI Z ODDAJO JAVNEGA NAROČILA NA SPLOŠNEM PODROČJU Z UPORABO ODPRTEGA POSTOPKA</w:t>
            </w:r>
          </w:p>
        </w:tc>
      </w:tr>
    </w:tbl>
    <w:p w14:paraId="3F3FD379" w14:textId="77777777" w:rsidR="0047238D" w:rsidRPr="00C8579C" w:rsidRDefault="0047238D" w:rsidP="00A62419">
      <w:pPr>
        <w:keepNext/>
        <w:keepLines/>
        <w:ind w:right="424"/>
        <w:jc w:val="center"/>
        <w:rPr>
          <w:rFonts w:ascii="Tahoma" w:hAnsi="Tahoma" w:cs="Tahoma"/>
          <w:b/>
        </w:rPr>
      </w:pPr>
    </w:p>
    <w:p w14:paraId="2970741B" w14:textId="77777777" w:rsidR="00444E72" w:rsidRPr="00C8579C" w:rsidRDefault="00444E72" w:rsidP="003A17B3">
      <w:pPr>
        <w:keepNext/>
        <w:keepLines/>
        <w:ind w:right="424"/>
        <w:rPr>
          <w:rFonts w:ascii="Tahoma" w:hAnsi="Tahoma" w:cs="Tahoma"/>
        </w:rPr>
      </w:pPr>
    </w:p>
    <w:p w14:paraId="08760DAF" w14:textId="769DB057" w:rsidR="004958CB" w:rsidRPr="00C8579C" w:rsidRDefault="006F4E8B" w:rsidP="00A62419">
      <w:pPr>
        <w:keepNext/>
        <w:keepLines/>
        <w:ind w:right="424"/>
        <w:jc w:val="center"/>
        <w:rPr>
          <w:rFonts w:ascii="Tahoma" w:hAnsi="Tahoma" w:cs="Tahoma"/>
          <w:b/>
        </w:rPr>
      </w:pPr>
      <w:r w:rsidRPr="006F4E8B">
        <w:rPr>
          <w:rFonts w:ascii="Tahoma" w:hAnsi="Tahoma" w:cs="Tahoma"/>
          <w:b/>
          <w:color w:val="000000"/>
          <w:sz w:val="28"/>
          <w:szCs w:val="28"/>
        </w:rPr>
        <w:t xml:space="preserve">Vzdrževanje, servisiranje in dobava rezervnih delov ter obnove rezalnih gredi za drobilec MTB </w:t>
      </w:r>
    </w:p>
    <w:p w14:paraId="33F7B676" w14:textId="77777777" w:rsidR="004958CB" w:rsidRPr="00C8579C" w:rsidRDefault="004958CB" w:rsidP="00A62419">
      <w:pPr>
        <w:keepNext/>
        <w:keepLines/>
        <w:ind w:right="424"/>
        <w:jc w:val="center"/>
        <w:rPr>
          <w:rFonts w:ascii="Tahoma" w:hAnsi="Tahoma" w:cs="Tahoma"/>
          <w:b/>
        </w:rPr>
      </w:pPr>
    </w:p>
    <w:p w14:paraId="411F9613" w14:textId="77777777" w:rsidR="004958CB" w:rsidRPr="00C8579C" w:rsidRDefault="004958CB" w:rsidP="00A62419">
      <w:pPr>
        <w:keepNext/>
        <w:keepLines/>
        <w:ind w:right="424"/>
        <w:jc w:val="center"/>
        <w:rPr>
          <w:rFonts w:ascii="Tahoma" w:hAnsi="Tahoma" w:cs="Tahoma"/>
          <w:b/>
        </w:rPr>
      </w:pPr>
    </w:p>
    <w:p w14:paraId="73CD1C22" w14:textId="77777777" w:rsidR="007C70A1" w:rsidRPr="00C8579C" w:rsidRDefault="007C70A1" w:rsidP="00A62419">
      <w:pPr>
        <w:keepNext/>
        <w:keepLines/>
        <w:ind w:right="424"/>
        <w:jc w:val="center"/>
        <w:rPr>
          <w:rFonts w:ascii="Tahoma" w:hAnsi="Tahoma" w:cs="Tahoma"/>
        </w:rPr>
      </w:pPr>
    </w:p>
    <w:p w14:paraId="1EBD3E43" w14:textId="77777777" w:rsidR="00F46CA6" w:rsidRPr="00C8579C" w:rsidRDefault="00F46CA6" w:rsidP="00A62419">
      <w:pPr>
        <w:keepNext/>
        <w:keepLines/>
        <w:ind w:right="424"/>
        <w:jc w:val="center"/>
        <w:rPr>
          <w:rFonts w:ascii="Tahoma" w:hAnsi="Tahoma" w:cs="Tahoma"/>
          <w:noProof/>
        </w:rPr>
      </w:pPr>
    </w:p>
    <w:p w14:paraId="5D0A5832" w14:textId="77777777" w:rsidR="00650419" w:rsidRPr="00C8579C" w:rsidRDefault="00650419" w:rsidP="00A62419">
      <w:pPr>
        <w:keepNext/>
        <w:keepLines/>
        <w:ind w:right="424"/>
        <w:jc w:val="center"/>
        <w:rPr>
          <w:rFonts w:ascii="Tahoma" w:hAnsi="Tahoma" w:cs="Tahoma"/>
          <w:noProof/>
        </w:rPr>
      </w:pPr>
    </w:p>
    <w:p w14:paraId="70E6576B" w14:textId="77777777" w:rsidR="00F46CA6" w:rsidRPr="00C8579C" w:rsidRDefault="00F46CA6" w:rsidP="00A62419">
      <w:pPr>
        <w:keepNext/>
        <w:keepLines/>
        <w:ind w:right="424"/>
        <w:jc w:val="center"/>
        <w:rPr>
          <w:rFonts w:ascii="Tahoma" w:hAnsi="Tahoma" w:cs="Tahoma"/>
          <w:noProof/>
        </w:rPr>
      </w:pPr>
    </w:p>
    <w:p w14:paraId="4FB49B3B" w14:textId="63A6FA80" w:rsidR="00413199" w:rsidRPr="00C8579C" w:rsidRDefault="000D748B" w:rsidP="00A62419">
      <w:pPr>
        <w:keepNext/>
        <w:keepLines/>
        <w:tabs>
          <w:tab w:val="left" w:pos="567"/>
        </w:tabs>
        <w:jc w:val="center"/>
        <w:rPr>
          <w:rFonts w:ascii="Tahoma" w:hAnsi="Tahoma" w:cs="Tahoma"/>
          <w:noProof/>
        </w:rPr>
        <w:sectPr w:rsidR="00413199" w:rsidRPr="00C8579C" w:rsidSect="003075B1">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C8579C">
        <w:rPr>
          <w:rFonts w:ascii="Tahoma" w:hAnsi="Tahoma" w:cs="Tahoma"/>
          <w:noProof/>
        </w:rPr>
        <w:t>Ljubljana,</w:t>
      </w:r>
      <w:r w:rsidR="00AF2BCA" w:rsidRPr="00C8579C">
        <w:rPr>
          <w:rFonts w:ascii="Tahoma" w:hAnsi="Tahoma" w:cs="Tahoma"/>
          <w:noProof/>
        </w:rPr>
        <w:t xml:space="preserve"> </w:t>
      </w:r>
      <w:r w:rsidR="004F497C">
        <w:rPr>
          <w:rFonts w:ascii="Tahoma" w:hAnsi="Tahoma" w:cs="Tahoma"/>
          <w:noProof/>
        </w:rPr>
        <w:t xml:space="preserve">oktober </w:t>
      </w:r>
      <w:r w:rsidR="00D22122">
        <w:rPr>
          <w:rFonts w:ascii="Tahoma" w:hAnsi="Tahoma" w:cs="Tahoma"/>
          <w:noProof/>
        </w:rPr>
        <w:t>202</w:t>
      </w:r>
      <w:r w:rsidR="004C02EE">
        <w:rPr>
          <w:rFonts w:ascii="Tahoma" w:hAnsi="Tahoma" w:cs="Tahoma"/>
          <w:noProof/>
        </w:rPr>
        <w:t>5</w:t>
      </w:r>
    </w:p>
    <w:p w14:paraId="2714F145" w14:textId="77777777" w:rsidR="003A17B3" w:rsidRDefault="003A17B3" w:rsidP="00A62419">
      <w:pPr>
        <w:pStyle w:val="Naslov1"/>
        <w:keepLines/>
        <w:jc w:val="center"/>
        <w:rPr>
          <w:rFonts w:ascii="Tahoma" w:hAnsi="Tahoma" w:cs="Tahoma"/>
          <w:sz w:val="28"/>
          <w:szCs w:val="28"/>
          <w:lang w:val="sl-SI"/>
        </w:rPr>
      </w:pPr>
      <w:bookmarkStart w:id="0" w:name="_Toc178483388"/>
    </w:p>
    <w:p w14:paraId="5EB40DE8" w14:textId="448B1798" w:rsidR="007C70A1" w:rsidRPr="00C8579C" w:rsidRDefault="007C70A1" w:rsidP="00A62419">
      <w:pPr>
        <w:pStyle w:val="Naslov1"/>
        <w:keepLines/>
        <w:jc w:val="center"/>
        <w:rPr>
          <w:rFonts w:ascii="Tahoma" w:hAnsi="Tahoma" w:cs="Tahoma"/>
          <w:sz w:val="28"/>
          <w:szCs w:val="28"/>
          <w:lang w:val="sl-SI"/>
        </w:rPr>
      </w:pPr>
      <w:r w:rsidRPr="00C8579C">
        <w:rPr>
          <w:rFonts w:ascii="Tahoma" w:hAnsi="Tahoma" w:cs="Tahoma"/>
          <w:sz w:val="28"/>
          <w:szCs w:val="28"/>
          <w:lang w:val="sl-SI"/>
        </w:rPr>
        <w:t xml:space="preserve">POVABILO K ODDAJI </w:t>
      </w:r>
      <w:bookmarkEnd w:id="0"/>
      <w:r w:rsidR="00037AB0" w:rsidRPr="00C8579C">
        <w:rPr>
          <w:rFonts w:ascii="Tahoma" w:hAnsi="Tahoma" w:cs="Tahoma"/>
          <w:sz w:val="28"/>
          <w:szCs w:val="28"/>
          <w:lang w:val="sl-SI"/>
        </w:rPr>
        <w:t>PONUDBE</w:t>
      </w:r>
    </w:p>
    <w:p w14:paraId="3C867791" w14:textId="77777777" w:rsidR="007C70A1" w:rsidRPr="00C8579C" w:rsidRDefault="007C70A1" w:rsidP="00A62419">
      <w:pPr>
        <w:keepNext/>
        <w:keepLines/>
        <w:tabs>
          <w:tab w:val="left" w:pos="2895"/>
        </w:tabs>
        <w:rPr>
          <w:rFonts w:ascii="Tahoma" w:hAnsi="Tahoma" w:cs="Tahoma"/>
        </w:rPr>
      </w:pPr>
      <w:r w:rsidRPr="00C8579C">
        <w:rPr>
          <w:rFonts w:ascii="Tahoma" w:hAnsi="Tahoma" w:cs="Tahoma"/>
        </w:rPr>
        <w:tab/>
      </w:r>
    </w:p>
    <w:p w14:paraId="0DA5B9F0" w14:textId="77777777" w:rsidR="007C70A1" w:rsidRPr="00C8579C" w:rsidRDefault="007C70A1" w:rsidP="00A62419">
      <w:pPr>
        <w:keepNext/>
        <w:keepLines/>
        <w:rPr>
          <w:rFonts w:ascii="Tahoma" w:hAnsi="Tahoma" w:cs="Tahoma"/>
        </w:rPr>
      </w:pPr>
    </w:p>
    <w:p w14:paraId="29DAF1DF" w14:textId="77777777" w:rsidR="007C70A1" w:rsidRPr="00C8579C" w:rsidRDefault="007C70A1" w:rsidP="00A62419">
      <w:pPr>
        <w:keepNext/>
        <w:keepLines/>
        <w:rPr>
          <w:rFonts w:ascii="Tahoma" w:hAnsi="Tahoma" w:cs="Tahoma"/>
        </w:rPr>
      </w:pPr>
    </w:p>
    <w:p w14:paraId="4F7DCF01" w14:textId="77777777" w:rsidR="007C70A1" w:rsidRPr="00C8579C" w:rsidRDefault="007C70A1" w:rsidP="00A62419">
      <w:pPr>
        <w:keepNext/>
        <w:keepLines/>
        <w:rPr>
          <w:rFonts w:ascii="Tahoma" w:hAnsi="Tahoma" w:cs="Tahoma"/>
        </w:rPr>
      </w:pPr>
    </w:p>
    <w:p w14:paraId="287B2EC9" w14:textId="77777777" w:rsidR="007C70A1" w:rsidRPr="00C8579C" w:rsidRDefault="00A04160" w:rsidP="00A62419">
      <w:pPr>
        <w:keepNext/>
        <w:keepLines/>
        <w:jc w:val="both"/>
        <w:rPr>
          <w:rFonts w:ascii="Tahoma" w:hAnsi="Tahoma" w:cs="Tahoma"/>
        </w:rPr>
      </w:pPr>
      <w:r w:rsidRPr="00C8579C">
        <w:rPr>
          <w:rFonts w:ascii="Tahoma" w:hAnsi="Tahoma" w:cs="Tahoma"/>
        </w:rPr>
        <w:t xml:space="preserve">JAVNI HOLDING Ljubljana, d.o.o., </w:t>
      </w:r>
      <w:r w:rsidR="00AA024E" w:rsidRPr="00C8579C">
        <w:rPr>
          <w:rFonts w:ascii="Tahoma" w:hAnsi="Tahoma" w:cs="Tahoma"/>
        </w:rPr>
        <w:t>Verovškova ulica 70</w:t>
      </w:r>
      <w:r w:rsidR="008720E4" w:rsidRPr="00C8579C">
        <w:rPr>
          <w:rFonts w:ascii="Tahoma" w:hAnsi="Tahoma" w:cs="Tahoma"/>
        </w:rPr>
        <w:t xml:space="preserve">, </w:t>
      </w:r>
      <w:r w:rsidR="001E083D" w:rsidRPr="00C8579C">
        <w:rPr>
          <w:rFonts w:ascii="Tahoma" w:hAnsi="Tahoma" w:cs="Tahoma"/>
        </w:rPr>
        <w:t xml:space="preserve">1000 </w:t>
      </w:r>
      <w:r w:rsidR="008720E4" w:rsidRPr="00C8579C">
        <w:rPr>
          <w:rFonts w:ascii="Tahoma" w:hAnsi="Tahoma" w:cs="Tahoma"/>
        </w:rPr>
        <w:t>Ljubljana</w:t>
      </w:r>
      <w:r w:rsidR="007C70A1" w:rsidRPr="00C8579C">
        <w:rPr>
          <w:rFonts w:ascii="Tahoma" w:hAnsi="Tahoma" w:cs="Tahoma"/>
        </w:rPr>
        <w:t xml:space="preserve">, na podlagi </w:t>
      </w:r>
      <w:r w:rsidR="000778AC" w:rsidRPr="00C8579C">
        <w:rPr>
          <w:rFonts w:ascii="Tahoma" w:hAnsi="Tahoma" w:cs="Tahoma"/>
        </w:rPr>
        <w:t xml:space="preserve">pooblastila </w:t>
      </w:r>
      <w:r w:rsidR="0094613F" w:rsidRPr="00C8579C">
        <w:rPr>
          <w:rFonts w:ascii="Tahoma" w:hAnsi="Tahoma" w:cs="Tahoma"/>
        </w:rPr>
        <w:t xml:space="preserve">naročnika </w:t>
      </w:r>
      <w:r w:rsidR="0094613F" w:rsidRPr="00C8579C">
        <w:rPr>
          <w:rFonts w:ascii="Tahoma" w:hAnsi="Tahoma" w:cs="Tahoma"/>
          <w:bCs/>
          <w:noProof/>
        </w:rPr>
        <w:t>JAVNO PODJETJE VODOVOD KANALIZACIJA SNAGA d.o.o.</w:t>
      </w:r>
      <w:r w:rsidR="000778AC" w:rsidRPr="00C8579C">
        <w:rPr>
          <w:rFonts w:ascii="Tahoma" w:hAnsi="Tahoma" w:cs="Tahoma"/>
          <w:bCs/>
        </w:rPr>
        <w:t xml:space="preserve">, </w:t>
      </w:r>
    </w:p>
    <w:p w14:paraId="18BE8B32" w14:textId="77777777" w:rsidR="007C70A1" w:rsidRPr="00C8579C" w:rsidRDefault="007C70A1" w:rsidP="00A62419">
      <w:pPr>
        <w:keepNext/>
        <w:keepLines/>
        <w:rPr>
          <w:rFonts w:ascii="Tahoma" w:hAnsi="Tahoma" w:cs="Tahoma"/>
        </w:rPr>
      </w:pPr>
    </w:p>
    <w:p w14:paraId="60EEBD27" w14:textId="77777777" w:rsidR="007C70A1" w:rsidRPr="00C8579C" w:rsidRDefault="007C70A1" w:rsidP="00A62419">
      <w:pPr>
        <w:keepNext/>
        <w:keepLines/>
        <w:jc w:val="center"/>
        <w:rPr>
          <w:rFonts w:ascii="Tahoma" w:hAnsi="Tahoma" w:cs="Tahoma"/>
        </w:rPr>
      </w:pPr>
    </w:p>
    <w:p w14:paraId="41DB5FA7" w14:textId="77777777" w:rsidR="007C70A1" w:rsidRPr="00C8579C" w:rsidRDefault="007C70A1" w:rsidP="00A62419">
      <w:pPr>
        <w:keepNext/>
        <w:keepLines/>
        <w:rPr>
          <w:rFonts w:ascii="Tahoma" w:hAnsi="Tahoma" w:cs="Tahoma"/>
          <w:b/>
        </w:rPr>
      </w:pPr>
      <w:r w:rsidRPr="00C8579C">
        <w:rPr>
          <w:rFonts w:ascii="Tahoma" w:hAnsi="Tahoma" w:cs="Tahoma"/>
          <w:b/>
        </w:rPr>
        <w:t xml:space="preserve"> vabi </w:t>
      </w:r>
    </w:p>
    <w:p w14:paraId="17F16562" w14:textId="77777777" w:rsidR="007C70A1" w:rsidRPr="00C8579C" w:rsidRDefault="007C70A1" w:rsidP="00A62419">
      <w:pPr>
        <w:keepNext/>
        <w:keepLines/>
        <w:jc w:val="center"/>
        <w:rPr>
          <w:rFonts w:ascii="Tahoma" w:hAnsi="Tahoma" w:cs="Tahoma"/>
        </w:rPr>
      </w:pPr>
    </w:p>
    <w:p w14:paraId="22CB20AB" w14:textId="77777777" w:rsidR="007C70A1" w:rsidRPr="00C8579C" w:rsidRDefault="007C70A1" w:rsidP="00A62419">
      <w:pPr>
        <w:keepNext/>
        <w:keepLines/>
        <w:jc w:val="center"/>
        <w:rPr>
          <w:rFonts w:ascii="Tahoma" w:hAnsi="Tahoma" w:cs="Tahoma"/>
        </w:rPr>
      </w:pPr>
    </w:p>
    <w:p w14:paraId="65B0FF35" w14:textId="77777777" w:rsidR="00D9227D" w:rsidRPr="00C8579C" w:rsidRDefault="00D9227D" w:rsidP="00A62419">
      <w:pPr>
        <w:keepNext/>
        <w:keepLines/>
        <w:jc w:val="center"/>
        <w:rPr>
          <w:rFonts w:ascii="Tahoma" w:hAnsi="Tahoma" w:cs="Tahoma"/>
        </w:rPr>
      </w:pPr>
    </w:p>
    <w:p w14:paraId="523B9235" w14:textId="77777777" w:rsidR="007C70A1" w:rsidRPr="00C8579C" w:rsidRDefault="007C70A1" w:rsidP="00A62419">
      <w:pPr>
        <w:keepNext/>
        <w:keepLines/>
        <w:jc w:val="both"/>
        <w:rPr>
          <w:rFonts w:ascii="Tahoma" w:hAnsi="Tahoma" w:cs="Tahoma"/>
        </w:rPr>
      </w:pPr>
      <w:r w:rsidRPr="00C8579C">
        <w:rPr>
          <w:rFonts w:ascii="Tahoma" w:hAnsi="Tahoma" w:cs="Tahoma"/>
        </w:rPr>
        <w:t>vse zainteresirane ponudnike, da predložijo svojo ponudbo po zahtevah</w:t>
      </w:r>
      <w:r w:rsidR="006A1CBC" w:rsidRPr="00C8579C">
        <w:rPr>
          <w:rFonts w:ascii="Tahoma" w:hAnsi="Tahoma" w:cs="Tahoma"/>
        </w:rPr>
        <w:t xml:space="preserve"> razpisne</w:t>
      </w:r>
      <w:r w:rsidRPr="00C8579C">
        <w:rPr>
          <w:rFonts w:ascii="Tahoma" w:hAnsi="Tahoma" w:cs="Tahoma"/>
        </w:rPr>
        <w:t xml:space="preserve"> </w:t>
      </w:r>
      <w:r w:rsidR="007F1692" w:rsidRPr="00C8579C">
        <w:rPr>
          <w:rFonts w:ascii="Tahoma" w:hAnsi="Tahoma" w:cs="Tahoma"/>
        </w:rPr>
        <w:t>dokumentacije</w:t>
      </w:r>
      <w:r w:rsidR="00905A92" w:rsidRPr="00C8579C">
        <w:rPr>
          <w:rFonts w:ascii="Tahoma" w:hAnsi="Tahoma" w:cs="Tahoma"/>
        </w:rPr>
        <w:t>:</w:t>
      </w:r>
    </w:p>
    <w:p w14:paraId="5264E20E" w14:textId="77777777" w:rsidR="007C70A1" w:rsidRPr="00C8579C" w:rsidRDefault="007C70A1" w:rsidP="00A62419">
      <w:pPr>
        <w:keepNext/>
        <w:keepLines/>
        <w:rPr>
          <w:rFonts w:ascii="Tahoma" w:hAnsi="Tahoma" w:cs="Tahoma"/>
        </w:rPr>
      </w:pPr>
    </w:p>
    <w:p w14:paraId="03411505" w14:textId="77777777" w:rsidR="001B10C8" w:rsidRPr="00C8579C" w:rsidRDefault="001B10C8" w:rsidP="00A62419">
      <w:pPr>
        <w:keepNext/>
        <w:keepLines/>
        <w:rPr>
          <w:rFonts w:ascii="Tahoma" w:hAnsi="Tahoma" w:cs="Tahoma"/>
        </w:rPr>
      </w:pPr>
    </w:p>
    <w:p w14:paraId="72D023CD" w14:textId="6E135480" w:rsidR="009A5F76" w:rsidRPr="00001D9F" w:rsidRDefault="006F4E8B" w:rsidP="00A62419">
      <w:pPr>
        <w:keepNext/>
        <w:keepLines/>
        <w:ind w:right="424"/>
        <w:jc w:val="center"/>
        <w:rPr>
          <w:rFonts w:ascii="Tahoma" w:hAnsi="Tahoma" w:cs="Tahoma"/>
          <w:b/>
        </w:rPr>
      </w:pPr>
      <w:r w:rsidRPr="006F4E8B">
        <w:rPr>
          <w:rFonts w:ascii="Tahoma" w:hAnsi="Tahoma" w:cs="Tahoma"/>
          <w:b/>
          <w:color w:val="000000"/>
          <w:sz w:val="28"/>
          <w:szCs w:val="28"/>
        </w:rPr>
        <w:t xml:space="preserve">Vzdrževanje, servisiranje in dobava rezervnih delov ter obnove rezalnih gredi za drobilec MTB </w:t>
      </w:r>
    </w:p>
    <w:p w14:paraId="35FA5827" w14:textId="77777777" w:rsidR="007C70A1" w:rsidRPr="00C8579C" w:rsidRDefault="007C70A1" w:rsidP="00A62419">
      <w:pPr>
        <w:keepNext/>
        <w:keepLines/>
        <w:jc w:val="center"/>
        <w:rPr>
          <w:rFonts w:ascii="Tahoma" w:hAnsi="Tahoma" w:cs="Tahoma"/>
        </w:rPr>
      </w:pPr>
    </w:p>
    <w:p w14:paraId="60149121" w14:textId="77777777" w:rsidR="007D7739" w:rsidRPr="00C8579C" w:rsidRDefault="007D7739" w:rsidP="00A62419">
      <w:pPr>
        <w:keepNext/>
        <w:keepLines/>
        <w:jc w:val="center"/>
        <w:rPr>
          <w:rFonts w:ascii="Tahoma" w:hAnsi="Tahoma" w:cs="Tahoma"/>
        </w:rPr>
      </w:pPr>
    </w:p>
    <w:p w14:paraId="10108B56" w14:textId="77777777" w:rsidR="007F3A0A" w:rsidRPr="00C8579C" w:rsidRDefault="007F3A0A" w:rsidP="00A62419">
      <w:pPr>
        <w:keepNext/>
        <w:keepLines/>
        <w:jc w:val="both"/>
        <w:rPr>
          <w:rFonts w:ascii="Tahoma" w:hAnsi="Tahoma" w:cs="Tahoma"/>
        </w:rPr>
      </w:pPr>
    </w:p>
    <w:p w14:paraId="65BE2EBE" w14:textId="77777777" w:rsidR="00D9227D" w:rsidRPr="00C8579C" w:rsidRDefault="00D9227D" w:rsidP="00A62419">
      <w:pPr>
        <w:keepNext/>
        <w:keepLines/>
        <w:rPr>
          <w:rFonts w:ascii="Tahoma" w:hAnsi="Tahoma" w:cs="Tahoma"/>
        </w:rPr>
      </w:pPr>
    </w:p>
    <w:p w14:paraId="4C141A52" w14:textId="14BB980F" w:rsidR="007C70A1" w:rsidRDefault="006A1CBC" w:rsidP="00A62419">
      <w:pPr>
        <w:keepNext/>
        <w:keepLines/>
        <w:jc w:val="both"/>
        <w:rPr>
          <w:rFonts w:ascii="Tahoma" w:hAnsi="Tahoma" w:cs="Tahoma"/>
        </w:rPr>
      </w:pPr>
      <w:r w:rsidRPr="00C8579C">
        <w:rPr>
          <w:rFonts w:ascii="Tahoma" w:hAnsi="Tahoma" w:cs="Tahoma"/>
        </w:rPr>
        <w:t>Razpisna d</w:t>
      </w:r>
      <w:r w:rsidR="007F1692" w:rsidRPr="00C8579C">
        <w:rPr>
          <w:rFonts w:ascii="Tahoma" w:hAnsi="Tahoma" w:cs="Tahoma"/>
        </w:rPr>
        <w:t xml:space="preserve">okumentacija </w:t>
      </w:r>
      <w:r w:rsidR="007C70A1" w:rsidRPr="00C8579C">
        <w:rPr>
          <w:rFonts w:ascii="Tahoma" w:hAnsi="Tahoma" w:cs="Tahoma"/>
        </w:rPr>
        <w:t>določa pre</w:t>
      </w:r>
      <w:r w:rsidR="002B3693" w:rsidRPr="00C8579C">
        <w:rPr>
          <w:rFonts w:ascii="Tahoma" w:hAnsi="Tahoma" w:cs="Tahoma"/>
        </w:rPr>
        <w:t>dmet javnega naročila ter</w:t>
      </w:r>
      <w:r w:rsidR="007C70A1" w:rsidRPr="00C8579C">
        <w:rPr>
          <w:rFonts w:ascii="Tahoma" w:hAnsi="Tahoma" w:cs="Tahoma"/>
        </w:rPr>
        <w:t xml:space="preserve"> pogoje </w:t>
      </w:r>
      <w:r w:rsidR="002B3693" w:rsidRPr="00C8579C">
        <w:rPr>
          <w:rFonts w:ascii="Tahoma" w:hAnsi="Tahoma" w:cs="Tahoma"/>
        </w:rPr>
        <w:t xml:space="preserve">za </w:t>
      </w:r>
      <w:r w:rsidR="001F195B" w:rsidRPr="00C8579C">
        <w:rPr>
          <w:rFonts w:ascii="Tahoma" w:hAnsi="Tahoma" w:cs="Tahoma"/>
        </w:rPr>
        <w:t>izbiro najugodnejšega ponudnika</w:t>
      </w:r>
      <w:r w:rsidR="009A5F76" w:rsidRPr="00C8579C">
        <w:rPr>
          <w:rFonts w:ascii="Tahoma" w:hAnsi="Tahoma" w:cs="Tahoma"/>
        </w:rPr>
        <w:t>,</w:t>
      </w:r>
      <w:r w:rsidR="000D748B" w:rsidRPr="00C8579C">
        <w:rPr>
          <w:rFonts w:ascii="Tahoma" w:hAnsi="Tahoma" w:cs="Tahoma"/>
        </w:rPr>
        <w:t xml:space="preserve"> </w:t>
      </w:r>
      <w:r w:rsidR="001F195B" w:rsidRPr="00C8579C">
        <w:rPr>
          <w:rFonts w:ascii="Tahoma" w:hAnsi="Tahoma" w:cs="Tahoma"/>
        </w:rPr>
        <w:t>s katerim</w:t>
      </w:r>
      <w:r w:rsidR="002B3693" w:rsidRPr="00C8579C">
        <w:rPr>
          <w:rFonts w:ascii="Tahoma" w:hAnsi="Tahoma" w:cs="Tahoma"/>
        </w:rPr>
        <w:t xml:space="preserve"> bo sklen</w:t>
      </w:r>
      <w:r w:rsidR="008C6000" w:rsidRPr="00C8579C">
        <w:rPr>
          <w:rFonts w:ascii="Tahoma" w:hAnsi="Tahoma" w:cs="Tahoma"/>
        </w:rPr>
        <w:t>jen</w:t>
      </w:r>
      <w:r w:rsidR="00361C09" w:rsidRPr="00C8579C">
        <w:rPr>
          <w:rFonts w:ascii="Tahoma" w:hAnsi="Tahoma" w:cs="Tahoma"/>
        </w:rPr>
        <w:t xml:space="preserve"> </w:t>
      </w:r>
      <w:r w:rsidR="00D01E95" w:rsidRPr="00C8579C">
        <w:rPr>
          <w:rFonts w:ascii="Tahoma" w:hAnsi="Tahoma" w:cs="Tahoma"/>
        </w:rPr>
        <w:t>okvirni sporazum</w:t>
      </w:r>
      <w:r w:rsidR="00C82B33" w:rsidRPr="00C8579C">
        <w:rPr>
          <w:rFonts w:ascii="Tahoma" w:hAnsi="Tahoma" w:cs="Tahoma"/>
        </w:rPr>
        <w:t xml:space="preserve"> za </w:t>
      </w:r>
      <w:r w:rsidR="00C56429" w:rsidRPr="00C8579C">
        <w:rPr>
          <w:rFonts w:ascii="Tahoma" w:hAnsi="Tahoma" w:cs="Tahoma"/>
        </w:rPr>
        <w:t>predmetn</w:t>
      </w:r>
      <w:r w:rsidR="002B0FB8" w:rsidRPr="00C8579C">
        <w:rPr>
          <w:rFonts w:ascii="Tahoma" w:hAnsi="Tahoma" w:cs="Tahoma"/>
        </w:rPr>
        <w:t>o</w:t>
      </w:r>
      <w:r w:rsidR="00C56429" w:rsidRPr="00C8579C">
        <w:rPr>
          <w:rFonts w:ascii="Tahoma" w:hAnsi="Tahoma" w:cs="Tahoma"/>
        </w:rPr>
        <w:t xml:space="preserve"> </w:t>
      </w:r>
      <w:r w:rsidR="002B0FB8" w:rsidRPr="00C8579C">
        <w:rPr>
          <w:rFonts w:ascii="Tahoma" w:hAnsi="Tahoma" w:cs="Tahoma"/>
        </w:rPr>
        <w:t>javno naročilo</w:t>
      </w:r>
      <w:r w:rsidR="000D748B" w:rsidRPr="00C8579C">
        <w:rPr>
          <w:rFonts w:ascii="Tahoma" w:hAnsi="Tahoma" w:cs="Tahoma"/>
        </w:rPr>
        <w:t>.</w:t>
      </w:r>
    </w:p>
    <w:p w14:paraId="7BC53A6F" w14:textId="585F9CFF" w:rsidR="00B82F1F" w:rsidRDefault="00B82F1F" w:rsidP="00A62419">
      <w:pPr>
        <w:keepNext/>
        <w:keepLines/>
        <w:jc w:val="both"/>
        <w:rPr>
          <w:rFonts w:ascii="Tahoma" w:hAnsi="Tahoma" w:cs="Tahoma"/>
        </w:rPr>
      </w:pPr>
    </w:p>
    <w:p w14:paraId="729EF412" w14:textId="77777777" w:rsidR="00B82F1F" w:rsidRDefault="00B82F1F" w:rsidP="00B82F1F">
      <w:pPr>
        <w:keepNext/>
        <w:keepLines/>
        <w:jc w:val="both"/>
        <w:rPr>
          <w:rFonts w:ascii="Tahoma" w:hAnsi="Tahoma" w:cs="Tahoma"/>
        </w:rPr>
      </w:pPr>
    </w:p>
    <w:p w14:paraId="57064475" w14:textId="77777777" w:rsidR="00B82F1F" w:rsidRPr="001421B3" w:rsidRDefault="00B82F1F" w:rsidP="00B82F1F">
      <w:pPr>
        <w:keepNext/>
        <w:keepLines/>
        <w:jc w:val="both"/>
        <w:rPr>
          <w:rFonts w:ascii="Tahoma" w:hAnsi="Tahoma" w:cs="Tahoma"/>
        </w:rPr>
      </w:pPr>
      <w:r w:rsidRPr="001421B3">
        <w:rPr>
          <w:rFonts w:ascii="Tahoma" w:hAnsi="Tahoma" w:cs="Tahoma"/>
        </w:rPr>
        <w:t>Sestavni del razpisne dokumentacije so tudi morebitne spremembe, dopolnitve in pojasnila razpisne dokumentacije ter odgovori na vprašanja gospodarskih subjektov.</w:t>
      </w:r>
    </w:p>
    <w:p w14:paraId="6716D965" w14:textId="77777777" w:rsidR="00B82F1F" w:rsidRPr="00C8579C" w:rsidRDefault="00B82F1F" w:rsidP="00A62419">
      <w:pPr>
        <w:keepNext/>
        <w:keepLines/>
        <w:jc w:val="both"/>
        <w:rPr>
          <w:rFonts w:ascii="Tahoma" w:hAnsi="Tahoma" w:cs="Tahoma"/>
        </w:rPr>
      </w:pPr>
    </w:p>
    <w:p w14:paraId="3A4299D3" w14:textId="77777777" w:rsidR="007C70A1" w:rsidRPr="00C8579C" w:rsidRDefault="007C70A1" w:rsidP="00A62419">
      <w:pPr>
        <w:keepNext/>
        <w:keepLines/>
        <w:rPr>
          <w:rFonts w:ascii="Tahoma" w:hAnsi="Tahoma" w:cs="Tahoma"/>
          <w:color w:val="FF0000"/>
        </w:rPr>
      </w:pPr>
    </w:p>
    <w:p w14:paraId="241A0F2A" w14:textId="77777777" w:rsidR="007C70A1" w:rsidRPr="00C8579C" w:rsidRDefault="007C70A1" w:rsidP="00A62419">
      <w:pPr>
        <w:keepNext/>
        <w:keepLines/>
        <w:rPr>
          <w:rFonts w:ascii="Tahoma" w:hAnsi="Tahoma" w:cs="Tahoma"/>
          <w:color w:val="FF0000"/>
        </w:rPr>
      </w:pPr>
    </w:p>
    <w:p w14:paraId="16C47B1A" w14:textId="77777777" w:rsidR="007C70A1" w:rsidRPr="00C8579C" w:rsidRDefault="007C70A1" w:rsidP="00A62419">
      <w:pPr>
        <w:keepNext/>
        <w:keepLines/>
        <w:rPr>
          <w:rFonts w:ascii="Tahoma" w:hAnsi="Tahoma" w:cs="Tahoma"/>
          <w:color w:val="000000"/>
        </w:rPr>
      </w:pPr>
      <w:r w:rsidRPr="00C8579C">
        <w:rPr>
          <w:rFonts w:ascii="Tahoma" w:hAnsi="Tahoma" w:cs="Tahoma"/>
          <w:color w:val="000000"/>
        </w:rPr>
        <w:t>S spoštovanjem!</w:t>
      </w:r>
    </w:p>
    <w:p w14:paraId="0AB35ACE" w14:textId="77777777" w:rsidR="00325548" w:rsidRPr="00C8579C" w:rsidRDefault="00325548" w:rsidP="00A62419">
      <w:pPr>
        <w:keepNext/>
        <w:keepLines/>
        <w:autoSpaceDE w:val="0"/>
        <w:autoSpaceDN w:val="0"/>
        <w:adjustRightInd w:val="0"/>
        <w:rPr>
          <w:rFonts w:ascii="Tahoma" w:hAnsi="Tahoma" w:cs="Tahoma"/>
        </w:rPr>
      </w:pPr>
    </w:p>
    <w:p w14:paraId="1DAF59D2" w14:textId="77777777" w:rsidR="00D9227D" w:rsidRPr="00C8579C" w:rsidRDefault="00D9227D" w:rsidP="00A62419">
      <w:pPr>
        <w:keepNext/>
        <w:keepLines/>
        <w:autoSpaceDE w:val="0"/>
        <w:autoSpaceDN w:val="0"/>
        <w:adjustRightInd w:val="0"/>
        <w:jc w:val="right"/>
        <w:rPr>
          <w:rFonts w:ascii="Tahoma" w:hAnsi="Tahoma" w:cs="Tahoma"/>
          <w:bCs/>
        </w:rPr>
      </w:pPr>
    </w:p>
    <w:p w14:paraId="6B157D9E" w14:textId="77777777" w:rsidR="00325548" w:rsidRPr="00C8579C" w:rsidRDefault="00325548" w:rsidP="00A62419">
      <w:pPr>
        <w:keepNext/>
        <w:keepLines/>
        <w:autoSpaceDE w:val="0"/>
        <w:autoSpaceDN w:val="0"/>
        <w:adjustRightInd w:val="0"/>
        <w:jc w:val="right"/>
        <w:rPr>
          <w:rFonts w:ascii="Tahoma" w:hAnsi="Tahoma" w:cs="Tahoma"/>
          <w:bCs/>
        </w:rPr>
      </w:pPr>
    </w:p>
    <w:p w14:paraId="3280F64F" w14:textId="77777777" w:rsidR="00325548" w:rsidRPr="00C8579C" w:rsidRDefault="00325548" w:rsidP="00A62419">
      <w:pPr>
        <w:keepNext/>
        <w:keepLines/>
        <w:autoSpaceDE w:val="0"/>
        <w:autoSpaceDN w:val="0"/>
        <w:adjustRightInd w:val="0"/>
        <w:jc w:val="right"/>
        <w:rPr>
          <w:rFonts w:ascii="Tahoma" w:hAnsi="Tahoma" w:cs="Tahoma"/>
          <w:bCs/>
        </w:rPr>
      </w:pPr>
    </w:p>
    <w:p w14:paraId="6175B942" w14:textId="77777777" w:rsidR="003A17B3" w:rsidRPr="003A17B3" w:rsidRDefault="003A17B3" w:rsidP="003A17B3">
      <w:pPr>
        <w:keepNext/>
        <w:keepLines/>
        <w:autoSpaceDE w:val="0"/>
        <w:autoSpaceDN w:val="0"/>
        <w:adjustRightInd w:val="0"/>
        <w:ind w:left="6096"/>
        <w:rPr>
          <w:rFonts w:ascii="Tahoma" w:hAnsi="Tahoma" w:cs="Tahoma"/>
          <w:bCs/>
        </w:rPr>
      </w:pPr>
      <w:r w:rsidRPr="003A17B3">
        <w:rPr>
          <w:rFonts w:ascii="Tahoma" w:hAnsi="Tahoma" w:cs="Tahoma"/>
          <w:bCs/>
        </w:rPr>
        <w:t>JAVNI HOLDING Ljubljana, d.o.o.</w:t>
      </w:r>
    </w:p>
    <w:p w14:paraId="7C51022C" w14:textId="77777777" w:rsidR="003A17B3" w:rsidRPr="003A17B3" w:rsidRDefault="003A17B3" w:rsidP="003A17B3">
      <w:pPr>
        <w:keepNext/>
        <w:keepLines/>
        <w:autoSpaceDE w:val="0"/>
        <w:autoSpaceDN w:val="0"/>
        <w:adjustRightInd w:val="0"/>
        <w:ind w:left="6096"/>
        <w:rPr>
          <w:rFonts w:ascii="Tahoma" w:hAnsi="Tahoma" w:cs="Tahoma"/>
          <w:bCs/>
        </w:rPr>
      </w:pPr>
      <w:r w:rsidRPr="003A17B3">
        <w:rPr>
          <w:rFonts w:ascii="Tahoma" w:hAnsi="Tahoma" w:cs="Tahoma"/>
          <w:bCs/>
        </w:rPr>
        <w:t>Sektor za javna naročila</w:t>
      </w:r>
    </w:p>
    <w:p w14:paraId="33452064" w14:textId="77777777" w:rsidR="007C70A1" w:rsidRPr="00C8579C" w:rsidRDefault="007C70A1" w:rsidP="00A62419">
      <w:pPr>
        <w:keepNext/>
        <w:keepLines/>
        <w:rPr>
          <w:rFonts w:ascii="Tahoma" w:hAnsi="Tahoma" w:cs="Tahoma"/>
        </w:rPr>
      </w:pPr>
    </w:p>
    <w:p w14:paraId="7DF8606F" w14:textId="77777777" w:rsidR="00325548" w:rsidRPr="00C8579C" w:rsidRDefault="00325548" w:rsidP="00A62419">
      <w:pPr>
        <w:keepNext/>
        <w:keepLines/>
        <w:rPr>
          <w:rFonts w:ascii="Tahoma" w:hAnsi="Tahoma" w:cs="Tahoma"/>
        </w:rPr>
      </w:pPr>
    </w:p>
    <w:p w14:paraId="3C9886CC" w14:textId="77777777" w:rsidR="00325548" w:rsidRPr="00C8579C" w:rsidRDefault="00325548" w:rsidP="00A62419">
      <w:pPr>
        <w:keepNext/>
        <w:keepLines/>
        <w:rPr>
          <w:rFonts w:ascii="Tahoma" w:hAnsi="Tahoma" w:cs="Tahoma"/>
        </w:rPr>
      </w:pPr>
    </w:p>
    <w:p w14:paraId="42781F58" w14:textId="77777777" w:rsidR="00325548" w:rsidRPr="00C8579C" w:rsidRDefault="00325548" w:rsidP="00A62419">
      <w:pPr>
        <w:keepNext/>
        <w:keepLines/>
        <w:rPr>
          <w:rFonts w:ascii="Tahoma" w:hAnsi="Tahoma" w:cs="Tahoma"/>
        </w:rPr>
      </w:pPr>
    </w:p>
    <w:p w14:paraId="155747A4" w14:textId="77777777" w:rsidR="00325548" w:rsidRPr="00C8579C" w:rsidRDefault="00325548" w:rsidP="00A62419">
      <w:pPr>
        <w:keepNext/>
        <w:keepLines/>
        <w:rPr>
          <w:rFonts w:ascii="Tahoma" w:hAnsi="Tahoma" w:cs="Tahoma"/>
        </w:rPr>
      </w:pPr>
    </w:p>
    <w:p w14:paraId="50641BCB" w14:textId="77777777" w:rsidR="00325548" w:rsidRPr="00C8579C" w:rsidRDefault="00325548" w:rsidP="00A62419">
      <w:pPr>
        <w:keepNext/>
        <w:keepLines/>
        <w:rPr>
          <w:rFonts w:ascii="Tahoma" w:hAnsi="Tahoma" w:cs="Tahoma"/>
        </w:rPr>
      </w:pPr>
    </w:p>
    <w:p w14:paraId="2B8B23F2" w14:textId="77777777" w:rsidR="00542462" w:rsidRPr="00C8579C" w:rsidRDefault="00890FA5" w:rsidP="00A62419">
      <w:pPr>
        <w:keepNext/>
        <w:keepLines/>
        <w:numPr>
          <w:ilvl w:val="0"/>
          <w:numId w:val="2"/>
        </w:numPr>
        <w:jc w:val="both"/>
        <w:rPr>
          <w:rFonts w:ascii="Tahoma" w:hAnsi="Tahoma" w:cs="Tahoma"/>
          <w:b/>
          <w:sz w:val="24"/>
        </w:rPr>
      </w:pPr>
      <w:r w:rsidRPr="00C8579C">
        <w:rPr>
          <w:rFonts w:ascii="Tahoma" w:hAnsi="Tahoma" w:cs="Tahoma"/>
          <w:b/>
          <w:highlight w:val="lightGray"/>
        </w:rPr>
        <w:br w:type="page"/>
      </w:r>
      <w:r w:rsidR="00542462" w:rsidRPr="00C8579C">
        <w:rPr>
          <w:rFonts w:ascii="Tahoma" w:hAnsi="Tahoma" w:cs="Tahoma"/>
          <w:b/>
          <w:sz w:val="24"/>
        </w:rPr>
        <w:lastRenderedPageBreak/>
        <w:t xml:space="preserve">SPLOŠNA DOLOČILA </w:t>
      </w:r>
    </w:p>
    <w:p w14:paraId="13EED5A8" w14:textId="77777777" w:rsidR="007C70A1" w:rsidRPr="00C8579C" w:rsidRDefault="007C70A1" w:rsidP="00A62419">
      <w:pPr>
        <w:keepNext/>
        <w:keepLines/>
        <w:jc w:val="both"/>
        <w:rPr>
          <w:rFonts w:ascii="Tahoma" w:hAnsi="Tahoma" w:cs="Tahoma"/>
          <w:b/>
          <w:sz w:val="16"/>
          <w:szCs w:val="16"/>
        </w:rPr>
      </w:pPr>
    </w:p>
    <w:p w14:paraId="4C87403C" w14:textId="77777777" w:rsidR="007C70A1" w:rsidRPr="00C8579C" w:rsidRDefault="007C70A1" w:rsidP="00A62419">
      <w:pPr>
        <w:keepNext/>
        <w:keepLines/>
        <w:numPr>
          <w:ilvl w:val="1"/>
          <w:numId w:val="2"/>
        </w:numPr>
        <w:jc w:val="both"/>
        <w:rPr>
          <w:rFonts w:ascii="Tahoma" w:hAnsi="Tahoma" w:cs="Tahoma"/>
          <w:b/>
        </w:rPr>
      </w:pPr>
      <w:r w:rsidRPr="00C8579C">
        <w:rPr>
          <w:rFonts w:ascii="Tahoma" w:hAnsi="Tahoma" w:cs="Tahoma"/>
          <w:b/>
        </w:rPr>
        <w:t xml:space="preserve">Predmet javnega naročila </w:t>
      </w:r>
    </w:p>
    <w:p w14:paraId="7BB80C18" w14:textId="77777777" w:rsidR="007C70A1" w:rsidRPr="00C8579C" w:rsidRDefault="007C70A1" w:rsidP="00A62419">
      <w:pPr>
        <w:keepNext/>
        <w:keepLines/>
        <w:jc w:val="both"/>
        <w:rPr>
          <w:rFonts w:ascii="Tahoma" w:hAnsi="Tahoma" w:cs="Tahoma"/>
          <w:b/>
        </w:rPr>
      </w:pPr>
    </w:p>
    <w:p w14:paraId="5EB4EDCD" w14:textId="1FB4970B" w:rsidR="00001D9F" w:rsidRPr="00001D9F" w:rsidRDefault="00001D9F" w:rsidP="00A62419">
      <w:pPr>
        <w:keepNext/>
        <w:keepLines/>
        <w:tabs>
          <w:tab w:val="left" w:pos="4958"/>
          <w:tab w:val="left" w:pos="7064"/>
        </w:tabs>
        <w:jc w:val="both"/>
        <w:rPr>
          <w:rFonts w:ascii="Tahoma" w:hAnsi="Tahoma" w:cs="Tahoma"/>
        </w:rPr>
      </w:pPr>
      <w:r w:rsidRPr="00001D9F">
        <w:rPr>
          <w:rFonts w:ascii="Tahoma" w:hAnsi="Tahoma" w:cs="Tahoma"/>
        </w:rPr>
        <w:t xml:space="preserve">Predmet javnega naročila je </w:t>
      </w:r>
      <w:r w:rsidR="002D325A">
        <w:rPr>
          <w:rFonts w:ascii="Tahoma" w:hAnsi="Tahoma" w:cs="Tahoma"/>
        </w:rPr>
        <w:t>»</w:t>
      </w:r>
      <w:r w:rsidR="006F4E8B" w:rsidRPr="006F4E8B">
        <w:rPr>
          <w:rFonts w:ascii="Tahoma" w:hAnsi="Tahoma" w:cs="Tahoma"/>
        </w:rPr>
        <w:t>Vzdrževanje, servisiranje in dobava rezervnih delov ter obnove rezalnih gredi za drobilec MTB</w:t>
      </w:r>
      <w:r w:rsidR="002D325A">
        <w:rPr>
          <w:rFonts w:ascii="Tahoma" w:hAnsi="Tahoma" w:cs="Tahoma"/>
        </w:rPr>
        <w:t>«</w:t>
      </w:r>
      <w:r w:rsidR="006F4E8B" w:rsidRPr="006F4E8B">
        <w:rPr>
          <w:rFonts w:ascii="Tahoma" w:hAnsi="Tahoma" w:cs="Tahoma"/>
        </w:rPr>
        <w:t xml:space="preserve"> za obdobje 36 </w:t>
      </w:r>
      <w:r w:rsidR="006F4E8B">
        <w:rPr>
          <w:rFonts w:ascii="Tahoma" w:hAnsi="Tahoma" w:cs="Tahoma"/>
        </w:rPr>
        <w:t>mes</w:t>
      </w:r>
      <w:r w:rsidRPr="00001D9F">
        <w:rPr>
          <w:rFonts w:ascii="Tahoma" w:hAnsi="Tahoma" w:cs="Tahoma"/>
        </w:rPr>
        <w:t>ecev od sklenitve okvirnega sporazuma</w:t>
      </w:r>
      <w:r w:rsidR="00915274">
        <w:rPr>
          <w:rFonts w:ascii="Tahoma" w:hAnsi="Tahoma" w:cs="Tahoma"/>
        </w:rPr>
        <w:t xml:space="preserve"> oziroma </w:t>
      </w:r>
      <w:r w:rsidR="00915274" w:rsidRPr="00915274">
        <w:rPr>
          <w:rFonts w:ascii="Tahoma" w:hAnsi="Tahoma" w:cs="Tahoma"/>
        </w:rPr>
        <w:t xml:space="preserve">do izčrpanja </w:t>
      </w:r>
      <w:r w:rsidR="00915274">
        <w:rPr>
          <w:rFonts w:ascii="Tahoma" w:hAnsi="Tahoma" w:cs="Tahoma"/>
        </w:rPr>
        <w:t xml:space="preserve">ocenjene </w:t>
      </w:r>
      <w:r w:rsidR="00915274" w:rsidRPr="00915274">
        <w:rPr>
          <w:rFonts w:ascii="Tahoma" w:hAnsi="Tahoma" w:cs="Tahoma"/>
        </w:rPr>
        <w:t>vrednosti okvirnega sporazuma</w:t>
      </w:r>
      <w:r w:rsidR="00915274">
        <w:rPr>
          <w:rFonts w:ascii="Tahoma" w:hAnsi="Tahoma" w:cs="Tahoma"/>
        </w:rPr>
        <w:t>, kar nastopi prej</w:t>
      </w:r>
      <w:r w:rsidRPr="00001D9F">
        <w:rPr>
          <w:rFonts w:ascii="Tahoma" w:hAnsi="Tahoma" w:cs="Tahoma"/>
        </w:rPr>
        <w:t>.</w:t>
      </w:r>
    </w:p>
    <w:p w14:paraId="5BBDF1CB" w14:textId="77777777" w:rsidR="002D325A" w:rsidRPr="00001D9F" w:rsidRDefault="002D325A" w:rsidP="00A62419">
      <w:pPr>
        <w:keepNext/>
        <w:keepLines/>
        <w:tabs>
          <w:tab w:val="left" w:pos="4958"/>
          <w:tab w:val="left" w:pos="7064"/>
        </w:tabs>
        <w:jc w:val="both"/>
        <w:rPr>
          <w:rFonts w:ascii="Tahoma" w:hAnsi="Tahoma" w:cs="Tahoma"/>
        </w:rPr>
      </w:pPr>
    </w:p>
    <w:p w14:paraId="36ADCA8F" w14:textId="77777777" w:rsidR="00001D9F" w:rsidRPr="00001D9F" w:rsidRDefault="00001D9F" w:rsidP="00A62419">
      <w:pPr>
        <w:keepNext/>
        <w:keepLines/>
        <w:tabs>
          <w:tab w:val="left" w:pos="4958"/>
          <w:tab w:val="left" w:pos="7064"/>
        </w:tabs>
        <w:jc w:val="both"/>
        <w:rPr>
          <w:rFonts w:ascii="Tahoma" w:hAnsi="Tahoma" w:cs="Tahoma"/>
        </w:rPr>
      </w:pPr>
      <w:r w:rsidRPr="00001D9F">
        <w:rPr>
          <w:rFonts w:ascii="Tahoma" w:hAnsi="Tahoma" w:cs="Tahoma"/>
        </w:rPr>
        <w:t>Ponudnik mora pri pripravi ponudbe in določanju ponudbene cene upoštevati vse materialne in nematerialne stroške, ki bodo potrebni za izvedbo predmeta naročila, vključno s stroški dela, stroški prevoza in stroški izdelave ponudbene dokumentacije.</w:t>
      </w:r>
    </w:p>
    <w:p w14:paraId="4440A0F2" w14:textId="77777777" w:rsidR="00001D9F" w:rsidRPr="00001D9F" w:rsidRDefault="00001D9F" w:rsidP="00A62419">
      <w:pPr>
        <w:keepNext/>
        <w:keepLines/>
        <w:tabs>
          <w:tab w:val="left" w:pos="4958"/>
          <w:tab w:val="left" w:pos="7064"/>
        </w:tabs>
        <w:jc w:val="both"/>
        <w:rPr>
          <w:rFonts w:ascii="Tahoma" w:hAnsi="Tahoma" w:cs="Tahoma"/>
        </w:rPr>
      </w:pPr>
    </w:p>
    <w:p w14:paraId="7E6B4B50" w14:textId="1A522105" w:rsidR="00001D9F" w:rsidRPr="00001D9F" w:rsidRDefault="00001D9F" w:rsidP="00A62419">
      <w:pPr>
        <w:keepNext/>
        <w:keepLines/>
        <w:tabs>
          <w:tab w:val="left" w:pos="4958"/>
          <w:tab w:val="left" w:pos="7064"/>
        </w:tabs>
        <w:jc w:val="both"/>
        <w:rPr>
          <w:rFonts w:ascii="Tahoma" w:hAnsi="Tahoma" w:cs="Tahoma"/>
        </w:rPr>
      </w:pPr>
      <w:r w:rsidRPr="00001D9F">
        <w:rPr>
          <w:rFonts w:ascii="Tahoma" w:hAnsi="Tahoma" w:cs="Tahoma"/>
        </w:rPr>
        <w:t xml:space="preserve">Količine, navedene v posameznih postavkah ponudbenega predračuna, so v času veljavnosti okvirnega sporazuma okvirne in določene za obdobje veljavnosti okvirnega sporazuma ter odvisne od dejanskih potreb naročnika. Dobava bo potekala sukcesivno za vse vrste blaga v obdobju veljavnosti okvirnega sporazuma. </w:t>
      </w:r>
    </w:p>
    <w:p w14:paraId="75352F60" w14:textId="77777777" w:rsidR="00777852" w:rsidRPr="00001D9F" w:rsidRDefault="00E9188F" w:rsidP="00A62419">
      <w:pPr>
        <w:keepNext/>
        <w:keepLines/>
        <w:tabs>
          <w:tab w:val="left" w:pos="4958"/>
          <w:tab w:val="left" w:pos="7064"/>
        </w:tabs>
        <w:jc w:val="both"/>
        <w:rPr>
          <w:rFonts w:ascii="Tahoma" w:hAnsi="Tahoma" w:cs="Tahoma"/>
        </w:rPr>
      </w:pPr>
      <w:r w:rsidRPr="00C8579C">
        <w:rPr>
          <w:rFonts w:ascii="Tahoma" w:hAnsi="Tahoma" w:cs="Tahoma"/>
        </w:rPr>
        <w:tab/>
      </w:r>
    </w:p>
    <w:p w14:paraId="146764B2" w14:textId="77777777" w:rsidR="007C70A1" w:rsidRPr="00C8579C" w:rsidRDefault="007C70A1" w:rsidP="00A62419">
      <w:pPr>
        <w:keepNext/>
        <w:keepLines/>
        <w:numPr>
          <w:ilvl w:val="1"/>
          <w:numId w:val="2"/>
        </w:numPr>
        <w:jc w:val="both"/>
        <w:rPr>
          <w:rFonts w:ascii="Tahoma" w:hAnsi="Tahoma" w:cs="Tahoma"/>
          <w:b/>
        </w:rPr>
      </w:pPr>
      <w:r w:rsidRPr="00C8579C">
        <w:rPr>
          <w:rFonts w:ascii="Tahoma" w:hAnsi="Tahoma" w:cs="Tahoma"/>
          <w:b/>
        </w:rPr>
        <w:t>Podatki o naročniku</w:t>
      </w:r>
    </w:p>
    <w:p w14:paraId="5D8ECD04" w14:textId="77777777" w:rsidR="007C70A1" w:rsidRPr="00C8579C" w:rsidRDefault="007C70A1" w:rsidP="00A62419">
      <w:pPr>
        <w:keepNext/>
        <w:keepLines/>
        <w:jc w:val="both"/>
        <w:rPr>
          <w:rFonts w:ascii="Tahoma" w:hAnsi="Tahoma" w:cs="Tahoma"/>
        </w:rPr>
      </w:pPr>
    </w:p>
    <w:p w14:paraId="4A5BEFD0" w14:textId="1FC79A5A" w:rsidR="007C70A1" w:rsidRPr="00C8579C" w:rsidRDefault="007C70A1" w:rsidP="00A62419">
      <w:pPr>
        <w:keepNext/>
        <w:keepLines/>
        <w:jc w:val="both"/>
        <w:rPr>
          <w:rFonts w:ascii="Tahoma" w:hAnsi="Tahoma" w:cs="Tahoma"/>
          <w:snapToGrid w:val="0"/>
          <w:sz w:val="18"/>
          <w:szCs w:val="18"/>
        </w:rPr>
      </w:pPr>
      <w:r w:rsidRPr="00C8579C">
        <w:rPr>
          <w:rFonts w:ascii="Tahoma" w:hAnsi="Tahoma" w:cs="Tahoma"/>
        </w:rPr>
        <w:t xml:space="preserve">Naročnik javnega naročila je </w:t>
      </w:r>
      <w:r w:rsidR="0094613F" w:rsidRPr="00C8579C">
        <w:rPr>
          <w:rFonts w:ascii="Tahoma" w:hAnsi="Tahoma" w:cs="Tahoma"/>
          <w:bCs/>
          <w:noProof/>
        </w:rPr>
        <w:t>JAVNO PODJETJE VODOVOD KANALIZACIJA SNAGA d.o.o.</w:t>
      </w:r>
      <w:r w:rsidR="00585C50" w:rsidRPr="00C8579C">
        <w:rPr>
          <w:rFonts w:ascii="Tahoma" w:hAnsi="Tahoma" w:cs="Tahoma"/>
          <w:bCs/>
          <w:noProof/>
        </w:rPr>
        <w:t xml:space="preserve">, </w:t>
      </w:r>
      <w:r w:rsidR="0094613F" w:rsidRPr="00C8579C">
        <w:rPr>
          <w:rFonts w:ascii="Tahoma" w:hAnsi="Tahoma" w:cs="Tahoma"/>
          <w:bCs/>
          <w:noProof/>
        </w:rPr>
        <w:t>Vodovodna cesta 90, 1000 Ljubljana</w:t>
      </w:r>
      <w:r w:rsidRPr="00C8579C">
        <w:rPr>
          <w:rFonts w:ascii="Tahoma" w:hAnsi="Tahoma" w:cs="Tahoma"/>
        </w:rPr>
        <w:t>, ki</w:t>
      </w:r>
      <w:r w:rsidR="008F6EBC" w:rsidRPr="00C8579C">
        <w:rPr>
          <w:rFonts w:ascii="Tahoma" w:hAnsi="Tahoma" w:cs="Tahoma"/>
        </w:rPr>
        <w:t xml:space="preserve"> je na podlagi </w:t>
      </w:r>
      <w:r w:rsidR="008720E4" w:rsidRPr="00C8579C">
        <w:rPr>
          <w:rFonts w:ascii="Tahoma" w:hAnsi="Tahoma" w:cs="Tahoma"/>
        </w:rPr>
        <w:t>pooblastila</w:t>
      </w:r>
      <w:r w:rsidR="00EB607A" w:rsidRPr="00C8579C">
        <w:rPr>
          <w:rFonts w:ascii="Tahoma" w:hAnsi="Tahoma" w:cs="Tahoma"/>
          <w:bCs/>
        </w:rPr>
        <w:t xml:space="preserve"> </w:t>
      </w:r>
      <w:r w:rsidR="0094613F" w:rsidRPr="00C8579C">
        <w:rPr>
          <w:rFonts w:ascii="Tahoma" w:hAnsi="Tahoma" w:cs="Tahoma"/>
          <w:bCs/>
        </w:rPr>
        <w:t>naročnika</w:t>
      </w:r>
      <w:r w:rsidR="008F6EBC" w:rsidRPr="00C8579C">
        <w:rPr>
          <w:rFonts w:ascii="Tahoma" w:hAnsi="Tahoma" w:cs="Tahoma"/>
        </w:rPr>
        <w:t>, prenesla</w:t>
      </w:r>
      <w:r w:rsidRPr="00C8579C">
        <w:rPr>
          <w:rFonts w:ascii="Tahoma" w:hAnsi="Tahoma" w:cs="Tahoma"/>
        </w:rPr>
        <w:t xml:space="preserve"> v izvedbo postop</w:t>
      </w:r>
      <w:r w:rsidR="002A1134" w:rsidRPr="00C8579C">
        <w:rPr>
          <w:rFonts w:ascii="Tahoma" w:hAnsi="Tahoma" w:cs="Tahoma"/>
        </w:rPr>
        <w:t>e</w:t>
      </w:r>
      <w:r w:rsidRPr="00C8579C">
        <w:rPr>
          <w:rFonts w:ascii="Tahoma" w:hAnsi="Tahoma" w:cs="Tahoma"/>
        </w:rPr>
        <w:t xml:space="preserve">k oddaje javnega naročila za </w:t>
      </w:r>
      <w:r w:rsidR="00B760FB" w:rsidRPr="00C8579C">
        <w:rPr>
          <w:rFonts w:ascii="Tahoma" w:hAnsi="Tahoma" w:cs="Tahoma"/>
        </w:rPr>
        <w:t>»</w:t>
      </w:r>
      <w:r w:rsidR="006F4E8B" w:rsidRPr="006F4E8B">
        <w:rPr>
          <w:rFonts w:ascii="Tahoma" w:hAnsi="Tahoma" w:cs="Tahoma"/>
          <w:b/>
        </w:rPr>
        <w:t>Vzdrževanje, servisiranje in dobava rezervnih delov ter obnove rezalnih gredi za drobilec MTB za obdobje 36 mesecev</w:t>
      </w:r>
      <w:r w:rsidR="00B760FB" w:rsidRPr="00C8579C">
        <w:rPr>
          <w:rFonts w:ascii="Tahoma" w:hAnsi="Tahoma" w:cs="Tahoma"/>
        </w:rPr>
        <w:t xml:space="preserve">« </w:t>
      </w:r>
      <w:r w:rsidRPr="00C8579C">
        <w:rPr>
          <w:rFonts w:ascii="Tahoma" w:hAnsi="Tahoma" w:cs="Tahoma"/>
        </w:rPr>
        <w:t xml:space="preserve">na </w:t>
      </w:r>
      <w:r w:rsidR="008720E4" w:rsidRPr="00C8579C">
        <w:rPr>
          <w:rFonts w:ascii="Tahoma" w:hAnsi="Tahoma" w:cs="Tahoma"/>
        </w:rPr>
        <w:t>JAVNI HOLDING Ljubljana, d.o.o.</w:t>
      </w:r>
      <w:r w:rsidRPr="00C8579C">
        <w:rPr>
          <w:rFonts w:ascii="Tahoma" w:hAnsi="Tahoma" w:cs="Tahoma"/>
        </w:rPr>
        <w:t xml:space="preserve">, </w:t>
      </w:r>
      <w:r w:rsidR="00175156" w:rsidRPr="00C8579C">
        <w:rPr>
          <w:rFonts w:ascii="Tahoma" w:hAnsi="Tahoma" w:cs="Tahoma"/>
        </w:rPr>
        <w:t>Verovškova ulica 70</w:t>
      </w:r>
      <w:r w:rsidR="00165C5E" w:rsidRPr="00C8579C">
        <w:rPr>
          <w:rFonts w:ascii="Tahoma" w:hAnsi="Tahoma" w:cs="Tahoma"/>
        </w:rPr>
        <w:t xml:space="preserve">, 1000 Ljubljana. </w:t>
      </w:r>
    </w:p>
    <w:p w14:paraId="440BE4D7" w14:textId="77777777" w:rsidR="00E9188F" w:rsidRPr="00C8579C" w:rsidRDefault="00E9188F" w:rsidP="00A62419">
      <w:pPr>
        <w:keepNext/>
        <w:keepLines/>
        <w:ind w:left="708"/>
        <w:jc w:val="both"/>
        <w:rPr>
          <w:rFonts w:ascii="Tahoma" w:hAnsi="Tahoma" w:cs="Tahoma"/>
          <w:b/>
        </w:rPr>
      </w:pPr>
    </w:p>
    <w:p w14:paraId="1756E3A0" w14:textId="77777777" w:rsidR="007C70A1" w:rsidRPr="00C8579C" w:rsidRDefault="007C70A1" w:rsidP="00A62419">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C8579C">
        <w:rPr>
          <w:rFonts w:ascii="Tahoma" w:hAnsi="Tahoma" w:cs="Tahoma"/>
          <w:b/>
        </w:rPr>
        <w:t>Pravna podlaga</w:t>
      </w:r>
      <w:r w:rsidR="00606533" w:rsidRPr="00C8579C">
        <w:rPr>
          <w:rFonts w:ascii="Tahoma" w:hAnsi="Tahoma" w:cs="Tahoma"/>
          <w:b/>
        </w:rPr>
        <w:t xml:space="preserve"> in opredelitev postopka</w:t>
      </w:r>
    </w:p>
    <w:p w14:paraId="7B672A97" w14:textId="77777777" w:rsidR="007C70A1" w:rsidRPr="00C8579C" w:rsidRDefault="007C70A1" w:rsidP="00A62419">
      <w:pPr>
        <w:keepNext/>
        <w:keepLines/>
        <w:jc w:val="both"/>
      </w:pPr>
    </w:p>
    <w:p w14:paraId="3FD9EF45" w14:textId="77777777" w:rsidR="007C70A1" w:rsidRPr="00C8579C" w:rsidRDefault="007C70A1" w:rsidP="00A62419">
      <w:pPr>
        <w:pStyle w:val="Telobesedila3"/>
        <w:keepNext/>
        <w:keepLines/>
        <w:rPr>
          <w:rFonts w:ascii="Tahoma" w:hAnsi="Tahoma" w:cs="Tahoma"/>
          <w:lang w:val="sl-SI"/>
        </w:rPr>
      </w:pPr>
      <w:r w:rsidRPr="00C8579C">
        <w:rPr>
          <w:rFonts w:ascii="Tahoma" w:hAnsi="Tahoma" w:cs="Tahoma"/>
          <w:lang w:val="sl-SI"/>
        </w:rPr>
        <w:t>Javno naročilo se izvaja skladno s določbami:</w:t>
      </w:r>
    </w:p>
    <w:p w14:paraId="26BD1331" w14:textId="77777777" w:rsidR="00F1423B" w:rsidRPr="00C8579C" w:rsidRDefault="00F1423B" w:rsidP="00A62419">
      <w:pPr>
        <w:keepNext/>
        <w:keepLines/>
        <w:numPr>
          <w:ilvl w:val="0"/>
          <w:numId w:val="5"/>
        </w:numPr>
        <w:jc w:val="both"/>
        <w:rPr>
          <w:rFonts w:ascii="Tahoma" w:hAnsi="Tahoma" w:cs="Tahoma"/>
        </w:rPr>
      </w:pPr>
      <w:r w:rsidRPr="00C8579C">
        <w:rPr>
          <w:rFonts w:ascii="Tahoma" w:hAnsi="Tahoma" w:cs="Tahoma"/>
        </w:rPr>
        <w:t xml:space="preserve">Zakona o javnem naročanju (Ur. l. RS, </w:t>
      </w:r>
      <w:r w:rsidR="00CD2E32" w:rsidRPr="00C8579C">
        <w:rPr>
          <w:rFonts w:ascii="Tahoma" w:hAnsi="Tahoma" w:cs="Tahoma"/>
        </w:rPr>
        <w:t xml:space="preserve">št. </w:t>
      </w:r>
      <w:r w:rsidR="005C1BB3" w:rsidRPr="00C8579C">
        <w:rPr>
          <w:rFonts w:ascii="Tahoma" w:hAnsi="Tahoma" w:cs="Tahoma"/>
        </w:rPr>
        <w:t>91/15</w:t>
      </w:r>
      <w:r w:rsidR="00C87EE0" w:rsidRPr="00C8579C">
        <w:rPr>
          <w:rFonts w:ascii="Tahoma" w:hAnsi="Tahoma" w:cs="Tahoma"/>
        </w:rPr>
        <w:t xml:space="preserve"> </w:t>
      </w:r>
      <w:r w:rsidR="00EC5780">
        <w:rPr>
          <w:rFonts w:ascii="Tahoma" w:hAnsi="Tahoma" w:cs="Tahoma"/>
        </w:rPr>
        <w:t>s spremembami</w:t>
      </w:r>
      <w:r w:rsidR="00137300" w:rsidRPr="00C8579C">
        <w:rPr>
          <w:rFonts w:ascii="Tahoma" w:hAnsi="Tahoma" w:cs="Tahoma"/>
        </w:rPr>
        <w:t>; v nadaljevanju: ZJN-</w:t>
      </w:r>
      <w:r w:rsidR="005C1BB3" w:rsidRPr="00C8579C">
        <w:rPr>
          <w:rFonts w:ascii="Tahoma" w:hAnsi="Tahoma" w:cs="Tahoma"/>
        </w:rPr>
        <w:t>3</w:t>
      </w:r>
      <w:r w:rsidRPr="00C8579C">
        <w:rPr>
          <w:rFonts w:ascii="Tahoma" w:hAnsi="Tahoma" w:cs="Tahoma"/>
        </w:rPr>
        <w:t>),</w:t>
      </w:r>
    </w:p>
    <w:p w14:paraId="3E961292" w14:textId="77777777" w:rsidR="00F1423B" w:rsidRDefault="00F1423B" w:rsidP="00A62419">
      <w:pPr>
        <w:keepNext/>
        <w:keepLines/>
        <w:numPr>
          <w:ilvl w:val="0"/>
          <w:numId w:val="5"/>
        </w:numPr>
        <w:jc w:val="both"/>
        <w:rPr>
          <w:rFonts w:ascii="Tahoma" w:hAnsi="Tahoma" w:cs="Tahoma"/>
        </w:rPr>
      </w:pPr>
      <w:r w:rsidRPr="00C8579C">
        <w:rPr>
          <w:rFonts w:ascii="Tahoma" w:hAnsi="Tahoma" w:cs="Tahoma"/>
        </w:rPr>
        <w:t xml:space="preserve">Zakona o pravnem varstvu v postopkih javnega naročanja (Ur. l. RS, št. </w:t>
      </w:r>
      <w:r w:rsidR="00C7533B" w:rsidRPr="00C8579C">
        <w:rPr>
          <w:rFonts w:ascii="Tahoma" w:hAnsi="Tahoma" w:cs="Tahoma"/>
        </w:rPr>
        <w:t xml:space="preserve">43/11, </w:t>
      </w:r>
      <w:r w:rsidR="006402BE">
        <w:rPr>
          <w:rFonts w:ascii="Tahoma" w:hAnsi="Tahoma" w:cs="Tahoma"/>
        </w:rPr>
        <w:t>s spremembami</w:t>
      </w:r>
      <w:r w:rsidR="00137300" w:rsidRPr="00C8579C">
        <w:rPr>
          <w:rFonts w:ascii="Tahoma" w:hAnsi="Tahoma" w:cs="Tahoma"/>
        </w:rPr>
        <w:t>; v nadaljevanju: ZPVPJN</w:t>
      </w:r>
      <w:r w:rsidRPr="00C8579C">
        <w:rPr>
          <w:rFonts w:ascii="Tahoma" w:hAnsi="Tahoma" w:cs="Tahoma"/>
        </w:rPr>
        <w:t>),</w:t>
      </w:r>
    </w:p>
    <w:p w14:paraId="1E5347BA" w14:textId="77777777" w:rsidR="00FD6FC9" w:rsidRPr="00C8579C" w:rsidRDefault="00706C97" w:rsidP="00A62419">
      <w:pPr>
        <w:keepNext/>
        <w:keepLines/>
        <w:numPr>
          <w:ilvl w:val="0"/>
          <w:numId w:val="5"/>
        </w:numPr>
        <w:jc w:val="both"/>
        <w:rPr>
          <w:rFonts w:ascii="Tahoma" w:hAnsi="Tahoma" w:cs="Tahoma"/>
        </w:rPr>
      </w:pPr>
      <w:r w:rsidRPr="00C8579C">
        <w:rPr>
          <w:rFonts w:ascii="Tahoma" w:hAnsi="Tahoma" w:cs="Tahoma"/>
        </w:rPr>
        <w:t xml:space="preserve">ostalih predpisov, ki temeljijo na zgoraj navedenih zakonih ter </w:t>
      </w:r>
      <w:r w:rsidR="00FD6FC9" w:rsidRPr="00C8579C">
        <w:rPr>
          <w:rFonts w:ascii="Tahoma" w:hAnsi="Tahoma" w:cs="Tahoma"/>
        </w:rPr>
        <w:t>veljavno zakonodajo, ki se nanaš</w:t>
      </w:r>
      <w:r w:rsidR="00177058" w:rsidRPr="00C8579C">
        <w:rPr>
          <w:rFonts w:ascii="Tahoma" w:hAnsi="Tahoma" w:cs="Tahoma"/>
        </w:rPr>
        <w:t>a</w:t>
      </w:r>
      <w:r w:rsidRPr="00C8579C">
        <w:rPr>
          <w:rFonts w:ascii="Tahoma" w:hAnsi="Tahoma" w:cs="Tahoma"/>
        </w:rPr>
        <w:t xml:space="preserve"> na predmet</w:t>
      </w:r>
      <w:r w:rsidR="00FD6FC9" w:rsidRPr="00C8579C">
        <w:rPr>
          <w:rFonts w:ascii="Tahoma" w:hAnsi="Tahoma" w:cs="Tahoma"/>
        </w:rPr>
        <w:t xml:space="preserve"> javnega</w:t>
      </w:r>
      <w:r w:rsidRPr="00C8579C">
        <w:rPr>
          <w:rFonts w:ascii="Tahoma" w:hAnsi="Tahoma" w:cs="Tahoma"/>
        </w:rPr>
        <w:t xml:space="preserve"> naročila.</w:t>
      </w:r>
    </w:p>
    <w:p w14:paraId="7BF3787E" w14:textId="77777777" w:rsidR="00E53959" w:rsidRPr="00C8579C" w:rsidRDefault="00E53959" w:rsidP="00A62419">
      <w:pPr>
        <w:keepNext/>
        <w:keepLines/>
        <w:ind w:left="720"/>
        <w:jc w:val="both"/>
        <w:rPr>
          <w:rFonts w:ascii="Tahoma" w:hAnsi="Tahoma" w:cs="Tahoma"/>
        </w:rPr>
      </w:pPr>
    </w:p>
    <w:p w14:paraId="46627661" w14:textId="77777777" w:rsidR="00AA0A25" w:rsidRDefault="00606533" w:rsidP="00A62419">
      <w:pPr>
        <w:keepNext/>
        <w:keepLines/>
        <w:jc w:val="both"/>
        <w:rPr>
          <w:rFonts w:ascii="Tahoma" w:hAnsi="Tahoma" w:cs="Tahoma"/>
        </w:rPr>
      </w:pPr>
      <w:r w:rsidRPr="001D5D59">
        <w:rPr>
          <w:rFonts w:ascii="Tahoma" w:hAnsi="Tahoma" w:cs="Tahoma"/>
        </w:rPr>
        <w:t xml:space="preserve">Naročnik izvaja javno naročilo po odprtem postopku v skladu s 40. členom ZJN-3. Naročnik bo o vseh odločitvah v skladu s 90. členom ZJN-3 obvestil ponudnike na način, da bo podpisano odločitev iz tega člena objavil na portalu javnih naročil. </w:t>
      </w:r>
    </w:p>
    <w:p w14:paraId="4A6443C6" w14:textId="77777777" w:rsidR="001D5D59" w:rsidRPr="001D5D59" w:rsidRDefault="001D5D59" w:rsidP="00A62419">
      <w:pPr>
        <w:keepNext/>
        <w:keepLines/>
        <w:jc w:val="both"/>
        <w:rPr>
          <w:rFonts w:ascii="Tahoma" w:hAnsi="Tahoma" w:cs="Tahoma"/>
        </w:rPr>
      </w:pPr>
    </w:p>
    <w:p w14:paraId="0388E949" w14:textId="77777777" w:rsidR="007C70A1" w:rsidRPr="00C8579C" w:rsidRDefault="007C70A1" w:rsidP="00A62419">
      <w:pPr>
        <w:keepNext/>
        <w:keepLines/>
        <w:numPr>
          <w:ilvl w:val="1"/>
          <w:numId w:val="2"/>
        </w:numPr>
        <w:jc w:val="both"/>
        <w:rPr>
          <w:rFonts w:ascii="Tahoma" w:hAnsi="Tahoma" w:cs="Tahoma"/>
          <w:b/>
        </w:rPr>
      </w:pPr>
      <w:r w:rsidRPr="00C8579C">
        <w:rPr>
          <w:rFonts w:ascii="Tahoma" w:hAnsi="Tahoma" w:cs="Tahoma"/>
          <w:b/>
        </w:rPr>
        <w:t>Jezik in denarna enota</w:t>
      </w:r>
    </w:p>
    <w:p w14:paraId="366A4DA4" w14:textId="77777777" w:rsidR="007C70A1" w:rsidRPr="00C8579C" w:rsidRDefault="007C70A1" w:rsidP="00A62419">
      <w:pPr>
        <w:keepNext/>
        <w:keepLines/>
        <w:jc w:val="both"/>
        <w:rPr>
          <w:rFonts w:ascii="Tahoma" w:hAnsi="Tahoma" w:cs="Tahoma"/>
          <w:b/>
        </w:rPr>
      </w:pPr>
    </w:p>
    <w:p w14:paraId="2731684B" w14:textId="77777777" w:rsidR="00DB4E60" w:rsidRDefault="00EC5780" w:rsidP="00A62419">
      <w:pPr>
        <w:keepNext/>
        <w:keepLines/>
        <w:jc w:val="both"/>
        <w:rPr>
          <w:rFonts w:ascii="Tahoma" w:hAnsi="Tahoma" w:cs="Tahoma"/>
        </w:rPr>
      </w:pPr>
      <w:r>
        <w:rPr>
          <w:rFonts w:ascii="Tahoma" w:hAnsi="Tahoma" w:cs="Tahoma"/>
        </w:rPr>
        <w:t xml:space="preserve">Postopek javnega naročanja poteka v slovenskem jeziku. </w:t>
      </w:r>
      <w:r w:rsidR="006402BE" w:rsidRPr="006402BE">
        <w:rPr>
          <w:rFonts w:ascii="Tahoma" w:hAnsi="Tahoma" w:cs="Tahoma"/>
        </w:rPr>
        <w:t>Ponudniki predložijo ponudbo v slovenskem jeziku. V kolikor ponudnik v ponudbi priloži dokument ponudbe ali del ponudbe v tujem jeziku, si naročnik pridržuje pravico, da v fazi pregledovanja in ocenjevanja ponudb od ponudnika zahteva, da na lastne stroške (tj. stroške ponudnika) predloži uradne prevode sodnega tolmača za slovenski jezik, dokumentov/dokazil, ki so predloženi v tujem jeziku.</w:t>
      </w:r>
    </w:p>
    <w:p w14:paraId="2D7AC550" w14:textId="77777777" w:rsidR="006402BE" w:rsidRPr="00C8579C" w:rsidRDefault="006402BE" w:rsidP="00A62419">
      <w:pPr>
        <w:keepNext/>
        <w:keepLines/>
        <w:jc w:val="both"/>
        <w:rPr>
          <w:rFonts w:ascii="Tahoma" w:hAnsi="Tahoma" w:cs="Tahoma"/>
        </w:rPr>
      </w:pPr>
    </w:p>
    <w:p w14:paraId="59F04D27" w14:textId="3E88530F" w:rsidR="002A23A6" w:rsidRDefault="002A23A6" w:rsidP="00A62419">
      <w:pPr>
        <w:keepNext/>
        <w:keepLines/>
        <w:jc w:val="both"/>
        <w:rPr>
          <w:rFonts w:ascii="Tahoma" w:hAnsi="Tahoma" w:cs="Tahoma"/>
        </w:rPr>
      </w:pPr>
      <w:r w:rsidRPr="00C8579C">
        <w:rPr>
          <w:rFonts w:ascii="Tahoma" w:hAnsi="Tahoma" w:cs="Tahoma"/>
        </w:rPr>
        <w:t>Finančni podatki morajo biti podani v evrih, na dve (2) decimalni mesti natančno.</w:t>
      </w:r>
    </w:p>
    <w:p w14:paraId="305CD6CF" w14:textId="77777777" w:rsidR="00AD7483" w:rsidRPr="00C8579C" w:rsidRDefault="00AD7483" w:rsidP="00A62419">
      <w:pPr>
        <w:keepNext/>
        <w:keepLines/>
        <w:jc w:val="both"/>
        <w:rPr>
          <w:rFonts w:ascii="Tahoma" w:hAnsi="Tahoma" w:cs="Tahoma"/>
        </w:rPr>
      </w:pPr>
    </w:p>
    <w:p w14:paraId="74A98EE0" w14:textId="77777777" w:rsidR="007C70A1" w:rsidRPr="00C8579C" w:rsidRDefault="007C70A1" w:rsidP="00A62419">
      <w:pPr>
        <w:keepNext/>
        <w:keepLines/>
        <w:numPr>
          <w:ilvl w:val="1"/>
          <w:numId w:val="2"/>
        </w:numPr>
        <w:jc w:val="both"/>
        <w:rPr>
          <w:rFonts w:ascii="Tahoma" w:hAnsi="Tahoma" w:cs="Tahoma"/>
          <w:b/>
        </w:rPr>
      </w:pPr>
      <w:r w:rsidRPr="00C8579C">
        <w:rPr>
          <w:rFonts w:ascii="Tahoma" w:hAnsi="Tahoma" w:cs="Tahoma"/>
          <w:b/>
        </w:rPr>
        <w:t>Dodatna pojasnila ponudnikom</w:t>
      </w:r>
      <w:bookmarkEnd w:id="1"/>
      <w:bookmarkEnd w:id="2"/>
      <w:bookmarkEnd w:id="3"/>
      <w:bookmarkEnd w:id="4"/>
      <w:bookmarkEnd w:id="5"/>
    </w:p>
    <w:p w14:paraId="27DB12C0" w14:textId="77777777" w:rsidR="007C70A1" w:rsidRPr="00C8579C" w:rsidRDefault="007C70A1" w:rsidP="00A62419">
      <w:pPr>
        <w:keepNext/>
        <w:keepLines/>
        <w:jc w:val="both"/>
        <w:rPr>
          <w:rFonts w:ascii="Tahoma" w:hAnsi="Tahoma" w:cs="Tahoma"/>
        </w:rPr>
      </w:pPr>
    </w:p>
    <w:p w14:paraId="1A6B0E78" w14:textId="7F23C98D" w:rsidR="0094613F" w:rsidRDefault="0094613F" w:rsidP="00A62419">
      <w:pPr>
        <w:keepNext/>
        <w:keepLines/>
        <w:jc w:val="both"/>
        <w:rPr>
          <w:rFonts w:ascii="Tahoma" w:hAnsi="Tahoma"/>
        </w:rPr>
      </w:pPr>
      <w:r w:rsidRPr="00C8579C">
        <w:rPr>
          <w:rFonts w:ascii="Tahoma" w:hAnsi="Tahoma"/>
        </w:rPr>
        <w:t xml:space="preserve">Dodatna pojasnila ali vprašanja o </w:t>
      </w:r>
      <w:r w:rsidRPr="00C8579C">
        <w:rPr>
          <w:rFonts w:ascii="Tahoma" w:hAnsi="Tahoma" w:cs="Tahoma"/>
        </w:rPr>
        <w:t xml:space="preserve">razpisni dokumentaciji </w:t>
      </w:r>
      <w:r w:rsidRPr="00C8579C">
        <w:rPr>
          <w:rFonts w:ascii="Tahoma" w:hAnsi="Tahoma"/>
        </w:rPr>
        <w:t xml:space="preserve">lahko zainteresirani ponudniki zahtevajo samo </w:t>
      </w:r>
      <w:r w:rsidRPr="00247D65">
        <w:rPr>
          <w:rFonts w:ascii="Tahoma" w:hAnsi="Tahoma"/>
          <w:b/>
        </w:rPr>
        <w:t>preko Portala javnih naročil</w:t>
      </w:r>
      <w:r w:rsidRPr="00247D65">
        <w:rPr>
          <w:rFonts w:ascii="Tahoma" w:hAnsi="Tahoma"/>
        </w:rPr>
        <w:t xml:space="preserve">, vendar </w:t>
      </w:r>
      <w:r w:rsidR="00EF4110" w:rsidRPr="00844075">
        <w:rPr>
          <w:rFonts w:ascii="Tahoma" w:hAnsi="Tahoma"/>
          <w:b/>
        </w:rPr>
        <w:t xml:space="preserve">najkasneje do </w:t>
      </w:r>
      <w:r w:rsidR="000C2E5A">
        <w:rPr>
          <w:rFonts w:ascii="Tahoma" w:hAnsi="Tahoma" w:cs="Tahoma"/>
          <w:b/>
        </w:rPr>
        <w:t>13</w:t>
      </w:r>
      <w:r w:rsidR="00844075" w:rsidRPr="00844075">
        <w:rPr>
          <w:rFonts w:ascii="Tahoma" w:hAnsi="Tahoma" w:cs="Tahoma"/>
          <w:b/>
        </w:rPr>
        <w:t>. 11</w:t>
      </w:r>
      <w:r w:rsidR="00046D9F" w:rsidRPr="00844075">
        <w:rPr>
          <w:rFonts w:ascii="Tahoma" w:hAnsi="Tahoma" w:cs="Tahoma"/>
          <w:b/>
        </w:rPr>
        <w:t>.</w:t>
      </w:r>
      <w:r w:rsidR="00844075" w:rsidRPr="00844075">
        <w:rPr>
          <w:rFonts w:ascii="Tahoma" w:hAnsi="Tahoma" w:cs="Tahoma"/>
          <w:b/>
        </w:rPr>
        <w:t xml:space="preserve"> </w:t>
      </w:r>
      <w:r w:rsidR="00046D9F" w:rsidRPr="00844075">
        <w:rPr>
          <w:rFonts w:ascii="Tahoma" w:hAnsi="Tahoma" w:cs="Tahoma"/>
          <w:b/>
        </w:rPr>
        <w:t>2025</w:t>
      </w:r>
      <w:r w:rsidR="00046D9F" w:rsidRPr="00844075">
        <w:rPr>
          <w:rFonts w:ascii="Tahoma" w:hAnsi="Tahoma" w:cs="Tahoma"/>
          <w:b/>
          <w:i/>
        </w:rPr>
        <w:t xml:space="preserve"> </w:t>
      </w:r>
      <w:r w:rsidR="005A7A6C" w:rsidRPr="00844075">
        <w:rPr>
          <w:rFonts w:ascii="Tahoma" w:hAnsi="Tahoma"/>
          <w:b/>
        </w:rPr>
        <w:t xml:space="preserve">do </w:t>
      </w:r>
      <w:r w:rsidR="00EF4110" w:rsidRPr="00844075">
        <w:rPr>
          <w:rFonts w:ascii="Tahoma" w:hAnsi="Tahoma"/>
          <w:b/>
        </w:rPr>
        <w:t>1</w:t>
      </w:r>
      <w:r w:rsidR="00844075" w:rsidRPr="00844075">
        <w:rPr>
          <w:rFonts w:ascii="Tahoma" w:hAnsi="Tahoma"/>
          <w:b/>
        </w:rPr>
        <w:t>0</w:t>
      </w:r>
      <w:r w:rsidR="00EF4110" w:rsidRPr="00844075">
        <w:rPr>
          <w:rFonts w:ascii="Tahoma" w:hAnsi="Tahoma"/>
          <w:b/>
        </w:rPr>
        <w:t>.00</w:t>
      </w:r>
      <w:r w:rsidRPr="00844075">
        <w:rPr>
          <w:rFonts w:ascii="Tahoma" w:hAnsi="Tahoma"/>
          <w:b/>
        </w:rPr>
        <w:t xml:space="preserve"> ure.</w:t>
      </w:r>
      <w:r w:rsidRPr="00674EE4">
        <w:rPr>
          <w:rFonts w:ascii="Tahoma" w:hAnsi="Tahoma"/>
        </w:rPr>
        <w:t xml:space="preserve"> Odgovori oziroma pojasnila bodo objavljeni na Portalu javnih naročil, najkasneje </w:t>
      </w:r>
      <w:r w:rsidR="00FE3DED" w:rsidRPr="00674EE4">
        <w:rPr>
          <w:rFonts w:ascii="Tahoma" w:hAnsi="Tahoma"/>
        </w:rPr>
        <w:t xml:space="preserve">do </w:t>
      </w:r>
      <w:r w:rsidR="00844075">
        <w:rPr>
          <w:rFonts w:ascii="Tahoma" w:hAnsi="Tahoma"/>
        </w:rPr>
        <w:t>šest (6) koledarskih dni pred potekom roka za predložitev ponudb</w:t>
      </w:r>
      <w:r w:rsidRPr="00674EE4">
        <w:rPr>
          <w:rFonts w:ascii="Tahoma" w:hAnsi="Tahoma"/>
        </w:rPr>
        <w:t>, pod</w:t>
      </w:r>
      <w:r w:rsidRPr="00C8579C">
        <w:rPr>
          <w:rFonts w:ascii="Tahoma" w:hAnsi="Tahoma"/>
        </w:rPr>
        <w:t xml:space="preserve"> pogojem, da bo zahteva posredovana pravočasno. Na drugače posredovane zahteve za dodatna pojasnila ali vprašanja naročnik ni dolžan odgovoriti.</w:t>
      </w:r>
    </w:p>
    <w:p w14:paraId="5EC0EE4F" w14:textId="2A833766" w:rsidR="00380398" w:rsidRDefault="00380398" w:rsidP="00A62419">
      <w:pPr>
        <w:keepNext/>
        <w:keepLines/>
        <w:jc w:val="both"/>
        <w:rPr>
          <w:rFonts w:ascii="Tahoma" w:hAnsi="Tahoma"/>
        </w:rPr>
      </w:pPr>
    </w:p>
    <w:p w14:paraId="06F110B6" w14:textId="77777777" w:rsidR="00380398" w:rsidRPr="00C8579C" w:rsidRDefault="00380398" w:rsidP="00A62419">
      <w:pPr>
        <w:keepNext/>
        <w:keepLines/>
        <w:jc w:val="both"/>
        <w:rPr>
          <w:rFonts w:ascii="Tahoma" w:hAnsi="Tahoma"/>
        </w:rPr>
      </w:pPr>
    </w:p>
    <w:p w14:paraId="3CC3F303" w14:textId="77777777" w:rsidR="007C70A1" w:rsidRPr="00C8579C" w:rsidRDefault="007C70A1" w:rsidP="00A62419">
      <w:pPr>
        <w:keepNext/>
        <w:keepLines/>
        <w:numPr>
          <w:ilvl w:val="1"/>
          <w:numId w:val="2"/>
        </w:numPr>
        <w:jc w:val="both"/>
        <w:rPr>
          <w:rFonts w:ascii="Tahoma" w:hAnsi="Tahoma" w:cs="Tahoma"/>
          <w:b/>
        </w:rPr>
      </w:pPr>
      <w:r w:rsidRPr="00C8579C">
        <w:rPr>
          <w:rFonts w:ascii="Tahoma" w:hAnsi="Tahoma" w:cs="Tahoma"/>
          <w:b/>
        </w:rPr>
        <w:lastRenderedPageBreak/>
        <w:t>Variantna ponudba</w:t>
      </w:r>
    </w:p>
    <w:p w14:paraId="444E9A26" w14:textId="77777777" w:rsidR="007C70A1" w:rsidRPr="00C8579C" w:rsidRDefault="007C70A1" w:rsidP="00A62419">
      <w:pPr>
        <w:pStyle w:val="BESEDILO"/>
        <w:keepNext/>
        <w:widowControl/>
        <w:tabs>
          <w:tab w:val="clear" w:pos="2155"/>
        </w:tabs>
        <w:rPr>
          <w:rFonts w:ascii="Tahoma" w:hAnsi="Tahoma" w:cs="Tahoma"/>
          <w:kern w:val="0"/>
        </w:rPr>
      </w:pPr>
    </w:p>
    <w:p w14:paraId="167C7867" w14:textId="77777777" w:rsidR="00606533" w:rsidRPr="00C8579C" w:rsidRDefault="00606533" w:rsidP="00A62419">
      <w:pPr>
        <w:keepNext/>
        <w:keepLines/>
        <w:jc w:val="both"/>
        <w:rPr>
          <w:rFonts w:ascii="Tahoma" w:hAnsi="Tahoma" w:cs="Tahoma"/>
        </w:rPr>
      </w:pPr>
      <w:r w:rsidRPr="00C8579C">
        <w:rPr>
          <w:rFonts w:ascii="Tahoma" w:hAnsi="Tahoma" w:cs="Tahoma"/>
        </w:rPr>
        <w:t>Naročnik ne dopušča predložitve variantne ponudbe. Naročnik bo tako ponudbo zavrnil kot nedopustno.</w:t>
      </w:r>
    </w:p>
    <w:p w14:paraId="4023BDAB" w14:textId="77777777" w:rsidR="004F2EA8" w:rsidRPr="00C8579C" w:rsidRDefault="004F2EA8" w:rsidP="00A62419">
      <w:pPr>
        <w:keepNext/>
        <w:keepLines/>
        <w:jc w:val="both"/>
        <w:rPr>
          <w:rFonts w:ascii="Tahoma" w:hAnsi="Tahoma" w:cs="Tahoma"/>
        </w:rPr>
      </w:pPr>
    </w:p>
    <w:p w14:paraId="36301014" w14:textId="77777777" w:rsidR="004F2EA8" w:rsidRPr="00C8579C" w:rsidRDefault="004F2EA8" w:rsidP="00A62419">
      <w:pPr>
        <w:keepNext/>
        <w:keepLines/>
        <w:numPr>
          <w:ilvl w:val="1"/>
          <w:numId w:val="2"/>
        </w:numPr>
        <w:jc w:val="both"/>
        <w:rPr>
          <w:rFonts w:ascii="Tahoma" w:hAnsi="Tahoma" w:cs="Tahoma"/>
          <w:b/>
        </w:rPr>
      </w:pPr>
      <w:r w:rsidRPr="00C8579C">
        <w:rPr>
          <w:rFonts w:ascii="Tahoma" w:hAnsi="Tahoma" w:cs="Tahoma"/>
          <w:b/>
        </w:rPr>
        <w:t>Pregled in ocenjevanje ponudb</w:t>
      </w:r>
    </w:p>
    <w:p w14:paraId="6CE5A9A0" w14:textId="77777777" w:rsidR="004F2EA8" w:rsidRPr="00C8579C" w:rsidRDefault="004F2EA8" w:rsidP="00A62419">
      <w:pPr>
        <w:keepNext/>
        <w:keepLines/>
        <w:rPr>
          <w:rFonts w:ascii="Tahoma" w:hAnsi="Tahoma" w:cs="Tahoma"/>
        </w:rPr>
      </w:pPr>
    </w:p>
    <w:p w14:paraId="41A96193" w14:textId="77777777" w:rsidR="00DF3A28" w:rsidRPr="00C8579C" w:rsidRDefault="004F2EA8" w:rsidP="00A62419">
      <w:pPr>
        <w:keepNext/>
        <w:keepLines/>
        <w:jc w:val="both"/>
        <w:rPr>
          <w:rFonts w:ascii="Tahoma" w:hAnsi="Tahoma" w:cs="Tahoma"/>
        </w:rPr>
      </w:pPr>
      <w:r w:rsidRPr="00C8579C">
        <w:rPr>
          <w:rFonts w:ascii="Tahoma" w:hAnsi="Tahoma" w:cs="Tahoma"/>
        </w:rPr>
        <w:t>Naročnik bo pred oddajo javnega naročila preveril obstoj in vsebino podatkov oziroma drugih navedb iz ponudbe ponudnika, kateremu se je odločil oddati javno naročilo.</w:t>
      </w:r>
      <w:r w:rsidR="00DF3A28" w:rsidRPr="00C8579C">
        <w:rPr>
          <w:rFonts w:ascii="Tahoma" w:hAnsi="Tahoma" w:cs="Tahoma"/>
        </w:rPr>
        <w:t xml:space="preserve"> Naročnik bo opravil pregled in ocenjevanje ponudb ter javno naročilo oddal na način, kot je opredeljeno v določilih 89. člena ZJN-3.</w:t>
      </w:r>
    </w:p>
    <w:p w14:paraId="1A112763" w14:textId="77777777" w:rsidR="00AE4BEB" w:rsidRPr="00C8579C" w:rsidRDefault="00AE4BEB" w:rsidP="00A62419">
      <w:pPr>
        <w:keepNext/>
        <w:keepLines/>
        <w:jc w:val="both"/>
        <w:rPr>
          <w:rFonts w:ascii="Tahoma" w:hAnsi="Tahoma" w:cs="Tahoma"/>
        </w:rPr>
      </w:pPr>
      <w:bookmarkStart w:id="6" w:name="_Toc116720524"/>
      <w:bookmarkStart w:id="7" w:name="_Toc116720588"/>
      <w:bookmarkStart w:id="8" w:name="_Toc116783499"/>
      <w:bookmarkStart w:id="9" w:name="_Toc116792933"/>
      <w:bookmarkStart w:id="10" w:name="_Toc136417505"/>
    </w:p>
    <w:p w14:paraId="1F20B26B" w14:textId="77777777" w:rsidR="00AE4BEB" w:rsidRPr="00C8579C" w:rsidRDefault="00C74881" w:rsidP="00A62419">
      <w:pPr>
        <w:keepNext/>
        <w:keepLines/>
        <w:numPr>
          <w:ilvl w:val="1"/>
          <w:numId w:val="2"/>
        </w:numPr>
        <w:jc w:val="both"/>
        <w:rPr>
          <w:rFonts w:ascii="Tahoma" w:hAnsi="Tahoma" w:cs="Tahoma"/>
          <w:b/>
        </w:rPr>
      </w:pPr>
      <w:r w:rsidRPr="00C8579C">
        <w:rPr>
          <w:rFonts w:ascii="Tahoma" w:hAnsi="Tahoma" w:cs="Tahoma"/>
          <w:b/>
        </w:rPr>
        <w:t>Okvirni sporazum</w:t>
      </w:r>
    </w:p>
    <w:p w14:paraId="44698837" w14:textId="77777777" w:rsidR="00F1423B" w:rsidRPr="00C8579C" w:rsidRDefault="00F1423B" w:rsidP="00A62419">
      <w:pPr>
        <w:keepNext/>
        <w:keepLines/>
        <w:ind w:hanging="360"/>
        <w:jc w:val="both"/>
        <w:rPr>
          <w:rFonts w:ascii="Tahoma" w:hAnsi="Tahoma" w:cs="Tahoma"/>
        </w:rPr>
      </w:pPr>
    </w:p>
    <w:p w14:paraId="1F9B7B8D" w14:textId="77777777" w:rsidR="00194AC2" w:rsidRPr="00C8579C" w:rsidRDefault="00194AC2" w:rsidP="00A62419">
      <w:pPr>
        <w:keepNext/>
        <w:keepLines/>
        <w:jc w:val="both"/>
        <w:rPr>
          <w:rFonts w:ascii="Tahoma" w:hAnsi="Tahoma" w:cs="Tahoma"/>
        </w:rPr>
      </w:pPr>
      <w:r w:rsidRPr="009D1DC5">
        <w:rPr>
          <w:rFonts w:ascii="Tahoma" w:hAnsi="Tahoma" w:cs="Tahoma"/>
        </w:rPr>
        <w:t>Okvirni sporazum z</w:t>
      </w:r>
      <w:r w:rsidR="00C0328F" w:rsidRPr="009D1DC5">
        <w:rPr>
          <w:rFonts w:ascii="Tahoma" w:hAnsi="Tahoma" w:cs="Tahoma"/>
        </w:rPr>
        <w:t xml:space="preserve"> </w:t>
      </w:r>
      <w:r w:rsidRPr="009D1DC5">
        <w:rPr>
          <w:rFonts w:ascii="Tahoma" w:hAnsi="Tahoma" w:cs="Tahoma"/>
        </w:rPr>
        <w:t>izbranim ponudnikom</w:t>
      </w:r>
      <w:r w:rsidR="00DB4E60">
        <w:rPr>
          <w:rFonts w:ascii="Tahoma" w:hAnsi="Tahoma" w:cs="Tahoma"/>
        </w:rPr>
        <w:t xml:space="preserve"> </w:t>
      </w:r>
      <w:r w:rsidRPr="009D1DC5">
        <w:rPr>
          <w:rFonts w:ascii="Tahoma" w:hAnsi="Tahoma" w:cs="Tahoma"/>
        </w:rPr>
        <w:t>bo podpisal zakoniti zastopnik naročnika.</w:t>
      </w:r>
    </w:p>
    <w:p w14:paraId="2ADF9456" w14:textId="77777777" w:rsidR="00194AC2" w:rsidRPr="00C8579C" w:rsidRDefault="00194AC2" w:rsidP="00A62419">
      <w:pPr>
        <w:keepNext/>
        <w:keepLines/>
        <w:jc w:val="both"/>
        <w:rPr>
          <w:rFonts w:ascii="Tahoma" w:hAnsi="Tahoma" w:cs="Tahoma"/>
        </w:rPr>
      </w:pPr>
    </w:p>
    <w:p w14:paraId="5E4A5EFD" w14:textId="77777777" w:rsidR="009A7FCB" w:rsidRDefault="00194AC2" w:rsidP="00A62419">
      <w:pPr>
        <w:keepNext/>
        <w:keepLines/>
        <w:jc w:val="both"/>
        <w:rPr>
          <w:rFonts w:ascii="Tahoma" w:hAnsi="Tahoma" w:cs="Tahoma"/>
        </w:rPr>
      </w:pPr>
      <w:r w:rsidRPr="00C8579C">
        <w:rPr>
          <w:rFonts w:ascii="Tahoma" w:hAnsi="Tahoma" w:cs="Tahoma"/>
        </w:rPr>
        <w:t>Okvirni sporazum se bo pred podpisom vsebinsko prilagodil le glede na to, ali bo izbrani ponudnik predložil skupno ponudbo, prijavil sodelovanje podizvajalcev</w:t>
      </w:r>
      <w:r w:rsidR="00DB4E60">
        <w:rPr>
          <w:rFonts w:ascii="Tahoma" w:hAnsi="Tahoma" w:cs="Tahoma"/>
        </w:rPr>
        <w:t xml:space="preserve">, </w:t>
      </w:r>
      <w:r w:rsidRPr="00C8579C">
        <w:rPr>
          <w:rFonts w:ascii="Tahoma" w:hAnsi="Tahoma" w:cs="Tahoma"/>
        </w:rPr>
        <w:t>in podobno.</w:t>
      </w:r>
    </w:p>
    <w:p w14:paraId="662AEF24" w14:textId="77777777" w:rsidR="00134BE5" w:rsidRDefault="00134BE5" w:rsidP="00A62419">
      <w:pPr>
        <w:keepNext/>
        <w:keepLines/>
        <w:jc w:val="both"/>
        <w:rPr>
          <w:rFonts w:ascii="Tahoma" w:hAnsi="Tahoma" w:cs="Tahoma"/>
        </w:rPr>
      </w:pPr>
    </w:p>
    <w:p w14:paraId="1825331D" w14:textId="174D645A" w:rsidR="00AE4BEB" w:rsidRPr="00C8579C" w:rsidRDefault="00AE4BEB" w:rsidP="00A62419">
      <w:pPr>
        <w:keepNext/>
        <w:keepLines/>
        <w:jc w:val="both"/>
        <w:rPr>
          <w:rFonts w:ascii="Tahoma" w:hAnsi="Tahoma" w:cs="Tahoma"/>
        </w:rPr>
      </w:pPr>
      <w:r w:rsidRPr="00C8579C">
        <w:rPr>
          <w:rFonts w:ascii="Tahoma" w:hAnsi="Tahoma" w:cs="Tahoma"/>
        </w:rPr>
        <w:t xml:space="preserve">V skladu s šestim odstavkom 14. člena Zakona o integriteti in preprečevanju korupcije </w:t>
      </w:r>
      <w:r w:rsidR="005F7001" w:rsidRPr="000F0592">
        <w:rPr>
          <w:rFonts w:ascii="Tahoma" w:hAnsi="Tahoma" w:cs="Tahoma"/>
        </w:rPr>
        <w:t xml:space="preserve">(Uradni list RS, št. 69/11 – uradno prečiščeno besedilo, 158/20, 3/22 – </w:t>
      </w:r>
      <w:proofErr w:type="spellStart"/>
      <w:r w:rsidR="005F7001" w:rsidRPr="000F0592">
        <w:rPr>
          <w:rFonts w:ascii="Tahoma" w:hAnsi="Tahoma" w:cs="Tahoma"/>
        </w:rPr>
        <w:t>ZDeb</w:t>
      </w:r>
      <w:proofErr w:type="spellEnd"/>
      <w:r w:rsidR="005F7001" w:rsidRPr="000F0592">
        <w:rPr>
          <w:rFonts w:ascii="Tahoma" w:hAnsi="Tahoma" w:cs="Tahoma"/>
        </w:rPr>
        <w:t xml:space="preserve"> in 16/23 – </w:t>
      </w:r>
      <w:proofErr w:type="spellStart"/>
      <w:r w:rsidR="005F7001" w:rsidRPr="000F0592">
        <w:rPr>
          <w:rFonts w:ascii="Tahoma" w:hAnsi="Tahoma" w:cs="Tahoma"/>
        </w:rPr>
        <w:t>ZZPri</w:t>
      </w:r>
      <w:proofErr w:type="spellEnd"/>
      <w:r w:rsidR="005F7001">
        <w:rPr>
          <w:rFonts w:ascii="Tahoma" w:hAnsi="Tahoma" w:cs="Tahoma"/>
        </w:rPr>
        <w:t>, s spremembami</w:t>
      </w:r>
      <w:r w:rsidR="005F7001" w:rsidRPr="000F0592">
        <w:rPr>
          <w:rFonts w:ascii="Tahoma" w:hAnsi="Tahoma" w:cs="Tahoma"/>
        </w:rPr>
        <w:t xml:space="preserve">; v nadaljevanju </w:t>
      </w:r>
      <w:proofErr w:type="spellStart"/>
      <w:r w:rsidR="005F7001" w:rsidRPr="000F0592">
        <w:rPr>
          <w:rFonts w:ascii="Tahoma" w:hAnsi="Tahoma" w:cs="Tahoma"/>
        </w:rPr>
        <w:t>ZIntPK</w:t>
      </w:r>
      <w:proofErr w:type="spellEnd"/>
      <w:r w:rsidR="005F7001" w:rsidRPr="000F0592">
        <w:rPr>
          <w:rFonts w:ascii="Tahoma" w:hAnsi="Tahoma" w:cs="Tahoma"/>
        </w:rPr>
        <w:t>)</w:t>
      </w:r>
      <w:r w:rsidR="005F7001" w:rsidRPr="00C8579C">
        <w:rPr>
          <w:rFonts w:ascii="Tahoma" w:hAnsi="Tahoma" w:cs="Tahoma"/>
        </w:rPr>
        <w:t xml:space="preserve">, </w:t>
      </w:r>
      <w:r w:rsidRPr="00C8579C">
        <w:rPr>
          <w:rFonts w:ascii="Tahoma" w:hAnsi="Tahoma" w:cs="Tahoma"/>
        </w:rPr>
        <w:t xml:space="preserve">je dolžan izbrani ponudnik na poziv naročnika, pred podpisom </w:t>
      </w:r>
      <w:r w:rsidR="004607A5" w:rsidRPr="00C8579C">
        <w:rPr>
          <w:rFonts w:ascii="Tahoma" w:hAnsi="Tahoma" w:cs="Tahoma"/>
        </w:rPr>
        <w:t>okvirnega sporazuma</w:t>
      </w:r>
      <w:r w:rsidRPr="00C8579C">
        <w:rPr>
          <w:rFonts w:ascii="Tahoma" w:hAnsi="Tahoma" w:cs="Tahoma"/>
        </w:rPr>
        <w:t>, predložiti izjavo ali podatke o udeležbi fizičnih in pravnih oseb v lastništvu izbranega ponudnika, ter o gospodarskih subjektih</w:t>
      </w:r>
      <w:r w:rsidR="005E3182">
        <w:rPr>
          <w:rFonts w:ascii="Tahoma" w:hAnsi="Tahoma" w:cs="Tahoma"/>
        </w:rPr>
        <w:t>,</w:t>
      </w:r>
      <w:r w:rsidRPr="00C8579C">
        <w:rPr>
          <w:rFonts w:ascii="Tahoma" w:hAnsi="Tahoma" w:cs="Tahoma"/>
        </w:rPr>
        <w:t xml:space="preserve"> za katere se glede na določbe zakona, ki ureja gospodarske družbe, šteje, da so povezane družbe z izbranim ponudnikom</w:t>
      </w:r>
      <w:r w:rsidR="00A539F0" w:rsidRPr="00C8579C">
        <w:rPr>
          <w:rFonts w:ascii="Tahoma" w:hAnsi="Tahoma" w:cs="Tahoma"/>
        </w:rPr>
        <w:t xml:space="preserve"> (</w:t>
      </w:r>
      <w:r w:rsidR="003B2B5D" w:rsidRPr="00292BF8">
        <w:rPr>
          <w:rFonts w:ascii="Tahoma" w:hAnsi="Tahoma" w:cs="Tahoma"/>
        </w:rPr>
        <w:t>P</w:t>
      </w:r>
      <w:r w:rsidR="00A539F0" w:rsidRPr="00292BF8">
        <w:rPr>
          <w:rFonts w:ascii="Tahoma" w:hAnsi="Tahoma" w:cs="Tahoma"/>
        </w:rPr>
        <w:t>rilog</w:t>
      </w:r>
      <w:r w:rsidR="00F25778" w:rsidRPr="00292BF8">
        <w:rPr>
          <w:rFonts w:ascii="Tahoma" w:hAnsi="Tahoma" w:cs="Tahoma"/>
        </w:rPr>
        <w:t>a</w:t>
      </w:r>
      <w:r w:rsidR="00A539F0" w:rsidRPr="00292BF8">
        <w:rPr>
          <w:rFonts w:ascii="Tahoma" w:hAnsi="Tahoma" w:cs="Tahoma"/>
        </w:rPr>
        <w:t xml:space="preserve"> 3</w:t>
      </w:r>
      <w:r w:rsidR="00F25778" w:rsidRPr="00292BF8">
        <w:rPr>
          <w:rFonts w:ascii="Tahoma" w:hAnsi="Tahoma" w:cs="Tahoma"/>
        </w:rPr>
        <w:t>/3</w:t>
      </w:r>
      <w:r w:rsidR="00A539F0" w:rsidRPr="00C8579C">
        <w:rPr>
          <w:rFonts w:ascii="Tahoma" w:hAnsi="Tahoma" w:cs="Tahoma"/>
        </w:rPr>
        <w:t>)</w:t>
      </w:r>
      <w:r w:rsidRPr="00C8579C">
        <w:rPr>
          <w:rFonts w:ascii="Tahoma" w:hAnsi="Tahoma" w:cs="Tahoma"/>
        </w:rPr>
        <w:t xml:space="preserve">. Če bo ponudnik predložil lažno izjavo oziroma bo dal neresnične podatke o navedenih dejstvih, bo to imelo za posledico ničnost </w:t>
      </w:r>
      <w:r w:rsidR="00542375" w:rsidRPr="00C8579C">
        <w:rPr>
          <w:rFonts w:ascii="Tahoma" w:hAnsi="Tahoma" w:cs="Tahoma"/>
        </w:rPr>
        <w:t>okvirnega sporazuma</w:t>
      </w:r>
      <w:r w:rsidRPr="00C8579C">
        <w:rPr>
          <w:rFonts w:ascii="Tahoma" w:hAnsi="Tahoma" w:cs="Tahoma"/>
        </w:rPr>
        <w:t>.</w:t>
      </w:r>
      <w:r w:rsidR="00542375" w:rsidRPr="00C8579C">
        <w:rPr>
          <w:rFonts w:ascii="Tahoma" w:hAnsi="Tahoma" w:cs="Tahoma"/>
        </w:rPr>
        <w:t xml:space="preserve"> Izjavo bodo morali podati tudi ostali gospodarski subjekti, ki nastopajo v ponudbi skupaj s ponudnikom.</w:t>
      </w:r>
      <w:r w:rsidR="003121C3" w:rsidRPr="00C8579C">
        <w:rPr>
          <w:rFonts w:ascii="Tahoma" w:hAnsi="Tahoma" w:cs="Tahoma"/>
        </w:rPr>
        <w:t xml:space="preserve"> </w:t>
      </w:r>
      <w:r w:rsidR="00C0328F" w:rsidRPr="00C8579C">
        <w:rPr>
          <w:rFonts w:ascii="Tahoma" w:hAnsi="Tahoma" w:cs="Tahoma"/>
        </w:rPr>
        <w:t>V kolikor p</w:t>
      </w:r>
      <w:r w:rsidR="003121C3" w:rsidRPr="00C8579C">
        <w:rPr>
          <w:rFonts w:ascii="Tahoma" w:hAnsi="Tahoma" w:cs="Tahoma"/>
        </w:rPr>
        <w:t xml:space="preserve">onudnik </w:t>
      </w:r>
      <w:r w:rsidR="00C0328F" w:rsidRPr="00292BF8">
        <w:rPr>
          <w:rFonts w:ascii="Tahoma" w:hAnsi="Tahoma" w:cs="Tahoma"/>
        </w:rPr>
        <w:t>Prilogo 3/3</w:t>
      </w:r>
      <w:r w:rsidR="00C0328F" w:rsidRPr="00C8579C">
        <w:rPr>
          <w:rFonts w:ascii="Tahoma" w:hAnsi="Tahoma" w:cs="Tahoma"/>
        </w:rPr>
        <w:t xml:space="preserve"> ne bo</w:t>
      </w:r>
      <w:r w:rsidR="003121C3" w:rsidRPr="00C8579C">
        <w:rPr>
          <w:rFonts w:ascii="Tahoma" w:hAnsi="Tahoma" w:cs="Tahoma"/>
        </w:rPr>
        <w:t xml:space="preserve"> priloži že v ponudbi</w:t>
      </w:r>
      <w:r w:rsidR="00C0328F" w:rsidRPr="00C8579C">
        <w:rPr>
          <w:rFonts w:ascii="Tahoma" w:hAnsi="Tahoma" w:cs="Tahoma"/>
        </w:rPr>
        <w:t>, bo naročnik ponudnika pozval k predložitvi izpolnjene predmetne priloge pred sklenitvijo okvirnega sporazuma</w:t>
      </w:r>
      <w:r w:rsidR="003121C3" w:rsidRPr="00C8579C">
        <w:rPr>
          <w:rFonts w:ascii="Tahoma" w:hAnsi="Tahoma" w:cs="Tahoma"/>
        </w:rPr>
        <w:t>.</w:t>
      </w:r>
    </w:p>
    <w:p w14:paraId="66269CC0" w14:textId="77777777" w:rsidR="005F1B04" w:rsidRDefault="005F1B04" w:rsidP="00A62419">
      <w:pPr>
        <w:keepNext/>
        <w:keepLines/>
        <w:jc w:val="both"/>
        <w:rPr>
          <w:rFonts w:ascii="Tahoma" w:hAnsi="Tahoma" w:cs="Tahoma"/>
        </w:rPr>
      </w:pPr>
    </w:p>
    <w:p w14:paraId="72585AF2" w14:textId="3E21BE06" w:rsidR="00AE4BEB" w:rsidRDefault="001F6508" w:rsidP="00A62419">
      <w:pPr>
        <w:keepNext/>
        <w:keepLines/>
        <w:jc w:val="both"/>
        <w:rPr>
          <w:rFonts w:ascii="Tahoma" w:hAnsi="Tahoma" w:cs="Tahoma"/>
        </w:rPr>
      </w:pPr>
      <w:r>
        <w:rPr>
          <w:rFonts w:ascii="Tahoma" w:hAnsi="Tahoma" w:cs="Tahoma"/>
        </w:rPr>
        <w:t>Osnutek</w:t>
      </w:r>
      <w:r w:rsidRPr="00C8579C">
        <w:rPr>
          <w:rFonts w:ascii="Tahoma" w:hAnsi="Tahoma" w:cs="Tahoma"/>
        </w:rPr>
        <w:t xml:space="preserve"> </w:t>
      </w:r>
      <w:r w:rsidR="00C74881" w:rsidRPr="00C8579C">
        <w:rPr>
          <w:rFonts w:ascii="Tahoma" w:hAnsi="Tahoma" w:cs="Tahoma"/>
        </w:rPr>
        <w:t>okvirnega sporazuma</w:t>
      </w:r>
      <w:r w:rsidR="005F1B04">
        <w:rPr>
          <w:rFonts w:ascii="Tahoma" w:hAnsi="Tahoma" w:cs="Tahoma"/>
        </w:rPr>
        <w:t xml:space="preserve"> </w:t>
      </w:r>
      <w:r w:rsidR="00AE4BEB" w:rsidRPr="00C8579C">
        <w:rPr>
          <w:rFonts w:ascii="Tahoma" w:hAnsi="Tahoma" w:cs="Tahoma"/>
        </w:rPr>
        <w:t xml:space="preserve">je </w:t>
      </w:r>
      <w:r w:rsidR="00AE4BEB" w:rsidRPr="00FB7FC3">
        <w:rPr>
          <w:rFonts w:ascii="Tahoma" w:hAnsi="Tahoma" w:cs="Tahoma"/>
        </w:rPr>
        <w:t xml:space="preserve">kot </w:t>
      </w:r>
      <w:r w:rsidR="008B65DF" w:rsidRPr="00741641">
        <w:rPr>
          <w:rFonts w:ascii="Tahoma" w:hAnsi="Tahoma" w:cs="Tahoma"/>
        </w:rPr>
        <w:t>P</w:t>
      </w:r>
      <w:r w:rsidR="00AE4BEB" w:rsidRPr="00741641">
        <w:rPr>
          <w:rFonts w:ascii="Tahoma" w:hAnsi="Tahoma" w:cs="Tahoma"/>
        </w:rPr>
        <w:t xml:space="preserve">riloga </w:t>
      </w:r>
      <w:r w:rsidR="00711BB4" w:rsidRPr="00741641">
        <w:rPr>
          <w:rFonts w:ascii="Tahoma" w:hAnsi="Tahoma" w:cs="Tahoma"/>
        </w:rPr>
        <w:t>8</w:t>
      </w:r>
      <w:r w:rsidR="00D27B46" w:rsidRPr="00C8579C">
        <w:rPr>
          <w:rFonts w:ascii="Tahoma" w:hAnsi="Tahoma" w:cs="Tahoma"/>
        </w:rPr>
        <w:t xml:space="preserve"> </w:t>
      </w:r>
      <w:r w:rsidR="00AE4BEB" w:rsidRPr="00C8579C">
        <w:rPr>
          <w:rFonts w:ascii="Tahoma" w:hAnsi="Tahoma" w:cs="Tahoma"/>
        </w:rPr>
        <w:t>sestavni del te</w:t>
      </w:r>
      <w:r w:rsidR="006A1CBC" w:rsidRPr="00C8579C">
        <w:rPr>
          <w:rFonts w:ascii="Tahoma" w:hAnsi="Tahoma" w:cs="Tahoma"/>
        </w:rPr>
        <w:t xml:space="preserve"> razpisne</w:t>
      </w:r>
      <w:r w:rsidR="00AE4BEB" w:rsidRPr="00C8579C">
        <w:rPr>
          <w:rFonts w:ascii="Tahoma" w:hAnsi="Tahoma" w:cs="Tahoma"/>
        </w:rPr>
        <w:t xml:space="preserve"> dokumentacije. </w:t>
      </w:r>
      <w:r w:rsidR="004117CD" w:rsidRPr="00C8579C">
        <w:rPr>
          <w:rFonts w:ascii="Tahoma" w:hAnsi="Tahoma" w:cs="Tahoma"/>
        </w:rPr>
        <w:t xml:space="preserve">Ponudnik potrdi, da se strinja z vsebino </w:t>
      </w:r>
      <w:r w:rsidR="007A31A4" w:rsidRPr="00C8579C">
        <w:rPr>
          <w:rFonts w:ascii="Tahoma" w:hAnsi="Tahoma" w:cs="Tahoma"/>
        </w:rPr>
        <w:t>okvirnega sporazuma</w:t>
      </w:r>
      <w:r w:rsidR="005F1B04">
        <w:rPr>
          <w:rFonts w:ascii="Tahoma" w:hAnsi="Tahoma" w:cs="Tahoma"/>
        </w:rPr>
        <w:t xml:space="preserve"> in pisnega sporazuma varstvenih ukrepov</w:t>
      </w:r>
      <w:r w:rsidR="007A31A4" w:rsidRPr="00C8579C">
        <w:rPr>
          <w:rFonts w:ascii="Tahoma" w:hAnsi="Tahoma" w:cs="Tahoma"/>
        </w:rPr>
        <w:t xml:space="preserve"> </w:t>
      </w:r>
      <w:r w:rsidR="004117CD" w:rsidRPr="00C8579C">
        <w:rPr>
          <w:rFonts w:ascii="Tahoma" w:hAnsi="Tahoma" w:cs="Tahoma"/>
        </w:rPr>
        <w:t xml:space="preserve">s </w:t>
      </w:r>
      <w:r w:rsidR="007470B9">
        <w:rPr>
          <w:rFonts w:ascii="Tahoma" w:hAnsi="Tahoma" w:cs="Tahoma"/>
        </w:rPr>
        <w:t>predložitvijo i</w:t>
      </w:r>
      <w:r w:rsidR="007470B9" w:rsidRPr="007470B9">
        <w:rPr>
          <w:rFonts w:ascii="Tahoma" w:hAnsi="Tahoma" w:cs="Tahoma"/>
        </w:rPr>
        <w:t>zpolnjen</w:t>
      </w:r>
      <w:r w:rsidR="007470B9">
        <w:rPr>
          <w:rFonts w:ascii="Tahoma" w:hAnsi="Tahoma" w:cs="Tahoma"/>
        </w:rPr>
        <w:t>ega</w:t>
      </w:r>
      <w:r w:rsidR="007470B9" w:rsidRPr="007470B9">
        <w:rPr>
          <w:rFonts w:ascii="Tahoma" w:hAnsi="Tahoma" w:cs="Tahoma"/>
        </w:rPr>
        <w:t xml:space="preserve"> ESPD s strani vseh gospodarskih subjektov v ponudbi</w:t>
      </w:r>
      <w:r w:rsidR="007470B9">
        <w:rPr>
          <w:rFonts w:ascii="Tahoma" w:hAnsi="Tahoma" w:cs="Tahoma"/>
        </w:rPr>
        <w:t>.</w:t>
      </w:r>
    </w:p>
    <w:p w14:paraId="42A5F704" w14:textId="77777777" w:rsidR="00292BF8" w:rsidRPr="00C8579C" w:rsidRDefault="00292BF8" w:rsidP="00A62419">
      <w:pPr>
        <w:keepNext/>
        <w:keepLines/>
        <w:jc w:val="both"/>
        <w:rPr>
          <w:rFonts w:ascii="Tahoma" w:hAnsi="Tahoma" w:cs="Tahoma"/>
        </w:rPr>
      </w:pPr>
    </w:p>
    <w:p w14:paraId="74022D17" w14:textId="00575E7D" w:rsidR="007C70A1" w:rsidRPr="00C8579C" w:rsidRDefault="007C70A1" w:rsidP="00A62419">
      <w:pPr>
        <w:keepNext/>
        <w:keepLines/>
        <w:numPr>
          <w:ilvl w:val="1"/>
          <w:numId w:val="2"/>
        </w:numPr>
        <w:jc w:val="both"/>
        <w:rPr>
          <w:rFonts w:ascii="Tahoma" w:hAnsi="Tahoma" w:cs="Tahoma"/>
          <w:b/>
        </w:rPr>
      </w:pPr>
      <w:r w:rsidRPr="00C8579C">
        <w:rPr>
          <w:rFonts w:ascii="Tahoma" w:hAnsi="Tahoma" w:cs="Tahoma"/>
          <w:b/>
        </w:rPr>
        <w:t>Prav</w:t>
      </w:r>
      <w:bookmarkEnd w:id="6"/>
      <w:bookmarkEnd w:id="7"/>
      <w:bookmarkEnd w:id="8"/>
      <w:bookmarkEnd w:id="9"/>
      <w:bookmarkEnd w:id="10"/>
      <w:r w:rsidR="00712EF3" w:rsidRPr="00C8579C">
        <w:rPr>
          <w:rFonts w:ascii="Tahoma" w:hAnsi="Tahoma" w:cs="Tahoma"/>
          <w:b/>
        </w:rPr>
        <w:t>no varstvo</w:t>
      </w:r>
    </w:p>
    <w:p w14:paraId="1288C6FE" w14:textId="77777777" w:rsidR="007C70A1" w:rsidRPr="00C8579C" w:rsidRDefault="007C70A1" w:rsidP="00A62419">
      <w:pPr>
        <w:keepNext/>
        <w:keepLines/>
        <w:jc w:val="both"/>
        <w:rPr>
          <w:rFonts w:ascii="Tahoma" w:hAnsi="Tahoma" w:cs="Tahoma"/>
          <w:b/>
        </w:rPr>
      </w:pPr>
    </w:p>
    <w:p w14:paraId="2446A6A9" w14:textId="77777777" w:rsidR="005E0EDF" w:rsidRDefault="005E0EDF" w:rsidP="00A62419">
      <w:pPr>
        <w:keepNext/>
        <w:keepLines/>
        <w:autoSpaceDE w:val="0"/>
        <w:autoSpaceDN w:val="0"/>
        <w:adjustRightInd w:val="0"/>
        <w:jc w:val="both"/>
        <w:rPr>
          <w:rFonts w:ascii="Tahoma" w:hAnsi="Tahoma" w:cs="Tahoma"/>
        </w:rPr>
      </w:pPr>
      <w:r w:rsidRPr="00C8579C">
        <w:rPr>
          <w:rFonts w:ascii="Tahoma" w:hAnsi="Tahoma" w:cs="Tahoma"/>
        </w:rPr>
        <w:t>Ponudnikom je zagotovljeno pravno varstvo skladno z določbami Zakona o pravnem varstvu v postopkih javnega naročanja.</w:t>
      </w:r>
    </w:p>
    <w:p w14:paraId="45747790" w14:textId="77777777" w:rsidR="00896CF6" w:rsidRDefault="00896CF6" w:rsidP="00A62419">
      <w:pPr>
        <w:keepNext/>
        <w:keepLines/>
        <w:autoSpaceDE w:val="0"/>
        <w:autoSpaceDN w:val="0"/>
        <w:adjustRightInd w:val="0"/>
        <w:jc w:val="both"/>
        <w:rPr>
          <w:rFonts w:ascii="Tahoma" w:hAnsi="Tahoma" w:cs="Tahoma"/>
        </w:rPr>
      </w:pPr>
    </w:p>
    <w:p w14:paraId="201BA4CF" w14:textId="77777777" w:rsidR="007C70A1" w:rsidRDefault="007C70A1" w:rsidP="00A62419">
      <w:pPr>
        <w:keepNext/>
        <w:keepLines/>
        <w:numPr>
          <w:ilvl w:val="1"/>
          <w:numId w:val="2"/>
        </w:numPr>
        <w:jc w:val="both"/>
        <w:rPr>
          <w:rFonts w:ascii="Tahoma" w:hAnsi="Tahoma" w:cs="Tahoma"/>
          <w:b/>
        </w:rPr>
      </w:pPr>
      <w:bookmarkStart w:id="11" w:name="_Toc163615935"/>
      <w:r w:rsidRPr="00C8579C">
        <w:rPr>
          <w:rFonts w:ascii="Tahoma" w:hAnsi="Tahoma" w:cs="Tahoma"/>
          <w:b/>
        </w:rPr>
        <w:t>Zaupnost po</w:t>
      </w:r>
      <w:bookmarkEnd w:id="11"/>
      <w:r w:rsidR="00502E8E" w:rsidRPr="00C8579C">
        <w:rPr>
          <w:rFonts w:ascii="Tahoma" w:hAnsi="Tahoma" w:cs="Tahoma"/>
          <w:b/>
        </w:rPr>
        <w:t>datkov</w:t>
      </w:r>
      <w:r w:rsidR="004E252F">
        <w:rPr>
          <w:rFonts w:ascii="Tahoma" w:hAnsi="Tahoma" w:cs="Tahoma"/>
          <w:b/>
        </w:rPr>
        <w:t xml:space="preserve"> in vpogled</w:t>
      </w:r>
    </w:p>
    <w:p w14:paraId="5F8E5657" w14:textId="77777777" w:rsidR="00896CF6" w:rsidRPr="00C8579C" w:rsidRDefault="00896CF6" w:rsidP="00A62419">
      <w:pPr>
        <w:keepNext/>
        <w:keepLines/>
        <w:ind w:left="720"/>
        <w:jc w:val="both"/>
        <w:rPr>
          <w:rFonts w:ascii="Tahoma" w:hAnsi="Tahoma" w:cs="Tahoma"/>
          <w:b/>
        </w:rPr>
      </w:pPr>
    </w:p>
    <w:p w14:paraId="729329D5" w14:textId="77777777" w:rsidR="00025B4F" w:rsidRDefault="00025B4F" w:rsidP="00A62419">
      <w:pPr>
        <w:keepNext/>
        <w:keepLines/>
        <w:jc w:val="both"/>
        <w:rPr>
          <w:rFonts w:ascii="Tahoma" w:hAnsi="Tahoma" w:cs="Tahoma"/>
        </w:rPr>
      </w:pPr>
      <w:r w:rsidRPr="00C8579C">
        <w:rPr>
          <w:rFonts w:ascii="Tahoma" w:hAnsi="Tahoma" w:cs="Tahoma"/>
        </w:rPr>
        <w:t xml:space="preserve">Naročnik zagotavlja javnost in zaupnost podatkov skladno s </w:t>
      </w:r>
      <w:r w:rsidR="002A4934" w:rsidRPr="00C8579C">
        <w:rPr>
          <w:rFonts w:ascii="Tahoma" w:hAnsi="Tahoma" w:cs="Tahoma"/>
        </w:rPr>
        <w:t>35</w:t>
      </w:r>
      <w:r w:rsidRPr="00C8579C">
        <w:rPr>
          <w:rFonts w:ascii="Tahoma" w:hAnsi="Tahoma" w:cs="Tahoma"/>
        </w:rPr>
        <w:t>. členom ZJN-</w:t>
      </w:r>
      <w:r w:rsidR="002A4934" w:rsidRPr="00C8579C">
        <w:rPr>
          <w:rFonts w:ascii="Tahoma" w:hAnsi="Tahoma" w:cs="Tahoma"/>
        </w:rPr>
        <w:t>3</w:t>
      </w:r>
      <w:r w:rsidR="008A47C2" w:rsidRPr="00C8579C">
        <w:rPr>
          <w:rFonts w:ascii="Tahoma" w:hAnsi="Tahoma" w:cs="Tahoma"/>
        </w:rPr>
        <w:t>,</w:t>
      </w:r>
      <w:r w:rsidR="002A4934" w:rsidRPr="00C8579C">
        <w:rPr>
          <w:rFonts w:ascii="Tahoma" w:hAnsi="Tahoma" w:cs="Tahoma"/>
        </w:rPr>
        <w:t xml:space="preserve"> </w:t>
      </w:r>
      <w:r w:rsidRPr="00C8579C">
        <w:rPr>
          <w:rFonts w:ascii="Tahoma" w:hAnsi="Tahoma" w:cs="Tahoma"/>
        </w:rPr>
        <w:t>ob upoštevanju določb zakona, ki ureja varstvo osebnih podatkov, tajne podatke ali gospodarske družbe.</w:t>
      </w:r>
    </w:p>
    <w:p w14:paraId="12B8D59B" w14:textId="77777777" w:rsidR="00896CF6" w:rsidRPr="00C8579C" w:rsidRDefault="00896CF6" w:rsidP="00A62419">
      <w:pPr>
        <w:keepNext/>
        <w:keepLines/>
        <w:jc w:val="both"/>
        <w:rPr>
          <w:rFonts w:ascii="Tahoma" w:hAnsi="Tahoma" w:cs="Tahoma"/>
        </w:rPr>
      </w:pPr>
    </w:p>
    <w:p w14:paraId="57E74D49" w14:textId="77777777" w:rsidR="00025B4F" w:rsidRDefault="00025B4F" w:rsidP="00A62419">
      <w:pPr>
        <w:keepNext/>
        <w:keepLines/>
        <w:jc w:val="both"/>
        <w:rPr>
          <w:rFonts w:ascii="Tahoma" w:hAnsi="Tahoma" w:cs="Tahoma"/>
        </w:rPr>
      </w:pPr>
      <w:r w:rsidRPr="00C8579C">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w:t>
      </w:r>
      <w:r w:rsidR="008A47C2" w:rsidRPr="00C8579C">
        <w:rPr>
          <w:rFonts w:ascii="Tahoma" w:hAnsi="Tahoma" w:cs="Tahoma"/>
        </w:rPr>
        <w:t>,</w:t>
      </w:r>
      <w:r w:rsidRPr="00C8579C">
        <w:rPr>
          <w:rFonts w:ascii="Tahoma" w:hAnsi="Tahoma" w:cs="Tahoma"/>
        </w:rPr>
        <w:t xml:space="preserve"> niti v nadaljevanju postopka ali kasneje. Naročnik bo v celoti odgovoren za varovanje zaupnosti tako dobljenih podatkov.</w:t>
      </w:r>
    </w:p>
    <w:p w14:paraId="5F8CC947" w14:textId="77777777" w:rsidR="005F1B04" w:rsidRDefault="005F1B04" w:rsidP="00A62419">
      <w:pPr>
        <w:keepNext/>
        <w:keepLines/>
        <w:jc w:val="both"/>
        <w:rPr>
          <w:rFonts w:ascii="Tahoma" w:hAnsi="Tahoma" w:cs="Tahoma"/>
        </w:rPr>
      </w:pPr>
    </w:p>
    <w:p w14:paraId="344F2D26" w14:textId="18C46B99" w:rsidR="002F2969" w:rsidRDefault="000B325B" w:rsidP="00A62419">
      <w:pPr>
        <w:keepNext/>
        <w:keepLines/>
        <w:jc w:val="both"/>
        <w:rPr>
          <w:rFonts w:ascii="Tahoma" w:hAnsi="Tahoma" w:cs="Tahoma"/>
        </w:rPr>
      </w:pPr>
      <w:r w:rsidRPr="000B325B">
        <w:rPr>
          <w:rFonts w:ascii="Tahoma" w:hAnsi="Tahoma" w:cs="Tahoma"/>
        </w:rPr>
        <w:t xml:space="preserve">Naročnik bo omogočil vpogled v skladu s 35. člena ZJN-3. Ponudnik mora zahtevo za vpogled pravočasno posredovati naročniku pisno na naslov: JAVNI HOLDING Ljubljana, d.o.o.,  Verovškova ulica 70, 1000 Ljubljana ali po elektronski pošti na naslov: </w:t>
      </w:r>
      <w:hyperlink r:id="rId12" w:history="1">
        <w:r w:rsidRPr="00D40AC5">
          <w:rPr>
            <w:rStyle w:val="Hiperpovezava"/>
            <w:rFonts w:ascii="Tahoma" w:hAnsi="Tahoma" w:cs="Tahoma"/>
          </w:rPr>
          <w:t>sjn@jhl.si</w:t>
        </w:r>
      </w:hyperlink>
      <w:r w:rsidRPr="000B325B">
        <w:rPr>
          <w:rFonts w:ascii="Tahoma" w:hAnsi="Tahoma" w:cs="Tahoma"/>
        </w:rPr>
        <w:t>.</w:t>
      </w:r>
    </w:p>
    <w:p w14:paraId="4FCB06E7" w14:textId="6C4A41ED" w:rsidR="000B325B" w:rsidRDefault="000B325B" w:rsidP="00A62419">
      <w:pPr>
        <w:keepNext/>
        <w:keepLines/>
        <w:jc w:val="both"/>
        <w:rPr>
          <w:rFonts w:ascii="Tahoma" w:hAnsi="Tahoma" w:cs="Tahoma"/>
        </w:rPr>
      </w:pPr>
    </w:p>
    <w:p w14:paraId="77D00580" w14:textId="77777777" w:rsidR="000B325B" w:rsidRDefault="000B325B" w:rsidP="00A62419">
      <w:pPr>
        <w:keepNext/>
        <w:keepLines/>
        <w:jc w:val="both"/>
        <w:rPr>
          <w:rFonts w:ascii="Tahoma" w:hAnsi="Tahoma" w:cs="Tahoma"/>
        </w:rPr>
      </w:pPr>
    </w:p>
    <w:p w14:paraId="47D3C30C" w14:textId="21EE8D63" w:rsidR="002F2969" w:rsidRDefault="002F2969" w:rsidP="00A62419">
      <w:pPr>
        <w:keepNext/>
        <w:keepLines/>
        <w:jc w:val="both"/>
        <w:rPr>
          <w:rFonts w:ascii="Tahoma" w:hAnsi="Tahoma" w:cs="Tahoma"/>
        </w:rPr>
      </w:pPr>
    </w:p>
    <w:p w14:paraId="57B2C344" w14:textId="77777777" w:rsidR="002F2969" w:rsidRPr="008C53AF" w:rsidRDefault="002F2969" w:rsidP="00A62419">
      <w:pPr>
        <w:keepNext/>
        <w:keepLines/>
        <w:jc w:val="both"/>
        <w:rPr>
          <w:rFonts w:ascii="Tahoma" w:hAnsi="Tahoma" w:cs="Tahoma"/>
        </w:rPr>
      </w:pPr>
    </w:p>
    <w:p w14:paraId="5CF38978" w14:textId="77777777" w:rsidR="004E252F" w:rsidRPr="00C8579C" w:rsidRDefault="004E252F" w:rsidP="00A62419">
      <w:pPr>
        <w:keepNext/>
        <w:keepLines/>
        <w:jc w:val="both"/>
        <w:rPr>
          <w:rFonts w:ascii="Tahoma" w:hAnsi="Tahoma" w:cs="Tahoma"/>
        </w:rPr>
      </w:pPr>
    </w:p>
    <w:p w14:paraId="05EDAC6B" w14:textId="77777777" w:rsidR="007C70A1" w:rsidRPr="00C8579C" w:rsidRDefault="007C70A1" w:rsidP="00A62419">
      <w:pPr>
        <w:keepNext/>
        <w:keepLines/>
        <w:numPr>
          <w:ilvl w:val="1"/>
          <w:numId w:val="2"/>
        </w:numPr>
        <w:jc w:val="both"/>
        <w:rPr>
          <w:rFonts w:ascii="Tahoma" w:hAnsi="Tahoma" w:cs="Tahoma"/>
          <w:b/>
        </w:rPr>
      </w:pPr>
      <w:r w:rsidRPr="00C8579C">
        <w:rPr>
          <w:rFonts w:ascii="Tahoma" w:hAnsi="Tahoma" w:cs="Tahoma"/>
          <w:b/>
        </w:rPr>
        <w:lastRenderedPageBreak/>
        <w:t>Jamstvo za</w:t>
      </w:r>
      <w:r w:rsidR="00A96998" w:rsidRPr="00C8579C">
        <w:rPr>
          <w:rFonts w:ascii="Tahoma" w:hAnsi="Tahoma" w:cs="Tahoma"/>
          <w:b/>
        </w:rPr>
        <w:t xml:space="preserve"> </w:t>
      </w:r>
      <w:r w:rsidRPr="00C8579C">
        <w:rPr>
          <w:rFonts w:ascii="Tahoma" w:hAnsi="Tahoma" w:cs="Tahoma"/>
          <w:b/>
        </w:rPr>
        <w:t>napake</w:t>
      </w:r>
    </w:p>
    <w:p w14:paraId="09FC46F6" w14:textId="77777777" w:rsidR="00777852" w:rsidRPr="00C8579C" w:rsidRDefault="00777852" w:rsidP="00A62419">
      <w:pPr>
        <w:keepNext/>
        <w:keepLines/>
        <w:ind w:left="720"/>
        <w:jc w:val="both"/>
        <w:rPr>
          <w:rFonts w:ascii="Tahoma" w:hAnsi="Tahoma" w:cs="Tahoma"/>
          <w:b/>
        </w:rPr>
      </w:pPr>
    </w:p>
    <w:p w14:paraId="2E3B06C9" w14:textId="77777777" w:rsidR="007C70A1" w:rsidRPr="00C8579C" w:rsidRDefault="00787A19" w:rsidP="00A62419">
      <w:pPr>
        <w:keepNext/>
        <w:keepLines/>
        <w:jc w:val="both"/>
        <w:rPr>
          <w:rFonts w:ascii="Tahoma" w:hAnsi="Tahoma" w:cs="Tahoma"/>
        </w:rPr>
      </w:pPr>
      <w:r w:rsidRPr="00C8579C">
        <w:rPr>
          <w:rFonts w:ascii="Tahoma" w:hAnsi="Tahoma" w:cs="Tahoma"/>
        </w:rPr>
        <w:t>Izbrani ponudnik</w:t>
      </w:r>
      <w:r w:rsidR="007C70A1" w:rsidRPr="00C8579C">
        <w:rPr>
          <w:rFonts w:ascii="Tahoma" w:hAnsi="Tahoma" w:cs="Tahoma"/>
        </w:rPr>
        <w:t>, s kat</w:t>
      </w:r>
      <w:r w:rsidR="00502E8E" w:rsidRPr="00C8579C">
        <w:rPr>
          <w:rFonts w:ascii="Tahoma" w:hAnsi="Tahoma" w:cs="Tahoma"/>
        </w:rPr>
        <w:t xml:space="preserve">erim bo naročnik sklenil </w:t>
      </w:r>
      <w:r w:rsidR="004607A5" w:rsidRPr="00C8579C">
        <w:rPr>
          <w:rFonts w:ascii="Tahoma" w:hAnsi="Tahoma" w:cs="Tahoma"/>
        </w:rPr>
        <w:t>okvirni sporazum</w:t>
      </w:r>
      <w:r w:rsidR="007C70A1" w:rsidRPr="00C8579C">
        <w:rPr>
          <w:rFonts w:ascii="Tahoma" w:hAnsi="Tahoma" w:cs="Tahoma"/>
        </w:rPr>
        <w:t>, bo jamči</w:t>
      </w:r>
      <w:r w:rsidR="008A47C2" w:rsidRPr="00C8579C">
        <w:rPr>
          <w:rFonts w:ascii="Tahoma" w:hAnsi="Tahoma" w:cs="Tahoma"/>
        </w:rPr>
        <w:t>l</w:t>
      </w:r>
      <w:r w:rsidR="007C70A1" w:rsidRPr="00C8579C">
        <w:rPr>
          <w:rFonts w:ascii="Tahoma" w:hAnsi="Tahoma" w:cs="Tahoma"/>
        </w:rPr>
        <w:t xml:space="preserve"> za odpravo vseh vrst napak</w:t>
      </w:r>
      <w:r w:rsidR="00325548" w:rsidRPr="00C8579C">
        <w:rPr>
          <w:rFonts w:ascii="Tahoma" w:hAnsi="Tahoma" w:cs="Tahoma"/>
        </w:rPr>
        <w:t xml:space="preserve"> na predmetu javnega naročila</w:t>
      </w:r>
      <w:r w:rsidR="00A10B9A" w:rsidRPr="00C8579C">
        <w:rPr>
          <w:rFonts w:ascii="Tahoma" w:hAnsi="Tahoma" w:cs="Tahoma"/>
        </w:rPr>
        <w:t>,</w:t>
      </w:r>
      <w:r w:rsidR="007C70A1" w:rsidRPr="00C8579C">
        <w:rPr>
          <w:rFonts w:ascii="Tahoma" w:hAnsi="Tahoma" w:cs="Tahoma"/>
        </w:rPr>
        <w:t xml:space="preserve"> skladno z določili Obligacijskega zakonika.</w:t>
      </w:r>
    </w:p>
    <w:p w14:paraId="2980286F" w14:textId="77777777" w:rsidR="002B3B8D" w:rsidRPr="00C8579C" w:rsidRDefault="002B3B8D" w:rsidP="00A62419">
      <w:pPr>
        <w:keepNext/>
        <w:keepLines/>
        <w:jc w:val="both"/>
        <w:rPr>
          <w:rFonts w:ascii="Tahoma" w:hAnsi="Tahoma" w:cs="Tahoma"/>
        </w:rPr>
      </w:pPr>
    </w:p>
    <w:p w14:paraId="349BF4E1" w14:textId="77777777" w:rsidR="005D1D6C" w:rsidRPr="00C8579C" w:rsidRDefault="00837427" w:rsidP="00A62419">
      <w:pPr>
        <w:keepNext/>
        <w:keepLines/>
        <w:numPr>
          <w:ilvl w:val="1"/>
          <w:numId w:val="2"/>
        </w:numPr>
        <w:jc w:val="both"/>
        <w:rPr>
          <w:rFonts w:ascii="Tahoma" w:hAnsi="Tahoma" w:cs="Tahoma"/>
          <w:b/>
        </w:rPr>
      </w:pPr>
      <w:r w:rsidRPr="00C8579C">
        <w:rPr>
          <w:rFonts w:ascii="Tahoma" w:hAnsi="Tahoma" w:cs="Tahoma"/>
          <w:b/>
        </w:rPr>
        <w:t>Celovitost ponudbe</w:t>
      </w:r>
    </w:p>
    <w:p w14:paraId="5E0E2B50" w14:textId="77777777" w:rsidR="00C74881" w:rsidRDefault="00C74881" w:rsidP="00A62419">
      <w:pPr>
        <w:keepNext/>
        <w:keepLines/>
        <w:jc w:val="both"/>
        <w:rPr>
          <w:rFonts w:ascii="Tahoma" w:hAnsi="Tahoma" w:cs="Tahoma"/>
        </w:rPr>
      </w:pPr>
    </w:p>
    <w:p w14:paraId="60A07227" w14:textId="77777777" w:rsidR="00F0119C" w:rsidRDefault="00FB7FC3" w:rsidP="00A62419">
      <w:pPr>
        <w:keepNext/>
        <w:keepLines/>
        <w:jc w:val="both"/>
        <w:rPr>
          <w:rFonts w:ascii="Tahoma" w:hAnsi="Tahoma" w:cs="Tahoma"/>
        </w:rPr>
      </w:pPr>
      <w:r w:rsidRPr="00FB7FC3">
        <w:rPr>
          <w:rFonts w:ascii="Tahoma" w:hAnsi="Tahoma" w:cs="Tahoma"/>
          <w:b/>
        </w:rPr>
        <w:t>Ponudnik mora ponuditi celoten predmet javnega naročila</w:t>
      </w:r>
      <w:r w:rsidRPr="00FB7FC3">
        <w:rPr>
          <w:rFonts w:ascii="Tahoma" w:hAnsi="Tahoma" w:cs="Tahoma"/>
        </w:rPr>
        <w:t xml:space="preserve"> (</w:t>
      </w:r>
      <w:r w:rsidRPr="00E31120">
        <w:rPr>
          <w:rFonts w:ascii="Tahoma" w:hAnsi="Tahoma" w:cs="Tahoma"/>
        </w:rPr>
        <w:t xml:space="preserve">vse razpisane storitve/dela </w:t>
      </w:r>
      <w:r w:rsidRPr="00FB7FC3">
        <w:rPr>
          <w:rFonts w:ascii="Tahoma" w:hAnsi="Tahoma" w:cs="Tahoma"/>
        </w:rPr>
        <w:t>in dobave), pri čemer mora predmet ponudbe za ustrezati tehničnim in ostalim zahtevam, navedenim v predmetni razpisni dokumentaciji naročnika. V primeru, da ponudnik ne bo ponudil celotnega naročila (vseh zahtevanih postavk v ponudbenem predračunu) bo izločen iz nadaljnje obravnave. Naročnik torej ne bo upošteval ponudnika, ki bo znotraj ponudbenega predračuna ponudil zgolj posamezno postavko.</w:t>
      </w:r>
    </w:p>
    <w:p w14:paraId="0648370F" w14:textId="77777777" w:rsidR="00FB7FC3" w:rsidRPr="00FB7FC3" w:rsidRDefault="00FB7FC3" w:rsidP="00A62419">
      <w:pPr>
        <w:keepNext/>
        <w:keepLines/>
        <w:jc w:val="both"/>
        <w:rPr>
          <w:rFonts w:ascii="Tahoma" w:hAnsi="Tahoma" w:cs="Tahoma"/>
        </w:rPr>
      </w:pPr>
    </w:p>
    <w:p w14:paraId="1B74FBB7" w14:textId="77777777" w:rsidR="00085465" w:rsidRPr="00085465" w:rsidRDefault="00085465" w:rsidP="00A62419">
      <w:pPr>
        <w:keepNext/>
        <w:keepLines/>
        <w:jc w:val="both"/>
        <w:rPr>
          <w:rFonts w:ascii="Tahoma" w:hAnsi="Tahoma" w:cs="Tahoma"/>
        </w:rPr>
      </w:pPr>
      <w:r w:rsidRPr="00085465">
        <w:rPr>
          <w:rFonts w:ascii="Tahoma" w:hAnsi="Tahoma" w:cs="Tahoma"/>
        </w:rPr>
        <w:t>V primeru, da predmet ponudbe ne bo v skladu z vsemi zahtevami in pogoji razpisne dokumentacije, bo naročnik tako ponudbo izključil iz sodelovanja v postopku oddaje javnega naročila.</w:t>
      </w:r>
    </w:p>
    <w:p w14:paraId="71E956F9" w14:textId="77777777" w:rsidR="00382D76" w:rsidRPr="00C8579C" w:rsidRDefault="00382D76" w:rsidP="00A62419">
      <w:pPr>
        <w:keepNext/>
        <w:keepLines/>
        <w:jc w:val="both"/>
        <w:rPr>
          <w:rFonts w:ascii="Tahoma" w:hAnsi="Tahoma" w:cs="Tahoma"/>
        </w:rPr>
      </w:pPr>
    </w:p>
    <w:p w14:paraId="1FBA70D7" w14:textId="77777777" w:rsidR="00AE4BEB" w:rsidRPr="00C8579C" w:rsidRDefault="00AE4BEB" w:rsidP="00A62419">
      <w:pPr>
        <w:keepNext/>
        <w:keepLines/>
        <w:numPr>
          <w:ilvl w:val="1"/>
          <w:numId w:val="2"/>
        </w:numPr>
        <w:jc w:val="both"/>
        <w:rPr>
          <w:rFonts w:ascii="Tahoma" w:hAnsi="Tahoma" w:cs="Tahoma"/>
          <w:b/>
        </w:rPr>
      </w:pPr>
      <w:r w:rsidRPr="00C8579C">
        <w:rPr>
          <w:rFonts w:ascii="Tahoma" w:hAnsi="Tahoma" w:cs="Tahoma"/>
          <w:b/>
        </w:rPr>
        <w:t>Ponudniki s sedežem izven Republike Slovenije</w:t>
      </w:r>
    </w:p>
    <w:p w14:paraId="4E87AE9D" w14:textId="77777777" w:rsidR="00AE4BEB" w:rsidRPr="00C8579C" w:rsidRDefault="00AE4BEB" w:rsidP="00A62419">
      <w:pPr>
        <w:keepNext/>
        <w:keepLines/>
        <w:autoSpaceDE w:val="0"/>
        <w:autoSpaceDN w:val="0"/>
        <w:adjustRightInd w:val="0"/>
        <w:ind w:left="720"/>
        <w:jc w:val="both"/>
        <w:rPr>
          <w:rFonts w:ascii="Tahoma" w:eastAsia="Calibri" w:hAnsi="Tahoma" w:cs="Tahoma"/>
        </w:rPr>
      </w:pPr>
    </w:p>
    <w:p w14:paraId="464293F4" w14:textId="77777777" w:rsidR="00C53A34" w:rsidRDefault="00C53A34" w:rsidP="00A62419">
      <w:pPr>
        <w:keepNext/>
        <w:keepLines/>
        <w:autoSpaceDE w:val="0"/>
        <w:autoSpaceDN w:val="0"/>
        <w:adjustRightInd w:val="0"/>
        <w:jc w:val="both"/>
        <w:rPr>
          <w:rFonts w:ascii="Tahoma" w:hAnsi="Tahoma" w:cs="Tahoma"/>
        </w:rPr>
      </w:pPr>
      <w:r w:rsidRPr="00C8579C">
        <w:rPr>
          <w:rFonts w:ascii="Tahoma" w:hAnsi="Tahoma" w:cs="Tahoma"/>
        </w:rPr>
        <w:t xml:space="preserve">Ponudniki s sedežem </w:t>
      </w:r>
      <w:r w:rsidR="00BE5F42">
        <w:rPr>
          <w:rFonts w:ascii="Tahoma" w:hAnsi="Tahoma" w:cs="Tahoma"/>
        </w:rPr>
        <w:t>izven Republike Slovenije</w:t>
      </w:r>
      <w:r w:rsidRPr="00C8579C">
        <w:rPr>
          <w:rFonts w:ascii="Tahoma" w:hAnsi="Tahoma" w:cs="Tahoma"/>
        </w:rPr>
        <w:t xml:space="preserve"> morajo izpolnjevati enake pogoje kot ponudniki s sedežem v Republiki Sloveniji, </w:t>
      </w:r>
      <w:r w:rsidR="00BE5F42" w:rsidRPr="0072622B">
        <w:rPr>
          <w:rFonts w:ascii="Tahoma" w:hAnsi="Tahoma" w:cs="Tahoma"/>
        </w:rPr>
        <w:t xml:space="preserve">ter </w:t>
      </w:r>
      <w:r w:rsidR="00BE5F42" w:rsidRPr="0072622B">
        <w:rPr>
          <w:rFonts w:ascii="Tahoma" w:eastAsiaTheme="minorHAnsi" w:hAnsi="Tahoma" w:cs="Tahoma"/>
          <w:lang w:val="x-none"/>
        </w:rPr>
        <w:t>morajo posamezno sposobnost dokazovati v skladu</w:t>
      </w:r>
      <w:r w:rsidR="00BE5F42" w:rsidRPr="0072622B">
        <w:rPr>
          <w:rFonts w:ascii="Tahoma" w:eastAsiaTheme="minorHAnsi" w:hAnsi="Tahoma" w:cs="Tahoma"/>
        </w:rPr>
        <w:t xml:space="preserve"> z zahtevami naročnika iz razpisne dokumentacije, ki velja za vse ponudnike</w:t>
      </w:r>
      <w:r w:rsidR="00BE5F42" w:rsidRPr="0072622B">
        <w:rPr>
          <w:rFonts w:ascii="Tahoma" w:eastAsiaTheme="minorHAnsi" w:hAnsi="Tahoma" w:cs="Tahoma"/>
          <w:lang w:val="x-none"/>
        </w:rPr>
        <w:t xml:space="preserve"> </w:t>
      </w:r>
      <w:r w:rsidR="00BE5F42" w:rsidRPr="0072622B">
        <w:rPr>
          <w:rFonts w:ascii="Tahoma" w:eastAsiaTheme="minorHAnsi" w:hAnsi="Tahoma" w:cs="Tahoma"/>
        </w:rPr>
        <w:t xml:space="preserve">ter v skladu </w:t>
      </w:r>
      <w:r w:rsidR="00BE5F42" w:rsidRPr="0072622B">
        <w:rPr>
          <w:rFonts w:ascii="Tahoma" w:eastAsiaTheme="minorHAnsi" w:hAnsi="Tahoma" w:cs="Tahoma"/>
          <w:lang w:val="x-none"/>
        </w:rPr>
        <w:t xml:space="preserve">z določili </w:t>
      </w:r>
      <w:r w:rsidR="00BE5F42" w:rsidRPr="0072622B">
        <w:rPr>
          <w:rFonts w:ascii="Tahoma" w:eastAsiaTheme="minorHAnsi" w:hAnsi="Tahoma" w:cs="Tahoma"/>
        </w:rPr>
        <w:t>četrtega odstavka 77</w:t>
      </w:r>
      <w:r w:rsidR="00BE5F42" w:rsidRPr="0072622B">
        <w:rPr>
          <w:rFonts w:ascii="Tahoma" w:eastAsiaTheme="minorHAnsi" w:hAnsi="Tahoma" w:cs="Tahoma"/>
          <w:lang w:val="x-none"/>
        </w:rPr>
        <w:t>. člena ZJN-</w:t>
      </w:r>
      <w:r w:rsidR="00BE5F42" w:rsidRPr="0072622B">
        <w:rPr>
          <w:rFonts w:ascii="Tahoma" w:eastAsiaTheme="minorHAnsi" w:hAnsi="Tahoma" w:cs="Tahoma"/>
        </w:rPr>
        <w:t>3</w:t>
      </w:r>
      <w:r w:rsidR="00BE5F42" w:rsidRPr="0072622B">
        <w:rPr>
          <w:rFonts w:ascii="Tahoma" w:eastAsiaTheme="minorHAnsi" w:hAnsi="Tahoma" w:cs="Tahoma"/>
          <w:lang w:val="x-none"/>
        </w:rPr>
        <w:t xml:space="preserve"> in ta dokazila priložiti k ponudbi.</w:t>
      </w:r>
    </w:p>
    <w:p w14:paraId="0332C618" w14:textId="77777777" w:rsidR="00BE5F42" w:rsidRPr="00C8579C" w:rsidRDefault="00BE5F42" w:rsidP="00A62419">
      <w:pPr>
        <w:keepNext/>
        <w:keepLines/>
        <w:autoSpaceDE w:val="0"/>
        <w:autoSpaceDN w:val="0"/>
        <w:adjustRightInd w:val="0"/>
        <w:jc w:val="both"/>
        <w:rPr>
          <w:rFonts w:ascii="Tahoma" w:hAnsi="Tahoma" w:cs="Tahoma"/>
        </w:rPr>
      </w:pPr>
    </w:p>
    <w:p w14:paraId="4DE64103" w14:textId="77777777" w:rsidR="00BE5F42" w:rsidRPr="0072622B" w:rsidRDefault="00BE5F42" w:rsidP="00A62419">
      <w:pPr>
        <w:keepNext/>
        <w:keepLines/>
        <w:autoSpaceDE w:val="0"/>
        <w:autoSpaceDN w:val="0"/>
        <w:adjustRightInd w:val="0"/>
        <w:jc w:val="both"/>
        <w:rPr>
          <w:rFonts w:ascii="Tahoma" w:hAnsi="Tahoma" w:cs="Tahoma"/>
        </w:rPr>
      </w:pPr>
      <w:r w:rsidRPr="0072622B">
        <w:rPr>
          <w:rFonts w:ascii="Tahoma" w:hAnsi="Tahoma" w:cs="Tahoma"/>
        </w:rPr>
        <w:t>Enako velja tudi v primeru, da ponudnik nastopa s partnerjem</w:t>
      </w:r>
      <w:r w:rsidRPr="0072622B">
        <w:rPr>
          <w:rFonts w:ascii="Tahoma" w:eastAsiaTheme="minorHAnsi" w:hAnsi="Tahoma" w:cs="Tahoma"/>
          <w:lang w:val="x-none"/>
        </w:rPr>
        <w:t xml:space="preserve"> v okviru skupne ponudbe</w:t>
      </w:r>
      <w:r w:rsidRPr="0072622B">
        <w:rPr>
          <w:rFonts w:ascii="Tahoma" w:hAnsi="Tahoma" w:cs="Tahoma"/>
        </w:rPr>
        <w:t xml:space="preserve"> ali podizvajalcem ali se sklicuje na uporabo zmogljivosti drugih subjektov s sedežem/i v tuji državi.</w:t>
      </w:r>
    </w:p>
    <w:p w14:paraId="1558F613" w14:textId="77777777" w:rsidR="00BE5F42" w:rsidRPr="0072622B" w:rsidRDefault="00BE5F42" w:rsidP="00A62419">
      <w:pPr>
        <w:keepNext/>
        <w:keepLines/>
        <w:jc w:val="both"/>
        <w:rPr>
          <w:rFonts w:ascii="Tahoma" w:eastAsiaTheme="minorHAnsi" w:hAnsi="Tahoma" w:cs="Tahoma"/>
        </w:rPr>
      </w:pPr>
    </w:p>
    <w:p w14:paraId="10E4E330" w14:textId="77777777" w:rsidR="00BE5F42" w:rsidRPr="0072622B" w:rsidRDefault="00BE5F42" w:rsidP="00A62419">
      <w:pPr>
        <w:keepNext/>
        <w:keepLines/>
        <w:jc w:val="both"/>
        <w:rPr>
          <w:rFonts w:ascii="Tahoma" w:eastAsiaTheme="minorHAnsi" w:hAnsi="Tahoma" w:cs="Tahoma"/>
          <w:i/>
        </w:rPr>
      </w:pPr>
      <w:r w:rsidRPr="0072622B">
        <w:rPr>
          <w:rFonts w:ascii="Tahoma" w:eastAsiaTheme="minorHAnsi" w:hAnsi="Tahoma" w:cs="Tahoma"/>
          <w:i/>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37EC6954" w14:textId="77777777" w:rsidR="00777852" w:rsidRDefault="00777852" w:rsidP="00A62419">
      <w:pPr>
        <w:keepNext/>
        <w:keepLines/>
        <w:autoSpaceDE w:val="0"/>
        <w:autoSpaceDN w:val="0"/>
        <w:adjustRightInd w:val="0"/>
        <w:jc w:val="both"/>
        <w:rPr>
          <w:rFonts w:ascii="Tahoma" w:eastAsia="Calibri" w:hAnsi="Tahoma" w:cs="Tahoma"/>
        </w:rPr>
      </w:pPr>
    </w:p>
    <w:p w14:paraId="03917A89" w14:textId="77777777" w:rsidR="009E5232" w:rsidRDefault="009E5232" w:rsidP="00A62419">
      <w:pPr>
        <w:keepNext/>
        <w:keepLines/>
        <w:numPr>
          <w:ilvl w:val="1"/>
          <w:numId w:val="2"/>
        </w:numPr>
        <w:jc w:val="both"/>
        <w:rPr>
          <w:rFonts w:ascii="Tahoma" w:hAnsi="Tahoma" w:cs="Tahoma"/>
          <w:b/>
        </w:rPr>
      </w:pPr>
      <w:r>
        <w:rPr>
          <w:rFonts w:ascii="Tahoma" w:hAnsi="Tahoma" w:cs="Tahoma"/>
          <w:b/>
        </w:rPr>
        <w:t>Samostojna ponudba</w:t>
      </w:r>
    </w:p>
    <w:p w14:paraId="7F168407" w14:textId="77777777" w:rsidR="009E5232" w:rsidRPr="00B0702A" w:rsidRDefault="009E5232" w:rsidP="00A62419">
      <w:pPr>
        <w:keepNext/>
        <w:keepLines/>
        <w:jc w:val="both"/>
        <w:rPr>
          <w:rFonts w:ascii="Tahoma" w:hAnsi="Tahoma" w:cs="Tahoma"/>
        </w:rPr>
      </w:pPr>
    </w:p>
    <w:p w14:paraId="1DD3EB78" w14:textId="77777777" w:rsidR="009E5232" w:rsidRPr="00B0702A" w:rsidRDefault="009E5232" w:rsidP="00A62419">
      <w:pPr>
        <w:keepNext/>
        <w:keepLines/>
        <w:jc w:val="both"/>
        <w:rPr>
          <w:rFonts w:ascii="Tahoma" w:hAnsi="Tahoma" w:cs="Tahoma"/>
        </w:rPr>
      </w:pPr>
      <w:r w:rsidRPr="00B0702A">
        <w:rPr>
          <w:rFonts w:ascii="Tahoma" w:hAnsi="Tahoma" w:cs="Tahoma"/>
        </w:rPr>
        <w:t>Ponudnik lahko odda samostojno ponudbo. Ponudnik mora v ponudbi predložiti priloge v skladu s to razpisno dokumentacijo.</w:t>
      </w:r>
    </w:p>
    <w:p w14:paraId="65FD15DC" w14:textId="77777777" w:rsidR="009E5232" w:rsidRPr="00C8579C" w:rsidRDefault="009E5232" w:rsidP="00A62419">
      <w:pPr>
        <w:keepNext/>
        <w:keepLines/>
        <w:autoSpaceDE w:val="0"/>
        <w:autoSpaceDN w:val="0"/>
        <w:adjustRightInd w:val="0"/>
        <w:jc w:val="both"/>
        <w:rPr>
          <w:rFonts w:ascii="Tahoma" w:eastAsia="Calibri" w:hAnsi="Tahoma" w:cs="Tahoma"/>
        </w:rPr>
      </w:pPr>
    </w:p>
    <w:p w14:paraId="393C8CC3" w14:textId="77777777" w:rsidR="003418E8" w:rsidRPr="00C8579C" w:rsidRDefault="003418E8" w:rsidP="00A62419">
      <w:pPr>
        <w:keepNext/>
        <w:keepLines/>
        <w:numPr>
          <w:ilvl w:val="1"/>
          <w:numId w:val="2"/>
        </w:numPr>
        <w:jc w:val="both"/>
        <w:rPr>
          <w:rFonts w:ascii="Tahoma" w:hAnsi="Tahoma" w:cs="Tahoma"/>
          <w:b/>
        </w:rPr>
      </w:pPr>
      <w:r w:rsidRPr="00C8579C">
        <w:rPr>
          <w:rFonts w:ascii="Tahoma" w:hAnsi="Tahoma" w:cs="Tahoma"/>
          <w:b/>
        </w:rPr>
        <w:t>Skupna ponudba</w:t>
      </w:r>
    </w:p>
    <w:p w14:paraId="62F0E7A2" w14:textId="77777777" w:rsidR="00147135" w:rsidRPr="00C8579C" w:rsidRDefault="00147135" w:rsidP="00A62419">
      <w:pPr>
        <w:pStyle w:val="tekst1"/>
        <w:keepNext/>
        <w:keepLines/>
        <w:spacing w:before="0" w:line="240" w:lineRule="auto"/>
        <w:rPr>
          <w:rFonts w:ascii="Tahoma" w:hAnsi="Tahoma" w:cs="Tahoma"/>
          <w:sz w:val="20"/>
        </w:rPr>
      </w:pPr>
    </w:p>
    <w:p w14:paraId="4EF3270A" w14:textId="77777777" w:rsidR="003418E8" w:rsidRPr="00C8579C" w:rsidRDefault="003418E8" w:rsidP="00A62419">
      <w:pPr>
        <w:pStyle w:val="tekst1"/>
        <w:keepNext/>
        <w:keepLines/>
        <w:spacing w:before="0" w:line="240" w:lineRule="auto"/>
        <w:rPr>
          <w:rFonts w:ascii="Tahoma" w:hAnsi="Tahoma" w:cs="Tahoma"/>
          <w:sz w:val="20"/>
        </w:rPr>
      </w:pPr>
      <w:r w:rsidRPr="00C8579C">
        <w:rPr>
          <w:rFonts w:ascii="Tahoma" w:hAnsi="Tahoma" w:cs="Tahoma"/>
          <w:sz w:val="20"/>
        </w:rPr>
        <w:t xml:space="preserve">Ponudbo lahko predloži skupina </w:t>
      </w:r>
      <w:r w:rsidR="00C75CAF" w:rsidRPr="00C8579C">
        <w:rPr>
          <w:rFonts w:ascii="Tahoma" w:hAnsi="Tahoma" w:cs="Tahoma"/>
          <w:sz w:val="20"/>
        </w:rPr>
        <w:t>ponudnikov</w:t>
      </w:r>
      <w:r w:rsidRPr="00C8579C">
        <w:rPr>
          <w:rFonts w:ascii="Tahoma" w:hAnsi="Tahoma" w:cs="Tahoma"/>
          <w:sz w:val="20"/>
        </w:rPr>
        <w:t>, ki mora</w:t>
      </w:r>
      <w:r w:rsidR="004607A5" w:rsidRPr="00C8579C">
        <w:rPr>
          <w:rFonts w:ascii="Tahoma" w:hAnsi="Tahoma" w:cs="Tahoma"/>
          <w:sz w:val="20"/>
        </w:rPr>
        <w:t>jo</w:t>
      </w:r>
      <w:r w:rsidRPr="00C8579C">
        <w:rPr>
          <w:rFonts w:ascii="Tahoma" w:hAnsi="Tahoma" w:cs="Tahoma"/>
          <w:sz w:val="20"/>
        </w:rPr>
        <w:t xml:space="preserve"> predložiti akt o skupni izvedbi naročila (za </w:t>
      </w:r>
      <w:r w:rsidR="003B2B5D" w:rsidRPr="00C8579C">
        <w:rPr>
          <w:rFonts w:ascii="Tahoma" w:hAnsi="Tahoma" w:cs="Tahoma"/>
          <w:sz w:val="20"/>
        </w:rPr>
        <w:t>P</w:t>
      </w:r>
      <w:r w:rsidRPr="00C8579C">
        <w:rPr>
          <w:rFonts w:ascii="Tahoma" w:hAnsi="Tahoma" w:cs="Tahoma"/>
          <w:sz w:val="20"/>
        </w:rPr>
        <w:t>rilogo 1). Navedeni akt mora opredeliti:</w:t>
      </w:r>
    </w:p>
    <w:p w14:paraId="612D87C4" w14:textId="77777777" w:rsidR="003418E8" w:rsidRPr="00C8579C" w:rsidRDefault="003418E8" w:rsidP="00A62419">
      <w:pPr>
        <w:keepNext/>
        <w:keepLines/>
        <w:numPr>
          <w:ilvl w:val="0"/>
          <w:numId w:val="5"/>
        </w:numPr>
        <w:jc w:val="both"/>
        <w:rPr>
          <w:rFonts w:ascii="Tahoma" w:hAnsi="Tahoma" w:cs="Tahoma"/>
        </w:rPr>
      </w:pPr>
      <w:r w:rsidRPr="00C8579C">
        <w:rPr>
          <w:rFonts w:ascii="Tahoma" w:hAnsi="Tahoma" w:cs="Tahoma"/>
        </w:rPr>
        <w:t>medsebojno odgovornost posameznih članov skupine za izvedbo naročila znotraj skupine,</w:t>
      </w:r>
    </w:p>
    <w:p w14:paraId="2ABE61F1" w14:textId="77777777" w:rsidR="003418E8" w:rsidRPr="00C8579C" w:rsidRDefault="003418E8" w:rsidP="00A62419">
      <w:pPr>
        <w:keepNext/>
        <w:keepLines/>
        <w:numPr>
          <w:ilvl w:val="0"/>
          <w:numId w:val="5"/>
        </w:numPr>
        <w:jc w:val="both"/>
        <w:rPr>
          <w:rFonts w:ascii="Tahoma" w:hAnsi="Tahoma" w:cs="Tahoma"/>
        </w:rPr>
      </w:pPr>
      <w:r w:rsidRPr="00C8579C">
        <w:rPr>
          <w:rFonts w:ascii="Tahoma" w:hAnsi="Tahoma" w:cs="Tahoma"/>
        </w:rPr>
        <w:t>neomejeno solidarno odgovornost članov skupine do naročnika glede vseh obveznosti,</w:t>
      </w:r>
    </w:p>
    <w:p w14:paraId="64C01811" w14:textId="77777777" w:rsidR="003418E8" w:rsidRPr="00C8579C" w:rsidRDefault="003418E8" w:rsidP="00A62419">
      <w:pPr>
        <w:keepNext/>
        <w:keepLines/>
        <w:numPr>
          <w:ilvl w:val="0"/>
          <w:numId w:val="5"/>
        </w:numPr>
        <w:jc w:val="both"/>
        <w:rPr>
          <w:rFonts w:ascii="Tahoma" w:hAnsi="Tahoma" w:cs="Tahoma"/>
        </w:rPr>
      </w:pPr>
      <w:r w:rsidRPr="00C8579C">
        <w:rPr>
          <w:rFonts w:ascii="Tahoma" w:hAnsi="Tahoma" w:cs="Tahoma"/>
        </w:rPr>
        <w:t>glavnega nosilca izvedbe obveznosti, s katerim bo naročnik komuniciral,</w:t>
      </w:r>
    </w:p>
    <w:p w14:paraId="386822E3" w14:textId="77777777" w:rsidR="003418E8" w:rsidRPr="00C8579C" w:rsidRDefault="003418E8" w:rsidP="00A62419">
      <w:pPr>
        <w:keepNext/>
        <w:keepLines/>
        <w:numPr>
          <w:ilvl w:val="0"/>
          <w:numId w:val="5"/>
        </w:numPr>
        <w:jc w:val="both"/>
        <w:rPr>
          <w:rFonts w:ascii="Tahoma" w:hAnsi="Tahoma" w:cs="Tahoma"/>
        </w:rPr>
      </w:pPr>
      <w:r w:rsidRPr="00C8579C">
        <w:rPr>
          <w:rFonts w:ascii="Tahoma" w:hAnsi="Tahoma" w:cs="Tahoma"/>
        </w:rPr>
        <w:t>nosilca finančnih obračunov in transakcij z navedbo transakcijskega računa, preko katerega se bo izvajalo plačevanje izvedenih obveznosti,</w:t>
      </w:r>
    </w:p>
    <w:p w14:paraId="0E0F28B9" w14:textId="77777777" w:rsidR="003418E8" w:rsidRPr="00C8579C" w:rsidRDefault="003418E8" w:rsidP="00A62419">
      <w:pPr>
        <w:pStyle w:val="tekst1"/>
        <w:keepNext/>
        <w:keepLines/>
        <w:numPr>
          <w:ilvl w:val="0"/>
          <w:numId w:val="5"/>
        </w:numPr>
        <w:spacing w:before="0" w:line="240" w:lineRule="auto"/>
        <w:rPr>
          <w:rFonts w:ascii="Tahoma" w:hAnsi="Tahoma" w:cs="Tahoma"/>
          <w:sz w:val="20"/>
        </w:rPr>
      </w:pPr>
      <w:r w:rsidRPr="00C8579C">
        <w:rPr>
          <w:rFonts w:ascii="Tahoma" w:hAnsi="Tahoma" w:cs="Tahoma"/>
          <w:sz w:val="20"/>
        </w:rPr>
        <w:t>nosilca zavarovanja obveznost</w:t>
      </w:r>
      <w:r w:rsidR="008A47C2" w:rsidRPr="00C8579C">
        <w:rPr>
          <w:rFonts w:ascii="Tahoma" w:hAnsi="Tahoma" w:cs="Tahoma"/>
          <w:sz w:val="20"/>
        </w:rPr>
        <w:t>i</w:t>
      </w:r>
      <w:r w:rsidRPr="00C8579C">
        <w:rPr>
          <w:rFonts w:ascii="Tahoma" w:hAnsi="Tahoma" w:cs="Tahoma"/>
          <w:sz w:val="20"/>
        </w:rPr>
        <w:t xml:space="preserve"> iz naslova dobre izvedbe del, </w:t>
      </w:r>
    </w:p>
    <w:p w14:paraId="7699F4E8" w14:textId="77777777" w:rsidR="003418E8" w:rsidRPr="00C8579C" w:rsidRDefault="003418E8" w:rsidP="00A62419">
      <w:pPr>
        <w:pStyle w:val="tekst1"/>
        <w:keepNext/>
        <w:keepLines/>
        <w:numPr>
          <w:ilvl w:val="0"/>
          <w:numId w:val="5"/>
        </w:numPr>
        <w:tabs>
          <w:tab w:val="left" w:pos="180"/>
        </w:tabs>
        <w:spacing w:before="0" w:line="240" w:lineRule="auto"/>
        <w:rPr>
          <w:rFonts w:ascii="Tahoma" w:hAnsi="Tahoma" w:cs="Tahoma"/>
          <w:sz w:val="20"/>
        </w:rPr>
      </w:pPr>
      <w:r w:rsidRPr="00C8579C">
        <w:rPr>
          <w:rFonts w:ascii="Tahoma" w:hAnsi="Tahoma" w:cs="Tahoma"/>
          <w:sz w:val="20"/>
        </w:rPr>
        <w:t>določila v primeru izstopa partnerja,</w:t>
      </w:r>
    </w:p>
    <w:p w14:paraId="0B554EDD" w14:textId="77777777" w:rsidR="003418E8" w:rsidRPr="00C8579C" w:rsidRDefault="003418E8" w:rsidP="00A62419">
      <w:pPr>
        <w:pStyle w:val="tekst1"/>
        <w:keepNext/>
        <w:keepLines/>
        <w:numPr>
          <w:ilvl w:val="0"/>
          <w:numId w:val="5"/>
        </w:numPr>
        <w:tabs>
          <w:tab w:val="left" w:pos="180"/>
        </w:tabs>
        <w:spacing w:before="0" w:line="240" w:lineRule="auto"/>
        <w:rPr>
          <w:rFonts w:ascii="Tahoma" w:hAnsi="Tahoma" w:cs="Tahoma"/>
          <w:sz w:val="20"/>
        </w:rPr>
      </w:pPr>
      <w:r w:rsidRPr="00C8579C">
        <w:rPr>
          <w:rFonts w:ascii="Tahoma" w:hAnsi="Tahoma" w:cs="Tahoma"/>
          <w:sz w:val="20"/>
        </w:rPr>
        <w:t>pooblastilo vodilnemu partnerju,</w:t>
      </w:r>
    </w:p>
    <w:p w14:paraId="62BF1B05" w14:textId="77777777" w:rsidR="003418E8" w:rsidRPr="00C8579C" w:rsidRDefault="003418E8" w:rsidP="00A62419">
      <w:pPr>
        <w:pStyle w:val="tekst1"/>
        <w:keepNext/>
        <w:keepLines/>
        <w:numPr>
          <w:ilvl w:val="0"/>
          <w:numId w:val="5"/>
        </w:numPr>
        <w:tabs>
          <w:tab w:val="left" w:pos="180"/>
        </w:tabs>
        <w:spacing w:before="0" w:line="240" w:lineRule="auto"/>
        <w:rPr>
          <w:rFonts w:ascii="Tahoma" w:hAnsi="Tahoma" w:cs="Tahoma"/>
          <w:sz w:val="20"/>
        </w:rPr>
      </w:pPr>
      <w:r w:rsidRPr="00C8579C">
        <w:rPr>
          <w:rFonts w:ascii="Tahoma" w:hAnsi="Tahoma" w:cs="Tahoma"/>
          <w:sz w:val="20"/>
        </w:rPr>
        <w:t>opredelitev deležev in področje dela.</w:t>
      </w:r>
    </w:p>
    <w:p w14:paraId="587C8B7F" w14:textId="77777777" w:rsidR="00F0119C" w:rsidRDefault="00F0119C" w:rsidP="00A62419">
      <w:pPr>
        <w:pStyle w:val="tekst1"/>
        <w:keepNext/>
        <w:keepLines/>
        <w:tabs>
          <w:tab w:val="left" w:pos="180"/>
        </w:tabs>
        <w:spacing w:before="0" w:line="240" w:lineRule="auto"/>
        <w:rPr>
          <w:rFonts w:ascii="Tahoma" w:hAnsi="Tahoma" w:cs="Tahoma"/>
          <w:sz w:val="20"/>
        </w:rPr>
      </w:pPr>
    </w:p>
    <w:p w14:paraId="3D006A91" w14:textId="77777777" w:rsidR="004607A5" w:rsidRDefault="003418E8" w:rsidP="00A62419">
      <w:pPr>
        <w:pStyle w:val="tekst1"/>
        <w:keepNext/>
        <w:keepLines/>
        <w:tabs>
          <w:tab w:val="left" w:pos="180"/>
        </w:tabs>
        <w:spacing w:before="0" w:line="240" w:lineRule="auto"/>
        <w:rPr>
          <w:rFonts w:ascii="Tahoma" w:hAnsi="Tahoma" w:cs="Tahoma"/>
          <w:sz w:val="20"/>
        </w:rPr>
      </w:pPr>
      <w:r w:rsidRPr="00C8579C">
        <w:rPr>
          <w:rFonts w:ascii="Tahoma" w:hAnsi="Tahoma" w:cs="Tahoma"/>
          <w:sz w:val="20"/>
        </w:rPr>
        <w:t>V primeru skupne ponudbe, okvirni sporazum podpišejo vsi partnerji v skupni ponudbi.</w:t>
      </w:r>
      <w:r w:rsidR="00382D76" w:rsidRPr="00C8579C">
        <w:rPr>
          <w:rFonts w:ascii="Tahoma" w:hAnsi="Tahoma" w:cs="Tahoma"/>
          <w:sz w:val="20"/>
        </w:rPr>
        <w:t xml:space="preserve"> </w:t>
      </w:r>
      <w:r w:rsidRPr="00C8579C">
        <w:rPr>
          <w:rFonts w:ascii="Tahoma" w:hAnsi="Tahoma" w:cs="Tahoma"/>
          <w:sz w:val="20"/>
        </w:rPr>
        <w:t>Vsak član skupine ponudnikov v okviru skupne ponudbe odgovarja naročniku neomejeno solidarno.</w:t>
      </w:r>
    </w:p>
    <w:p w14:paraId="540517F0" w14:textId="77777777" w:rsidR="00750F5A" w:rsidRPr="00C8579C" w:rsidRDefault="00750F5A" w:rsidP="00A62419">
      <w:pPr>
        <w:pStyle w:val="tekst1"/>
        <w:keepNext/>
        <w:keepLines/>
        <w:tabs>
          <w:tab w:val="left" w:pos="180"/>
        </w:tabs>
        <w:spacing w:before="0" w:line="240" w:lineRule="auto"/>
        <w:rPr>
          <w:rFonts w:ascii="Tahoma" w:hAnsi="Tahoma" w:cs="Tahoma"/>
          <w:sz w:val="20"/>
        </w:rPr>
      </w:pPr>
    </w:p>
    <w:p w14:paraId="6274352A" w14:textId="71084DB7" w:rsidR="00C53A34" w:rsidRDefault="00C53A34" w:rsidP="00A62419">
      <w:pPr>
        <w:keepNext/>
        <w:keepLines/>
        <w:jc w:val="both"/>
        <w:rPr>
          <w:rFonts w:ascii="Tahoma" w:hAnsi="Tahoma" w:cs="Tahoma"/>
          <w:kern w:val="16"/>
        </w:rPr>
      </w:pPr>
      <w:r w:rsidRPr="00C8579C">
        <w:rPr>
          <w:rFonts w:ascii="Tahoma" w:hAnsi="Tahoma" w:cs="Tahoma"/>
        </w:rPr>
        <w:lastRenderedPageBreak/>
        <w:t xml:space="preserve">V primeru skupne ponudbe mora glavni </w:t>
      </w:r>
      <w:r w:rsidR="007A6A7A">
        <w:rPr>
          <w:rFonts w:ascii="Tahoma" w:hAnsi="Tahoma" w:cs="Tahoma"/>
        </w:rPr>
        <w:t>(vodilni) ponudnik</w:t>
      </w:r>
      <w:r w:rsidR="007A6A7A" w:rsidRPr="00C8579C">
        <w:rPr>
          <w:rFonts w:ascii="Tahoma" w:hAnsi="Tahoma" w:cs="Tahoma"/>
        </w:rPr>
        <w:t xml:space="preserve"> </w:t>
      </w:r>
      <w:r w:rsidRPr="00C8579C">
        <w:rPr>
          <w:rFonts w:ascii="Tahoma" w:hAnsi="Tahoma" w:cs="Tahoma"/>
        </w:rPr>
        <w:t xml:space="preserve">za vse partnerje v skupni ponudbi k ponudbi v razdelek </w:t>
      </w:r>
      <w:r w:rsidR="00F3674A" w:rsidRPr="00F3674A">
        <w:rPr>
          <w:rFonts w:ascii="Tahoma" w:hAnsi="Tahoma" w:cs="Tahoma"/>
          <w:b/>
        </w:rPr>
        <w:t>»Sodelujoči«, del »ESPD – ostali sodelujoči«</w:t>
      </w:r>
      <w:r w:rsidRPr="00C8579C">
        <w:rPr>
          <w:rFonts w:ascii="Tahoma" w:hAnsi="Tahoma" w:cs="Tahoma"/>
        </w:rPr>
        <w:t xml:space="preserve"> priložiti prilogo </w:t>
      </w:r>
      <w:r w:rsidR="002B0FB8" w:rsidRPr="00C8579C">
        <w:rPr>
          <w:rFonts w:ascii="Tahoma" w:hAnsi="Tahoma" w:cs="Tahoma"/>
        </w:rPr>
        <w:t xml:space="preserve">izpolnjen </w:t>
      </w:r>
      <w:r w:rsidRPr="00C8579C">
        <w:rPr>
          <w:rFonts w:ascii="Tahoma" w:hAnsi="Tahoma" w:cs="Tahoma"/>
        </w:rPr>
        <w:t>ESPD v .</w:t>
      </w:r>
      <w:proofErr w:type="spellStart"/>
      <w:r w:rsidRPr="00C8579C">
        <w:rPr>
          <w:rFonts w:ascii="Tahoma" w:hAnsi="Tahoma" w:cs="Tahoma"/>
        </w:rPr>
        <w:t>pdf</w:t>
      </w:r>
      <w:proofErr w:type="spellEnd"/>
      <w:r w:rsidRPr="00C8579C">
        <w:rPr>
          <w:rFonts w:ascii="Tahoma" w:hAnsi="Tahoma" w:cs="Tahoma"/>
        </w:rPr>
        <w:t xml:space="preserve"> formatu</w:t>
      </w:r>
      <w:r w:rsidR="00F3674A">
        <w:rPr>
          <w:rFonts w:ascii="Tahoma" w:hAnsi="Tahoma" w:cs="Tahoma"/>
        </w:rPr>
        <w:t xml:space="preserve"> </w:t>
      </w:r>
      <w:r w:rsidR="00F3674A" w:rsidRPr="00F3674A">
        <w:rPr>
          <w:rFonts w:ascii="Tahoma" w:hAnsi="Tahoma" w:cs="Tahoma"/>
        </w:rPr>
        <w:t xml:space="preserve">ali v elektronski obliki podpisan </w:t>
      </w:r>
      <w:proofErr w:type="spellStart"/>
      <w:r w:rsidR="00F3674A" w:rsidRPr="00F3674A">
        <w:rPr>
          <w:rFonts w:ascii="Tahoma" w:hAnsi="Tahoma" w:cs="Tahoma"/>
        </w:rPr>
        <w:t>xml</w:t>
      </w:r>
      <w:proofErr w:type="spellEnd"/>
      <w:r w:rsidR="00F3674A" w:rsidRPr="00F3674A">
        <w:rPr>
          <w:rFonts w:ascii="Tahoma" w:hAnsi="Tahoma" w:cs="Tahoma"/>
        </w:rPr>
        <w:t>. format</w:t>
      </w:r>
      <w:r w:rsidRPr="00C8579C">
        <w:rPr>
          <w:rFonts w:ascii="Tahoma" w:hAnsi="Tahoma" w:cs="Tahoma"/>
          <w:kern w:val="16"/>
        </w:rPr>
        <w:t xml:space="preserve">, ter v razdelek </w:t>
      </w:r>
      <w:r w:rsidR="00F3674A" w:rsidRPr="0054260A">
        <w:rPr>
          <w:rFonts w:ascii="Tahoma" w:hAnsi="Tahoma" w:cs="Tahoma"/>
          <w:b/>
          <w:u w:val="single"/>
        </w:rPr>
        <w:t>»Dokumenti«, del »Ostale priloge«</w:t>
      </w:r>
      <w:r w:rsidRPr="00C8579C">
        <w:rPr>
          <w:rFonts w:ascii="Tahoma" w:hAnsi="Tahoma" w:cs="Tahoma"/>
          <w:kern w:val="16"/>
        </w:rPr>
        <w:t xml:space="preserve"> </w:t>
      </w:r>
      <w:r w:rsidRPr="00C8579C">
        <w:rPr>
          <w:rFonts w:ascii="Tahoma" w:hAnsi="Tahoma" w:cs="Tahoma"/>
          <w:bCs/>
        </w:rPr>
        <w:t>v .</w:t>
      </w:r>
      <w:proofErr w:type="spellStart"/>
      <w:r w:rsidRPr="00C8579C">
        <w:rPr>
          <w:rFonts w:ascii="Tahoma" w:hAnsi="Tahoma" w:cs="Tahoma"/>
          <w:bCs/>
        </w:rPr>
        <w:t>pdf</w:t>
      </w:r>
      <w:proofErr w:type="spellEnd"/>
      <w:r w:rsidRPr="00C8579C">
        <w:rPr>
          <w:rFonts w:ascii="Tahoma" w:hAnsi="Tahoma" w:cs="Tahoma"/>
          <w:bCs/>
        </w:rPr>
        <w:t xml:space="preserve"> formatu</w:t>
      </w:r>
      <w:r w:rsidRPr="00C8579C">
        <w:rPr>
          <w:rFonts w:ascii="Tahoma" w:hAnsi="Tahoma" w:cs="Tahoma"/>
          <w:sz w:val="24"/>
        </w:rPr>
        <w:t xml:space="preserve"> </w:t>
      </w:r>
      <w:r w:rsidRPr="00C8579C">
        <w:rPr>
          <w:rFonts w:ascii="Tahoma" w:hAnsi="Tahoma" w:cs="Tahoma"/>
          <w:kern w:val="16"/>
        </w:rPr>
        <w:t xml:space="preserve">izpolnjeno, podpisano in žigosano </w:t>
      </w:r>
      <w:r w:rsidRPr="00827374">
        <w:rPr>
          <w:rFonts w:ascii="Tahoma" w:hAnsi="Tahoma" w:cs="Tahoma"/>
          <w:kern w:val="16"/>
        </w:rPr>
        <w:t>Prilogo 1</w:t>
      </w:r>
      <w:r w:rsidR="007A6A7A">
        <w:rPr>
          <w:rFonts w:ascii="Tahoma" w:hAnsi="Tahoma" w:cs="Tahoma"/>
          <w:kern w:val="16"/>
        </w:rPr>
        <w:t xml:space="preserve"> </w:t>
      </w:r>
      <w:r w:rsidR="007A6A7A" w:rsidRPr="001B4647">
        <w:rPr>
          <w:rFonts w:ascii="Tahoma" w:hAnsi="Tahoma" w:cs="Tahoma"/>
        </w:rPr>
        <w:t xml:space="preserve">PODATKI O </w:t>
      </w:r>
      <w:r w:rsidR="007A6A7A">
        <w:rPr>
          <w:rFonts w:ascii="Tahoma" w:hAnsi="Tahoma" w:cs="Tahoma"/>
        </w:rPr>
        <w:t>PONUDNIKU</w:t>
      </w:r>
      <w:r w:rsidRPr="00827374">
        <w:rPr>
          <w:rFonts w:ascii="Tahoma" w:hAnsi="Tahoma" w:cs="Tahoma"/>
          <w:kern w:val="16"/>
        </w:rPr>
        <w:t xml:space="preserve">, </w:t>
      </w:r>
      <w:bookmarkStart w:id="12" w:name="_Hlk191986779"/>
      <w:r w:rsidRPr="00827374">
        <w:rPr>
          <w:rFonts w:ascii="Tahoma" w:hAnsi="Tahoma" w:cs="Tahoma"/>
          <w:kern w:val="16"/>
        </w:rPr>
        <w:t>Prilogo 3/1</w:t>
      </w:r>
      <w:r w:rsidR="007A6A7A">
        <w:rPr>
          <w:rFonts w:ascii="Tahoma" w:hAnsi="Tahoma" w:cs="Tahoma"/>
          <w:kern w:val="16"/>
        </w:rPr>
        <w:t xml:space="preserve"> </w:t>
      </w:r>
      <w:r w:rsidR="00AD2214" w:rsidRPr="00AD2214">
        <w:rPr>
          <w:rFonts w:ascii="Tahoma" w:hAnsi="Tahoma" w:cs="Tahoma"/>
        </w:rPr>
        <w:t>IZJAVA O IZPOLNJEVANJU POGOJEV – PONUDNIK/PARTNER</w:t>
      </w:r>
      <w:r w:rsidR="007A6A7A" w:rsidRPr="00C8579C">
        <w:rPr>
          <w:rFonts w:ascii="Tahoma" w:hAnsi="Tahoma" w:cs="Tahoma"/>
        </w:rPr>
        <w:t xml:space="preserve"> </w:t>
      </w:r>
      <w:bookmarkEnd w:id="12"/>
      <w:r w:rsidRPr="00827374">
        <w:rPr>
          <w:rFonts w:ascii="Tahoma" w:hAnsi="Tahoma" w:cs="Tahoma"/>
          <w:kern w:val="16"/>
        </w:rPr>
        <w:t>Prilogo 3/3</w:t>
      </w:r>
      <w:r w:rsidR="007A6A7A">
        <w:rPr>
          <w:rFonts w:ascii="Tahoma" w:hAnsi="Tahoma" w:cs="Tahoma"/>
          <w:kern w:val="16"/>
        </w:rPr>
        <w:t xml:space="preserve"> </w:t>
      </w:r>
      <w:r w:rsidR="007A6A7A" w:rsidRPr="001B4647">
        <w:rPr>
          <w:rFonts w:ascii="Tahoma" w:hAnsi="Tahoma" w:cs="Tahoma"/>
        </w:rPr>
        <w:t>IZJAVA O UDELEŽBI FIZIČNIH IN PRAVNIH OSEB V LASTNIŠTVU GOSPODARSKEGA SUBJEKTA</w:t>
      </w:r>
      <w:r w:rsidR="007A6A7A">
        <w:rPr>
          <w:rFonts w:ascii="Tahoma" w:hAnsi="Tahoma" w:cs="Tahoma"/>
        </w:rPr>
        <w:t xml:space="preserve"> ter </w:t>
      </w:r>
      <w:r w:rsidR="007A6A7A" w:rsidRPr="001B4647">
        <w:rPr>
          <w:rFonts w:ascii="Tahoma" w:hAnsi="Tahoma" w:cs="Tahoma"/>
        </w:rPr>
        <w:t>ostala dokazila, v kolikor/kot to izhaja iz posameznih točk v nadaljevanju razpisne dokumentacije</w:t>
      </w:r>
      <w:r w:rsidRPr="00C8579C">
        <w:rPr>
          <w:rFonts w:ascii="Tahoma" w:hAnsi="Tahoma" w:cs="Tahoma"/>
          <w:kern w:val="16"/>
        </w:rPr>
        <w:t>.</w:t>
      </w:r>
    </w:p>
    <w:p w14:paraId="1F288A70" w14:textId="77777777" w:rsidR="009E5232" w:rsidRDefault="009E5232" w:rsidP="00A62419">
      <w:pPr>
        <w:keepNext/>
        <w:keepLines/>
        <w:jc w:val="both"/>
        <w:rPr>
          <w:rFonts w:ascii="Tahoma" w:hAnsi="Tahoma" w:cs="Tahoma"/>
          <w:kern w:val="16"/>
        </w:rPr>
      </w:pPr>
    </w:p>
    <w:p w14:paraId="7153C007" w14:textId="77777777" w:rsidR="003418E8" w:rsidRPr="00C8579C" w:rsidRDefault="003418E8" w:rsidP="00A62419">
      <w:pPr>
        <w:keepNext/>
        <w:keepLines/>
        <w:numPr>
          <w:ilvl w:val="1"/>
          <w:numId w:val="2"/>
        </w:numPr>
        <w:jc w:val="both"/>
        <w:rPr>
          <w:rFonts w:ascii="Tahoma" w:hAnsi="Tahoma" w:cs="Tahoma"/>
          <w:b/>
        </w:rPr>
      </w:pPr>
      <w:r w:rsidRPr="00C8579C">
        <w:rPr>
          <w:rFonts w:ascii="Tahoma" w:hAnsi="Tahoma" w:cs="Tahoma"/>
          <w:b/>
        </w:rPr>
        <w:t>Ponudba s podizvajalci</w:t>
      </w:r>
    </w:p>
    <w:p w14:paraId="34FAC87A" w14:textId="77777777" w:rsidR="003418E8" w:rsidRPr="00C8579C" w:rsidRDefault="003418E8" w:rsidP="00A62419">
      <w:pPr>
        <w:keepNext/>
        <w:keepLines/>
        <w:ind w:left="720"/>
        <w:jc w:val="both"/>
        <w:rPr>
          <w:rFonts w:ascii="Tahoma" w:hAnsi="Tahoma" w:cs="Tahoma"/>
        </w:rPr>
      </w:pPr>
    </w:p>
    <w:p w14:paraId="13E9B495" w14:textId="77777777" w:rsidR="00C53A34" w:rsidRDefault="00C53A34" w:rsidP="00A62419">
      <w:pPr>
        <w:keepNext/>
        <w:keepLines/>
        <w:jc w:val="both"/>
        <w:rPr>
          <w:rFonts w:ascii="Tahoma" w:hAnsi="Tahoma" w:cs="Tahoma"/>
        </w:rPr>
      </w:pPr>
      <w:r w:rsidRPr="00C8579C">
        <w:rPr>
          <w:rFonts w:ascii="Tahoma" w:hAnsi="Tahoma" w:cs="Tahoma"/>
        </w:rPr>
        <w:t xml:space="preserve">Ponudnik </w:t>
      </w:r>
      <w:r w:rsidRPr="00C8579C">
        <w:rPr>
          <w:rFonts w:ascii="Tahoma" w:eastAsia="Calibri" w:hAnsi="Tahoma" w:cs="Tahoma"/>
          <w:kern w:val="16"/>
        </w:rPr>
        <w:t xml:space="preserve">lahko del javnega naročila odda v </w:t>
      </w:r>
      <w:proofErr w:type="spellStart"/>
      <w:r w:rsidRPr="00C8579C">
        <w:rPr>
          <w:rFonts w:ascii="Tahoma" w:eastAsia="Calibri" w:hAnsi="Tahoma" w:cs="Tahoma"/>
          <w:kern w:val="16"/>
        </w:rPr>
        <w:t>podizvajanje</w:t>
      </w:r>
      <w:proofErr w:type="spellEnd"/>
      <w:r w:rsidRPr="00C8579C">
        <w:rPr>
          <w:rFonts w:ascii="Tahoma" w:eastAsia="Calibri" w:hAnsi="Tahoma" w:cs="Tahoma"/>
          <w:kern w:val="16"/>
        </w:rPr>
        <w:t xml:space="preserve">. </w:t>
      </w:r>
      <w:r w:rsidRPr="00C8579C">
        <w:rPr>
          <w:rFonts w:ascii="Tahoma" w:hAnsi="Tahoma" w:cs="Tahoma"/>
        </w:rPr>
        <w:t xml:space="preserve">Če bo ponudnik izvajal javno naročilo s podizvajalci, mora v ponudbi </w:t>
      </w:r>
      <w:r w:rsidR="009E5232">
        <w:rPr>
          <w:rFonts w:ascii="Tahoma" w:hAnsi="Tahoma" w:cs="Tahoma"/>
        </w:rPr>
        <w:t xml:space="preserve">v </w:t>
      </w:r>
      <w:proofErr w:type="spellStart"/>
      <w:r w:rsidR="009E5232">
        <w:rPr>
          <w:rFonts w:ascii="Tahoma" w:hAnsi="Tahoma" w:cs="Tahoma"/>
        </w:rPr>
        <w:t>pdf</w:t>
      </w:r>
      <w:proofErr w:type="spellEnd"/>
      <w:r w:rsidR="009E5232">
        <w:rPr>
          <w:rFonts w:ascii="Tahoma" w:hAnsi="Tahoma" w:cs="Tahoma"/>
        </w:rPr>
        <w:t xml:space="preserve">. formatu </w:t>
      </w:r>
      <w:r w:rsidRPr="00C8579C">
        <w:rPr>
          <w:rFonts w:ascii="Tahoma" w:hAnsi="Tahoma" w:cs="Tahoma"/>
        </w:rPr>
        <w:t>priložiti</w:t>
      </w:r>
      <w:r w:rsidR="00292BF8">
        <w:rPr>
          <w:rFonts w:ascii="Tahoma" w:hAnsi="Tahoma" w:cs="Tahoma"/>
        </w:rPr>
        <w:t>:</w:t>
      </w:r>
      <w:r w:rsidRPr="00C8579C">
        <w:rPr>
          <w:rFonts w:ascii="Tahoma" w:hAnsi="Tahoma" w:cs="Tahoma"/>
        </w:rPr>
        <w:t xml:space="preserve"> </w:t>
      </w:r>
    </w:p>
    <w:p w14:paraId="07C17DD1" w14:textId="77777777" w:rsidR="007A6A7A" w:rsidRPr="005A32E7" w:rsidRDefault="007A6A7A" w:rsidP="00A62419">
      <w:pPr>
        <w:keepNext/>
        <w:keepLines/>
        <w:numPr>
          <w:ilvl w:val="0"/>
          <w:numId w:val="29"/>
        </w:numPr>
        <w:ind w:left="284" w:hanging="284"/>
        <w:jc w:val="both"/>
        <w:rPr>
          <w:rFonts w:ascii="Tahoma" w:hAnsi="Tahoma" w:cs="Tahoma"/>
        </w:rPr>
      </w:pPr>
      <w:r w:rsidRPr="005A32E7">
        <w:rPr>
          <w:rFonts w:ascii="Tahoma" w:hAnsi="Tahoma" w:cs="Tahoma"/>
        </w:rPr>
        <w:t>v razdelek »Sodelujoči«, del »ESPD – ostali sodelujoči«:</w:t>
      </w:r>
    </w:p>
    <w:p w14:paraId="25046B8E" w14:textId="77777777" w:rsidR="00C53A34" w:rsidRDefault="00C53A34" w:rsidP="00A62419">
      <w:pPr>
        <w:pStyle w:val="Odstavekseznama"/>
        <w:keepNext/>
        <w:keepLines/>
        <w:numPr>
          <w:ilvl w:val="0"/>
          <w:numId w:val="14"/>
        </w:numPr>
        <w:jc w:val="both"/>
        <w:rPr>
          <w:rFonts w:ascii="Tahoma" w:hAnsi="Tahoma" w:cs="Tahoma"/>
        </w:rPr>
      </w:pPr>
      <w:r w:rsidRPr="00C8579C">
        <w:rPr>
          <w:rFonts w:ascii="Tahoma" w:hAnsi="Tahoma" w:cs="Tahoma"/>
        </w:rPr>
        <w:t>izpolnjen obrazec ESPD s strani podizvajalca/</w:t>
      </w:r>
      <w:proofErr w:type="spellStart"/>
      <w:r w:rsidRPr="00C8579C">
        <w:rPr>
          <w:rFonts w:ascii="Tahoma" w:hAnsi="Tahoma" w:cs="Tahoma"/>
        </w:rPr>
        <w:t>ev</w:t>
      </w:r>
      <w:proofErr w:type="spellEnd"/>
      <w:r w:rsidRPr="00C8579C">
        <w:rPr>
          <w:rFonts w:ascii="Tahoma" w:hAnsi="Tahoma" w:cs="Tahoma"/>
        </w:rPr>
        <w:t xml:space="preserve"> (Priloga 3),</w:t>
      </w:r>
    </w:p>
    <w:p w14:paraId="359EFC01" w14:textId="77777777" w:rsidR="007A6A7A" w:rsidRPr="005A32E7" w:rsidRDefault="007A6A7A" w:rsidP="00A62419">
      <w:pPr>
        <w:keepNext/>
        <w:keepLines/>
        <w:numPr>
          <w:ilvl w:val="0"/>
          <w:numId w:val="29"/>
        </w:numPr>
        <w:ind w:left="284" w:hanging="284"/>
        <w:jc w:val="both"/>
        <w:rPr>
          <w:rFonts w:ascii="Tahoma" w:hAnsi="Tahoma" w:cs="Tahoma"/>
        </w:rPr>
      </w:pPr>
      <w:r w:rsidRPr="005A32E7">
        <w:rPr>
          <w:rFonts w:ascii="Tahoma" w:hAnsi="Tahoma" w:cs="Tahoma"/>
        </w:rPr>
        <w:t>v razdelek »Dokumenti«, del »Ostale priloge«:</w:t>
      </w:r>
    </w:p>
    <w:p w14:paraId="2F368EE7" w14:textId="669A5532" w:rsidR="00C53A34" w:rsidRPr="00C8579C" w:rsidRDefault="00C53A34" w:rsidP="00A62419">
      <w:pPr>
        <w:pStyle w:val="Odstavekseznama"/>
        <w:keepNext/>
        <w:keepLines/>
        <w:numPr>
          <w:ilvl w:val="0"/>
          <w:numId w:val="14"/>
        </w:numPr>
        <w:jc w:val="both"/>
        <w:rPr>
          <w:rFonts w:ascii="Tahoma" w:hAnsi="Tahoma" w:cs="Tahoma"/>
        </w:rPr>
      </w:pPr>
      <w:r w:rsidRPr="00C8579C">
        <w:rPr>
          <w:rFonts w:ascii="Tahoma" w:hAnsi="Tahoma" w:cs="Tahoma"/>
        </w:rPr>
        <w:t xml:space="preserve">izpolnjeno in podpisano </w:t>
      </w:r>
      <w:r w:rsidR="00AD2214" w:rsidRPr="00AD2214">
        <w:rPr>
          <w:rFonts w:ascii="Tahoma" w:hAnsi="Tahoma" w:cs="Tahoma"/>
        </w:rPr>
        <w:t>Prilogo 3/2 IZJAVA O IZPOLNJEVANJU POGOJEV – PODIZVAJALEC/SUBJEKT KATERIH ZMOGLJIVOST UPORABLJA PONUDNIK</w:t>
      </w:r>
      <w:r w:rsidR="00AD2214">
        <w:rPr>
          <w:rFonts w:ascii="Tahoma" w:hAnsi="Tahoma" w:cs="Tahoma"/>
        </w:rPr>
        <w:t>,</w:t>
      </w:r>
    </w:p>
    <w:p w14:paraId="5B14F3E8" w14:textId="77777777" w:rsidR="002B0FB8" w:rsidRDefault="00C53A34" w:rsidP="00A62419">
      <w:pPr>
        <w:pStyle w:val="Odstavekseznama"/>
        <w:keepNext/>
        <w:keepLines/>
        <w:numPr>
          <w:ilvl w:val="0"/>
          <w:numId w:val="14"/>
        </w:numPr>
        <w:jc w:val="both"/>
        <w:rPr>
          <w:rFonts w:ascii="Tahoma" w:hAnsi="Tahoma" w:cs="Tahoma"/>
        </w:rPr>
      </w:pPr>
      <w:r w:rsidRPr="00C8579C">
        <w:rPr>
          <w:rFonts w:ascii="Tahoma" w:hAnsi="Tahoma" w:cs="Tahoma"/>
        </w:rPr>
        <w:t>izpolnjeno in podpisano Prilogo 3/3 IZJAVA O UDELEŽBI FIZIČNIH IN PRAVNIH OSEB V LASTNIŠTVU GOSPODARSKEGA SUBJEKTA</w:t>
      </w:r>
      <w:r w:rsidR="002B0FB8" w:rsidRPr="00C8579C">
        <w:rPr>
          <w:rFonts w:ascii="Tahoma" w:hAnsi="Tahoma" w:cs="Tahoma"/>
        </w:rPr>
        <w:t>,</w:t>
      </w:r>
    </w:p>
    <w:p w14:paraId="4DDDE9C4" w14:textId="77777777" w:rsidR="00292BF8" w:rsidRPr="00C8579C" w:rsidRDefault="00292BF8" w:rsidP="00A62419">
      <w:pPr>
        <w:pStyle w:val="Odstavekseznama"/>
        <w:keepNext/>
        <w:keepLines/>
        <w:numPr>
          <w:ilvl w:val="0"/>
          <w:numId w:val="14"/>
        </w:numPr>
        <w:jc w:val="both"/>
        <w:rPr>
          <w:rFonts w:ascii="Tahoma" w:hAnsi="Tahoma" w:cs="Tahoma"/>
        </w:rPr>
      </w:pPr>
      <w:r w:rsidRPr="00C8579C">
        <w:rPr>
          <w:rFonts w:ascii="Tahoma" w:hAnsi="Tahoma" w:cs="Tahoma"/>
        </w:rPr>
        <w:t>izpolnjen in podpisano Prilogo 4/1 UDELEŽBA PODIZVAJALCA,</w:t>
      </w:r>
    </w:p>
    <w:p w14:paraId="555DDFEA" w14:textId="77777777" w:rsidR="00636CC0" w:rsidRDefault="00292BF8" w:rsidP="00A62419">
      <w:pPr>
        <w:pStyle w:val="Odstavekseznama"/>
        <w:keepNext/>
        <w:keepLines/>
        <w:numPr>
          <w:ilvl w:val="0"/>
          <w:numId w:val="14"/>
        </w:numPr>
        <w:jc w:val="both"/>
        <w:rPr>
          <w:rFonts w:ascii="Tahoma" w:hAnsi="Tahoma" w:cs="Tahoma"/>
        </w:rPr>
      </w:pPr>
      <w:r w:rsidRPr="00C8579C">
        <w:rPr>
          <w:rFonts w:ascii="Tahoma" w:hAnsi="Tahoma" w:cs="Tahoma"/>
        </w:rPr>
        <w:t xml:space="preserve">izpolnjen in podpisan </w:t>
      </w:r>
      <w:r w:rsidR="00636CC0" w:rsidRPr="00965A72">
        <w:rPr>
          <w:rFonts w:ascii="Tahoma" w:hAnsi="Tahoma" w:cs="Tahoma"/>
        </w:rPr>
        <w:t>Obrazec 1 k Prilogi 4/1</w:t>
      </w:r>
      <w:r w:rsidRPr="00C8579C">
        <w:rPr>
          <w:rFonts w:ascii="Tahoma" w:hAnsi="Tahoma" w:cs="Tahoma"/>
        </w:rPr>
        <w:t xml:space="preserve"> </w:t>
      </w:r>
      <w:r w:rsidR="00636CC0">
        <w:rPr>
          <w:rFonts w:ascii="Tahoma" w:hAnsi="Tahoma" w:cs="Tahoma"/>
        </w:rPr>
        <w:t>POOBLASTILO PONUDNIKA,</w:t>
      </w:r>
    </w:p>
    <w:p w14:paraId="0D63FA70" w14:textId="77777777" w:rsidR="00292BF8" w:rsidRDefault="00636CC0" w:rsidP="00A62419">
      <w:pPr>
        <w:pStyle w:val="Odstavekseznama"/>
        <w:keepNext/>
        <w:keepLines/>
        <w:numPr>
          <w:ilvl w:val="0"/>
          <w:numId w:val="14"/>
        </w:numPr>
        <w:jc w:val="both"/>
        <w:rPr>
          <w:rFonts w:ascii="Tahoma" w:hAnsi="Tahoma" w:cs="Tahoma"/>
        </w:rPr>
      </w:pPr>
      <w:r w:rsidRPr="00C8579C">
        <w:rPr>
          <w:rFonts w:ascii="Tahoma" w:hAnsi="Tahoma" w:cs="Tahoma"/>
        </w:rPr>
        <w:t xml:space="preserve">izpolnjen in podpisan </w:t>
      </w:r>
      <w:r w:rsidRPr="00D62F60">
        <w:rPr>
          <w:rFonts w:ascii="Tahoma" w:hAnsi="Tahoma" w:cs="Tahoma"/>
        </w:rPr>
        <w:t xml:space="preserve">Obrazec </w:t>
      </w:r>
      <w:r>
        <w:rPr>
          <w:rFonts w:ascii="Tahoma" w:hAnsi="Tahoma" w:cs="Tahoma"/>
        </w:rPr>
        <w:t>2</w:t>
      </w:r>
      <w:r w:rsidRPr="00D62F60">
        <w:rPr>
          <w:rFonts w:ascii="Tahoma" w:hAnsi="Tahoma" w:cs="Tahoma"/>
        </w:rPr>
        <w:t xml:space="preserve"> k Prilogi 4/1</w:t>
      </w:r>
      <w:r w:rsidRPr="00C8579C">
        <w:rPr>
          <w:rFonts w:ascii="Tahoma" w:hAnsi="Tahoma" w:cs="Tahoma"/>
        </w:rPr>
        <w:t xml:space="preserve"> </w:t>
      </w:r>
      <w:r w:rsidR="00292BF8">
        <w:rPr>
          <w:rFonts w:ascii="Tahoma" w:hAnsi="Tahoma" w:cs="Tahoma"/>
        </w:rPr>
        <w:t>SOGLASJE</w:t>
      </w:r>
      <w:r w:rsidR="00292BF8" w:rsidRPr="00C8579C">
        <w:rPr>
          <w:rFonts w:ascii="Tahoma" w:hAnsi="Tahoma" w:cs="Tahoma"/>
        </w:rPr>
        <w:t xml:space="preserve"> PODIZVAJALCA ZA NEPOSREDNA PLAČILA, če podizvajalec neposredna plačila zahteva</w:t>
      </w:r>
      <w:r w:rsidR="007A6A7A">
        <w:rPr>
          <w:rFonts w:ascii="Tahoma" w:hAnsi="Tahoma" w:cs="Tahoma"/>
        </w:rPr>
        <w:t>,</w:t>
      </w:r>
    </w:p>
    <w:p w14:paraId="4F8B59C7" w14:textId="77777777" w:rsidR="007A6A7A" w:rsidRPr="00C8579C" w:rsidRDefault="00636CC0" w:rsidP="00A62419">
      <w:pPr>
        <w:pStyle w:val="Odstavekseznama"/>
        <w:keepNext/>
        <w:keepLines/>
        <w:numPr>
          <w:ilvl w:val="0"/>
          <w:numId w:val="14"/>
        </w:numPr>
        <w:jc w:val="both"/>
        <w:rPr>
          <w:rFonts w:ascii="Tahoma" w:hAnsi="Tahoma" w:cs="Tahoma"/>
        </w:rPr>
      </w:pPr>
      <w:r w:rsidRPr="00D62F60">
        <w:rPr>
          <w:rFonts w:ascii="Tahoma" w:hAnsi="Tahoma" w:cs="Tahoma"/>
        </w:rPr>
        <w:t xml:space="preserve">Obrazec </w:t>
      </w:r>
      <w:r>
        <w:rPr>
          <w:rFonts w:ascii="Tahoma" w:hAnsi="Tahoma" w:cs="Tahoma"/>
        </w:rPr>
        <w:t>3</w:t>
      </w:r>
      <w:r w:rsidRPr="00D62F60">
        <w:rPr>
          <w:rFonts w:ascii="Tahoma" w:hAnsi="Tahoma" w:cs="Tahoma"/>
        </w:rPr>
        <w:t xml:space="preserve"> k Prilogi 4/1</w:t>
      </w:r>
      <w:r w:rsidRPr="00C8579C">
        <w:rPr>
          <w:rFonts w:ascii="Tahoma" w:hAnsi="Tahoma" w:cs="Tahoma"/>
        </w:rPr>
        <w:t xml:space="preserve"> </w:t>
      </w:r>
      <w:r w:rsidR="007A6A7A" w:rsidRPr="00FF25F0">
        <w:rPr>
          <w:rFonts w:ascii="Tahoma" w:hAnsi="Tahoma" w:cs="Tahoma"/>
        </w:rPr>
        <w:t>SPORAZUM O MEDSEBOJNEM SODELOVANJU (med kandidatom in posameznim podizvajalcem)</w:t>
      </w:r>
      <w:r>
        <w:rPr>
          <w:rFonts w:ascii="Tahoma" w:hAnsi="Tahoma" w:cs="Tahoma"/>
        </w:rPr>
        <w:t>,</w:t>
      </w:r>
    </w:p>
    <w:p w14:paraId="2FFFFEE3" w14:textId="77777777" w:rsidR="00C53A34" w:rsidRPr="00C8579C" w:rsidRDefault="002B0FB8" w:rsidP="00A62419">
      <w:pPr>
        <w:pStyle w:val="Odstavekseznama"/>
        <w:keepNext/>
        <w:keepLines/>
        <w:numPr>
          <w:ilvl w:val="0"/>
          <w:numId w:val="14"/>
        </w:numPr>
        <w:jc w:val="both"/>
        <w:rPr>
          <w:rFonts w:ascii="Tahoma" w:hAnsi="Tahoma" w:cs="Tahoma"/>
        </w:rPr>
      </w:pPr>
      <w:r w:rsidRPr="00C8579C">
        <w:rPr>
          <w:rFonts w:ascii="Tahoma" w:eastAsia="Calibri" w:hAnsi="Tahoma" w:cs="Tahoma"/>
        </w:rPr>
        <w:t>ter ostala dokazila, v kolikor/kot to izhaja iz posameznih točk v nadaljevanju razpisne dokumentacije</w:t>
      </w:r>
      <w:r w:rsidR="00C53A34" w:rsidRPr="00C8579C">
        <w:rPr>
          <w:rFonts w:ascii="Tahoma" w:hAnsi="Tahoma" w:cs="Tahoma"/>
        </w:rPr>
        <w:t>.</w:t>
      </w:r>
    </w:p>
    <w:p w14:paraId="0AE20AE8" w14:textId="77777777" w:rsidR="009E5232" w:rsidRPr="00C8579C" w:rsidRDefault="009E5232" w:rsidP="00A62419">
      <w:pPr>
        <w:pStyle w:val="Odstavekseznama"/>
        <w:keepNext/>
        <w:keepLines/>
        <w:ind w:left="720"/>
        <w:jc w:val="both"/>
        <w:rPr>
          <w:rFonts w:ascii="Tahoma" w:hAnsi="Tahoma" w:cs="Tahoma"/>
        </w:rPr>
      </w:pPr>
    </w:p>
    <w:p w14:paraId="1CC921DA" w14:textId="77777777" w:rsidR="002B0FB8" w:rsidRPr="00C8579C" w:rsidRDefault="00C53A34" w:rsidP="00A62419">
      <w:pPr>
        <w:keepNext/>
        <w:keepLines/>
        <w:jc w:val="both"/>
        <w:rPr>
          <w:rFonts w:ascii="Tahoma" w:hAnsi="Tahoma" w:cs="Tahoma"/>
        </w:rPr>
      </w:pPr>
      <w:r w:rsidRPr="00C8579C">
        <w:rPr>
          <w:rFonts w:ascii="Tahoma" w:hAnsi="Tahoma" w:cs="Tahoma"/>
        </w:rPr>
        <w:t xml:space="preserve">Naročnik bo zavrnil vsakega podizvajalca, če zanj obstajajo razlogi za izključitev iz tč. 3.1. razpisne dokumentacije. </w:t>
      </w:r>
    </w:p>
    <w:p w14:paraId="6B246B2E" w14:textId="77777777" w:rsidR="002B0FB8" w:rsidRPr="00C8579C" w:rsidRDefault="002B0FB8" w:rsidP="00A62419">
      <w:pPr>
        <w:keepNext/>
        <w:keepLines/>
        <w:jc w:val="both"/>
        <w:rPr>
          <w:rFonts w:ascii="Tahoma" w:hAnsi="Tahoma" w:cs="Tahoma"/>
        </w:rPr>
      </w:pPr>
    </w:p>
    <w:p w14:paraId="6F30AC62" w14:textId="77777777" w:rsidR="00514460" w:rsidRPr="00C8579C" w:rsidRDefault="00514460" w:rsidP="00A62419">
      <w:pPr>
        <w:keepNext/>
        <w:keepLines/>
        <w:jc w:val="both"/>
        <w:rPr>
          <w:rFonts w:ascii="Tahoma" w:hAnsi="Tahoma" w:cs="Tahoma"/>
          <w:i/>
        </w:rPr>
      </w:pPr>
      <w:r w:rsidRPr="00C8579C">
        <w:rPr>
          <w:rFonts w:ascii="Tahoma" w:hAnsi="Tahoma" w:cs="Tahoma"/>
          <w:i/>
        </w:rPr>
        <w:t>V kolikor ponudnik oddaja ponudbo brez podizvajalca/podizvajalcev, mu ni potrebno izpolniti/priložiti prilog, ki se nanašajo na podizvajalce.</w:t>
      </w:r>
    </w:p>
    <w:p w14:paraId="3952225D" w14:textId="77777777" w:rsidR="00C53A34" w:rsidRPr="00C8579C" w:rsidRDefault="00C53A34" w:rsidP="00A62419">
      <w:pPr>
        <w:keepNext/>
        <w:keepLines/>
        <w:jc w:val="both"/>
        <w:rPr>
          <w:rFonts w:ascii="Tahoma" w:hAnsi="Tahoma" w:cs="Tahoma"/>
        </w:rPr>
      </w:pPr>
    </w:p>
    <w:p w14:paraId="1EFD1FE1" w14:textId="77777777" w:rsidR="00C53A34" w:rsidRPr="00C8579C" w:rsidRDefault="00C53A34" w:rsidP="00A62419">
      <w:pPr>
        <w:keepNext/>
        <w:keepLines/>
        <w:jc w:val="both"/>
        <w:rPr>
          <w:rFonts w:ascii="Tahoma" w:hAnsi="Tahoma" w:cs="Tahoma"/>
        </w:rPr>
      </w:pPr>
      <w:r w:rsidRPr="00C8579C">
        <w:rPr>
          <w:rFonts w:ascii="Tahoma" w:hAnsi="Tahoma" w:cs="Tahoma"/>
        </w:rPr>
        <w:t>Ponudnik, kateremu bo javno naročilo oddano, bo v razmerju do naročnika v celoti odgovarjal za izvedbo prejetega naročila, ne glede na število podizvajalcev.</w:t>
      </w:r>
    </w:p>
    <w:p w14:paraId="6FBCC943" w14:textId="77777777" w:rsidR="00C53A34" w:rsidRPr="00C8579C" w:rsidRDefault="00C53A34" w:rsidP="00A62419">
      <w:pPr>
        <w:keepNext/>
        <w:keepLines/>
        <w:jc w:val="both"/>
        <w:rPr>
          <w:rFonts w:ascii="Tahoma" w:hAnsi="Tahoma" w:cs="Tahoma"/>
        </w:rPr>
      </w:pPr>
    </w:p>
    <w:p w14:paraId="3881F6F7" w14:textId="77777777" w:rsidR="00C53A34" w:rsidRDefault="00C53A34" w:rsidP="00A62419">
      <w:pPr>
        <w:keepNext/>
        <w:keepLines/>
        <w:numPr>
          <w:ilvl w:val="12"/>
          <w:numId w:val="0"/>
        </w:numPr>
        <w:jc w:val="both"/>
        <w:rPr>
          <w:rFonts w:ascii="Tahoma" w:hAnsi="Tahoma" w:cs="Tahoma"/>
          <w:kern w:val="16"/>
        </w:rPr>
      </w:pPr>
      <w:r w:rsidRPr="00C8579C">
        <w:rPr>
          <w:rFonts w:ascii="Tahoma" w:hAnsi="Tahoma" w:cs="Tahoma"/>
          <w:kern w:val="16"/>
        </w:rPr>
        <w:t xml:space="preserve">Če </w:t>
      </w:r>
      <w:r w:rsidRPr="00C8579C">
        <w:rPr>
          <w:rFonts w:ascii="Tahoma" w:hAnsi="Tahoma" w:cs="Tahoma"/>
        </w:rPr>
        <w:t xml:space="preserve">ponudnik </w:t>
      </w:r>
      <w:r w:rsidRPr="00C8579C">
        <w:rPr>
          <w:rFonts w:ascii="Tahoma" w:hAnsi="Tahoma" w:cs="Tahoma"/>
          <w:kern w:val="16"/>
        </w:rPr>
        <w:t>ne ravna v skladu s 94. člena ZJN-3, bo naročnik Državni revizijski komisiji podal predlog za uvedbo postopka o prekršku iz 2. točke prvega odstavka 112. člena ZJN-3.</w:t>
      </w:r>
    </w:p>
    <w:p w14:paraId="6CEC43A9" w14:textId="77777777" w:rsidR="00DA5B21" w:rsidRDefault="00DA5B21" w:rsidP="00A62419">
      <w:pPr>
        <w:keepNext/>
        <w:keepLines/>
        <w:numPr>
          <w:ilvl w:val="12"/>
          <w:numId w:val="0"/>
        </w:numPr>
        <w:jc w:val="both"/>
        <w:rPr>
          <w:rFonts w:ascii="Tahoma" w:hAnsi="Tahoma" w:cs="Tahoma"/>
          <w:kern w:val="16"/>
        </w:rPr>
      </w:pPr>
    </w:p>
    <w:p w14:paraId="3EEC93BE" w14:textId="77777777" w:rsidR="00DA5B21" w:rsidRPr="00DA5B21" w:rsidRDefault="00DA5B21" w:rsidP="00A62419">
      <w:pPr>
        <w:keepNext/>
        <w:keepLines/>
        <w:numPr>
          <w:ilvl w:val="12"/>
          <w:numId w:val="0"/>
        </w:numPr>
        <w:jc w:val="both"/>
        <w:rPr>
          <w:rFonts w:ascii="Tahoma" w:hAnsi="Tahoma" w:cs="Tahoma"/>
          <w:i/>
          <w:kern w:val="16"/>
        </w:rPr>
      </w:pPr>
      <w:r w:rsidRPr="00DA5B21">
        <w:rPr>
          <w:rFonts w:ascii="Tahoma" w:hAnsi="Tahoma" w:cs="Tahoma"/>
          <w:kern w:val="16"/>
        </w:rPr>
        <w:t xml:space="preserve">Naročnik lahko od ponudnika, kateremu se je odločil oddati javno naročilo zahteva predložitev </w:t>
      </w:r>
      <w:proofErr w:type="spellStart"/>
      <w:r w:rsidRPr="00DA5B21">
        <w:rPr>
          <w:rFonts w:ascii="Tahoma" w:hAnsi="Tahoma" w:cs="Tahoma"/>
          <w:kern w:val="16"/>
        </w:rPr>
        <w:t>podizvajalske</w:t>
      </w:r>
      <w:proofErr w:type="spellEnd"/>
      <w:r w:rsidRPr="00DA5B21">
        <w:rPr>
          <w:rFonts w:ascii="Tahoma" w:hAnsi="Tahoma" w:cs="Tahoma"/>
          <w:kern w:val="16"/>
        </w:rPr>
        <w:t xml:space="preserve"> pogodbe, v kateri morajo biti opredeljeni poln naziv in naslov podizvajalca (vključno z matično številko, davčno številko in transakcijskim računom), vsak del javnega naročila (storitev/gradnja/blago), ki se oddaja v </w:t>
      </w:r>
      <w:proofErr w:type="spellStart"/>
      <w:r w:rsidRPr="00DA5B21">
        <w:rPr>
          <w:rFonts w:ascii="Tahoma" w:hAnsi="Tahoma" w:cs="Tahoma"/>
          <w:kern w:val="16"/>
        </w:rPr>
        <w:t>podizvajanje</w:t>
      </w:r>
      <w:proofErr w:type="spellEnd"/>
      <w:r w:rsidRPr="00DA5B21">
        <w:rPr>
          <w:rFonts w:ascii="Tahoma" w:hAnsi="Tahoma" w:cs="Tahoma"/>
          <w:kern w:val="16"/>
        </w:rPr>
        <w:t>.</w:t>
      </w:r>
    </w:p>
    <w:p w14:paraId="606E2C27" w14:textId="77777777" w:rsidR="00DA7801" w:rsidRPr="00C8579C" w:rsidRDefault="00DA7801" w:rsidP="00A62419">
      <w:pPr>
        <w:keepNext/>
        <w:keepLines/>
        <w:jc w:val="both"/>
        <w:rPr>
          <w:rFonts w:ascii="Tahoma" w:hAnsi="Tahoma" w:cs="Tahoma"/>
        </w:rPr>
      </w:pPr>
    </w:p>
    <w:p w14:paraId="61FBDDB8" w14:textId="77777777" w:rsidR="008A7FE3" w:rsidRPr="00C8579C" w:rsidRDefault="008A7FE3" w:rsidP="00A62419">
      <w:pPr>
        <w:keepNext/>
        <w:keepLines/>
        <w:numPr>
          <w:ilvl w:val="1"/>
          <w:numId w:val="2"/>
        </w:numPr>
        <w:jc w:val="both"/>
        <w:rPr>
          <w:rFonts w:ascii="Tahoma" w:hAnsi="Tahoma" w:cs="Tahoma"/>
          <w:b/>
        </w:rPr>
      </w:pPr>
      <w:r w:rsidRPr="00C8579C">
        <w:rPr>
          <w:rFonts w:ascii="Tahoma" w:hAnsi="Tahoma" w:cs="Tahoma"/>
          <w:b/>
        </w:rPr>
        <w:t>Uporaba zmogljivosti drugih subjektov</w:t>
      </w:r>
    </w:p>
    <w:p w14:paraId="1675B829" w14:textId="77777777" w:rsidR="008A7FE3" w:rsidRPr="00C8579C" w:rsidRDefault="008A7FE3" w:rsidP="00A62419">
      <w:pPr>
        <w:keepNext/>
        <w:keepLines/>
        <w:jc w:val="both"/>
        <w:rPr>
          <w:rFonts w:ascii="Tahoma" w:hAnsi="Tahoma" w:cs="Tahoma"/>
        </w:rPr>
      </w:pPr>
    </w:p>
    <w:p w14:paraId="3D26A7FB" w14:textId="77777777" w:rsidR="00DE5970" w:rsidRPr="00C8579C" w:rsidRDefault="00DE5970" w:rsidP="00A62419">
      <w:pPr>
        <w:keepNext/>
        <w:keepLines/>
        <w:jc w:val="both"/>
        <w:rPr>
          <w:rFonts w:ascii="Tahoma" w:hAnsi="Tahoma" w:cs="Tahoma"/>
        </w:rPr>
      </w:pPr>
      <w:r w:rsidRPr="00C8579C">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0F070CAC" w14:textId="77777777" w:rsidR="00DE5970" w:rsidRPr="00C8579C" w:rsidRDefault="00DE5970" w:rsidP="00A62419">
      <w:pPr>
        <w:keepNext/>
        <w:keepLines/>
        <w:jc w:val="both"/>
        <w:rPr>
          <w:rFonts w:ascii="Tahoma" w:hAnsi="Tahoma" w:cs="Tahoma"/>
        </w:rPr>
      </w:pPr>
    </w:p>
    <w:p w14:paraId="1C7DD6B6" w14:textId="1AF56F6F" w:rsidR="00DE5970" w:rsidRDefault="00DE5970" w:rsidP="00A62419">
      <w:pPr>
        <w:pStyle w:val="Telobesedila2"/>
        <w:keepNext/>
        <w:keepLines/>
        <w:rPr>
          <w:rFonts w:ascii="Tahoma" w:hAnsi="Tahoma" w:cs="Tahoma"/>
          <w:b w:val="0"/>
          <w:lang w:val="sl-SI"/>
        </w:rPr>
      </w:pPr>
      <w:r w:rsidRPr="00C8579C">
        <w:rPr>
          <w:rFonts w:ascii="Tahoma" w:hAnsi="Tahoma" w:cs="Tahoma"/>
          <w:b w:val="0"/>
          <w:lang w:val="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54C0C4EF" w14:textId="77777777" w:rsidR="00DC2010" w:rsidRPr="00C8579C" w:rsidRDefault="00DC2010" w:rsidP="00A62419">
      <w:pPr>
        <w:pStyle w:val="Telobesedila2"/>
        <w:keepNext/>
        <w:keepLines/>
        <w:rPr>
          <w:rFonts w:ascii="Tahoma" w:hAnsi="Tahoma" w:cs="Tahoma"/>
          <w:b w:val="0"/>
          <w:lang w:val="sl-SI"/>
        </w:rPr>
      </w:pPr>
    </w:p>
    <w:p w14:paraId="22A2CEBF" w14:textId="77777777" w:rsidR="00BE5F42" w:rsidRPr="0072622B" w:rsidRDefault="00BE5F42" w:rsidP="00A62419">
      <w:pPr>
        <w:keepNext/>
        <w:keepLines/>
        <w:autoSpaceDE w:val="0"/>
        <w:autoSpaceDN w:val="0"/>
        <w:adjustRightInd w:val="0"/>
        <w:jc w:val="both"/>
        <w:rPr>
          <w:rFonts w:ascii="Tahoma" w:hAnsi="Tahoma" w:cs="Tahoma"/>
        </w:rPr>
      </w:pPr>
      <w:r w:rsidRPr="0072622B">
        <w:rPr>
          <w:rFonts w:ascii="Tahoma" w:hAnsi="Tahoma" w:cs="Tahoma"/>
        </w:rPr>
        <w:lastRenderedPageBreak/>
        <w:t xml:space="preserve">O uporabi zmogljivosti drugih subjektov govorimo, ko drugi subjekt </w:t>
      </w:r>
      <w:r w:rsidRPr="0072622B">
        <w:rPr>
          <w:rFonts w:ascii="Tahoma" w:hAnsi="Tahoma" w:cs="Tahoma"/>
          <w:u w:val="single"/>
        </w:rPr>
        <w:t>ni neposredno udeležen pri sami izvedbi naročila</w:t>
      </w:r>
      <w:r w:rsidRPr="0072622B">
        <w:rPr>
          <w:rFonts w:ascii="Tahoma" w:hAnsi="Tahoma" w:cs="Tahoma"/>
        </w:rPr>
        <w:t xml:space="preserve">, temveč ponudniku le npr. posodi določeno opremo, tehnična sredstva, mehanizacijo itd.. Če bo drugi subjekt z zmogljivostmi, s katerimi razpolaga in na katere se sklicuje ponudnik, </w:t>
      </w:r>
      <w:r w:rsidRPr="0072622B">
        <w:rPr>
          <w:rFonts w:ascii="Tahoma" w:hAnsi="Tahoma" w:cs="Tahoma"/>
          <w:u w:val="single"/>
        </w:rPr>
        <w:t>neposredno sam izvedel del predmeta javnega naročila</w:t>
      </w:r>
      <w:r w:rsidRPr="0072622B">
        <w:rPr>
          <w:rFonts w:ascii="Tahoma" w:hAnsi="Tahoma" w:cs="Tahoma"/>
        </w:rPr>
        <w:t xml:space="preserve">, potem govorimo o subjektu, ki izpolnjuje definicijo </w:t>
      </w:r>
      <w:r w:rsidRPr="0072622B">
        <w:rPr>
          <w:rFonts w:ascii="Tahoma" w:hAnsi="Tahoma" w:cs="Tahoma"/>
          <w:b/>
        </w:rPr>
        <w:t>podizvajalca</w:t>
      </w:r>
      <w:r w:rsidRPr="0072622B">
        <w:rPr>
          <w:rFonts w:ascii="Tahoma" w:hAnsi="Tahoma" w:cs="Tahoma"/>
        </w:rPr>
        <w:t xml:space="preserve">, </w:t>
      </w:r>
      <w:r w:rsidRPr="0072622B">
        <w:rPr>
          <w:rFonts w:ascii="Tahoma" w:hAnsi="Tahoma" w:cs="Tahoma"/>
          <w:u w:val="single"/>
        </w:rPr>
        <w:t xml:space="preserve">zato naj ga ponudnik nominira kot podizvajalca/e </w:t>
      </w:r>
      <w:r w:rsidRPr="0072622B">
        <w:rPr>
          <w:rFonts w:ascii="Tahoma" w:hAnsi="Tahoma" w:cs="Tahoma"/>
          <w:b/>
          <w:u w:val="single"/>
        </w:rPr>
        <w:t>in ne</w:t>
      </w:r>
      <w:r w:rsidRPr="0072622B">
        <w:rPr>
          <w:rFonts w:ascii="Tahoma" w:hAnsi="Tahoma" w:cs="Tahoma"/>
          <w:u w:val="single"/>
        </w:rPr>
        <w:t xml:space="preserve"> kot subjekt/e, katerih zmogljivost uporablja ponudnik v ponudbi</w:t>
      </w:r>
      <w:r w:rsidRPr="0072622B">
        <w:rPr>
          <w:rFonts w:ascii="Tahoma" w:hAnsi="Tahoma" w:cs="Tahoma"/>
        </w:rPr>
        <w:t>.</w:t>
      </w:r>
    </w:p>
    <w:p w14:paraId="5AE24BED" w14:textId="77777777" w:rsidR="00BE5F42" w:rsidRDefault="00BE5F42" w:rsidP="00A62419">
      <w:pPr>
        <w:pStyle w:val="Telobesedila2"/>
        <w:keepNext/>
        <w:keepLines/>
        <w:rPr>
          <w:rFonts w:ascii="Tahoma" w:hAnsi="Tahoma" w:cs="Tahoma"/>
          <w:b w:val="0"/>
          <w:lang w:val="sl-SI"/>
        </w:rPr>
      </w:pPr>
    </w:p>
    <w:p w14:paraId="3687BB6F" w14:textId="77777777" w:rsidR="00DE5970" w:rsidRDefault="00DE5970" w:rsidP="00A62419">
      <w:pPr>
        <w:pStyle w:val="Telobesedila2"/>
        <w:keepNext/>
        <w:keepLines/>
        <w:rPr>
          <w:rFonts w:ascii="Tahoma" w:hAnsi="Tahoma" w:cs="Tahoma"/>
          <w:b w:val="0"/>
          <w:lang w:val="sl-SI"/>
        </w:rPr>
      </w:pPr>
      <w:r w:rsidRPr="00C8579C">
        <w:rPr>
          <w:rFonts w:ascii="Tahoma" w:hAnsi="Tahoma" w:cs="Tahoma"/>
          <w:b w:val="0"/>
          <w:lang w:val="sl-SI"/>
        </w:rPr>
        <w:t>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w:t>
      </w:r>
      <w:r w:rsidR="00C06B3C">
        <w:rPr>
          <w:rFonts w:ascii="Tahoma" w:hAnsi="Tahoma" w:cs="Tahoma"/>
          <w:b w:val="0"/>
          <w:lang w:val="sl-SI"/>
        </w:rPr>
        <w:t xml:space="preserve"> v </w:t>
      </w:r>
      <w:proofErr w:type="spellStart"/>
      <w:r w:rsidR="00C06B3C">
        <w:rPr>
          <w:rFonts w:ascii="Tahoma" w:hAnsi="Tahoma" w:cs="Tahoma"/>
          <w:b w:val="0"/>
          <w:lang w:val="sl-SI"/>
        </w:rPr>
        <w:t>pdf</w:t>
      </w:r>
      <w:proofErr w:type="spellEnd"/>
      <w:r w:rsidR="00C06B3C">
        <w:rPr>
          <w:rFonts w:ascii="Tahoma" w:hAnsi="Tahoma" w:cs="Tahoma"/>
          <w:b w:val="0"/>
          <w:lang w:val="sl-SI"/>
        </w:rPr>
        <w:t>. formatu</w:t>
      </w:r>
      <w:r w:rsidRPr="00C8579C">
        <w:rPr>
          <w:rFonts w:ascii="Tahoma" w:hAnsi="Tahoma" w:cs="Tahoma"/>
          <w:b w:val="0"/>
          <w:lang w:val="sl-SI"/>
        </w:rPr>
        <w:t xml:space="preserve">: </w:t>
      </w:r>
    </w:p>
    <w:p w14:paraId="102E603A" w14:textId="77777777" w:rsidR="00C06B3C" w:rsidRPr="000D3BA3" w:rsidRDefault="00C06B3C" w:rsidP="00A62419">
      <w:pPr>
        <w:pStyle w:val="Odstavekseznama"/>
        <w:keepNext/>
        <w:keepLines/>
        <w:numPr>
          <w:ilvl w:val="0"/>
          <w:numId w:val="29"/>
        </w:numPr>
        <w:ind w:left="284" w:hanging="284"/>
        <w:jc w:val="both"/>
        <w:rPr>
          <w:rFonts w:ascii="Tahoma" w:hAnsi="Tahoma" w:cs="Tahoma"/>
          <w:kern w:val="16"/>
        </w:rPr>
      </w:pPr>
      <w:r w:rsidRPr="00496805">
        <w:rPr>
          <w:rFonts w:ascii="Tahoma" w:hAnsi="Tahoma" w:cs="Tahoma"/>
        </w:rPr>
        <w:t xml:space="preserve">v razdelek </w:t>
      </w:r>
      <w:r>
        <w:rPr>
          <w:rFonts w:ascii="Tahoma" w:hAnsi="Tahoma" w:cs="Tahoma"/>
        </w:rPr>
        <w:t xml:space="preserve">»Sodelujoči«, del </w:t>
      </w:r>
      <w:r w:rsidRPr="00496805">
        <w:rPr>
          <w:rFonts w:ascii="Tahoma" w:hAnsi="Tahoma" w:cs="Tahoma"/>
        </w:rPr>
        <w:t>»ESPD – ostali sodelujoči«</w:t>
      </w:r>
      <w:r>
        <w:rPr>
          <w:rFonts w:ascii="Tahoma" w:hAnsi="Tahoma" w:cs="Tahoma"/>
        </w:rPr>
        <w:t>:</w:t>
      </w:r>
    </w:p>
    <w:p w14:paraId="5E2E4ECF" w14:textId="77777777" w:rsidR="00DE5970" w:rsidRDefault="00DE5970" w:rsidP="00A62419">
      <w:pPr>
        <w:pStyle w:val="Odstavekseznama"/>
        <w:keepNext/>
        <w:keepLines/>
        <w:numPr>
          <w:ilvl w:val="0"/>
          <w:numId w:val="14"/>
        </w:numPr>
        <w:jc w:val="both"/>
        <w:rPr>
          <w:rFonts w:ascii="Tahoma" w:hAnsi="Tahoma" w:cs="Tahoma"/>
        </w:rPr>
      </w:pPr>
      <w:r w:rsidRPr="00C8579C">
        <w:rPr>
          <w:rFonts w:ascii="Tahoma" w:hAnsi="Tahoma" w:cs="Tahoma"/>
        </w:rPr>
        <w:t>izpolnjen in podpisan ESPD s strani subjekta, katerega zmogljivost uporablja ponudnik,</w:t>
      </w:r>
    </w:p>
    <w:p w14:paraId="31924ED1" w14:textId="77777777" w:rsidR="00C06B3C" w:rsidRPr="000D3BA3" w:rsidRDefault="00C06B3C" w:rsidP="00A62419">
      <w:pPr>
        <w:pStyle w:val="Odstavekseznama"/>
        <w:keepNext/>
        <w:keepLines/>
        <w:numPr>
          <w:ilvl w:val="0"/>
          <w:numId w:val="29"/>
        </w:numPr>
        <w:ind w:left="284" w:hanging="284"/>
        <w:jc w:val="both"/>
        <w:rPr>
          <w:rFonts w:ascii="Tahoma" w:hAnsi="Tahoma" w:cs="Tahoma"/>
        </w:rPr>
      </w:pPr>
      <w:r w:rsidRPr="000D3BA3">
        <w:rPr>
          <w:rFonts w:ascii="Tahoma" w:hAnsi="Tahoma" w:cs="Tahoma"/>
        </w:rPr>
        <w:t>v razdelek »Dokumenti«, del »Ostale priloge«</w:t>
      </w:r>
      <w:r>
        <w:rPr>
          <w:rFonts w:ascii="Tahoma" w:hAnsi="Tahoma" w:cs="Tahoma"/>
        </w:rPr>
        <w:t>:</w:t>
      </w:r>
    </w:p>
    <w:p w14:paraId="54E665D1" w14:textId="49C358C6" w:rsidR="00DE5970" w:rsidRDefault="00DE5970" w:rsidP="00A62419">
      <w:pPr>
        <w:pStyle w:val="Odstavekseznama"/>
        <w:keepNext/>
        <w:keepLines/>
        <w:numPr>
          <w:ilvl w:val="0"/>
          <w:numId w:val="14"/>
        </w:numPr>
        <w:jc w:val="both"/>
        <w:rPr>
          <w:rFonts w:ascii="Tahoma" w:hAnsi="Tahoma" w:cs="Tahoma"/>
        </w:rPr>
      </w:pPr>
      <w:r w:rsidRPr="00C8579C">
        <w:rPr>
          <w:rFonts w:ascii="Tahoma" w:hAnsi="Tahoma" w:cs="Tahoma"/>
        </w:rPr>
        <w:t xml:space="preserve">izpolnjeno in podpisano </w:t>
      </w:r>
      <w:r w:rsidR="00AD2214" w:rsidRPr="00AD2214">
        <w:rPr>
          <w:rFonts w:ascii="Tahoma" w:hAnsi="Tahoma" w:cs="Tahoma"/>
        </w:rPr>
        <w:t>Prilogo 3/2 IZJAVA O IZPOLNJEVANJU POGOJEV – PODIZVAJALEC/SUBJEKT KATERIH ZMOGLJIVOST UPORABLJA PONUDNIK</w:t>
      </w:r>
      <w:r w:rsidR="00AD2214">
        <w:rPr>
          <w:rFonts w:ascii="Tahoma" w:hAnsi="Tahoma" w:cs="Tahoma"/>
        </w:rPr>
        <w:t>,</w:t>
      </w:r>
    </w:p>
    <w:p w14:paraId="25DCDE1E" w14:textId="77777777" w:rsidR="00DE5970" w:rsidRPr="00C8579C" w:rsidRDefault="00DE5970" w:rsidP="00A62419">
      <w:pPr>
        <w:pStyle w:val="Odstavekseznama"/>
        <w:keepNext/>
        <w:keepLines/>
        <w:numPr>
          <w:ilvl w:val="0"/>
          <w:numId w:val="14"/>
        </w:numPr>
        <w:ind w:left="714" w:hanging="357"/>
        <w:jc w:val="both"/>
        <w:rPr>
          <w:rFonts w:ascii="Tahoma" w:hAnsi="Tahoma" w:cs="Tahoma"/>
        </w:rPr>
      </w:pPr>
      <w:r w:rsidRPr="00C8579C">
        <w:rPr>
          <w:rFonts w:ascii="Tahoma" w:hAnsi="Tahoma" w:cs="Tahoma"/>
        </w:rPr>
        <w:t>izpolnjeno in podpisano Prilogo 4/</w:t>
      </w:r>
      <w:r w:rsidR="00636CC0">
        <w:rPr>
          <w:rFonts w:ascii="Tahoma" w:hAnsi="Tahoma" w:cs="Tahoma"/>
        </w:rPr>
        <w:t>2</w:t>
      </w:r>
      <w:r w:rsidR="00C06B3C" w:rsidRPr="00C8579C">
        <w:rPr>
          <w:rFonts w:ascii="Tahoma" w:hAnsi="Tahoma" w:cs="Tahoma"/>
        </w:rPr>
        <w:t xml:space="preserve"> </w:t>
      </w:r>
      <w:r w:rsidRPr="00C8579C">
        <w:rPr>
          <w:rFonts w:ascii="Tahoma" w:hAnsi="Tahoma" w:cs="Tahoma"/>
        </w:rPr>
        <w:t>UDELEŽBA SUBJEKTA, KATEREGA ZMOGLJIVOST SE UPORABLJA.</w:t>
      </w:r>
    </w:p>
    <w:p w14:paraId="00E04F15" w14:textId="77777777" w:rsidR="00C53A34" w:rsidRPr="00C8579C" w:rsidRDefault="00C53A34" w:rsidP="00AD2214">
      <w:pPr>
        <w:keepNext/>
        <w:keepLines/>
        <w:jc w:val="both"/>
        <w:rPr>
          <w:rFonts w:ascii="Tahoma" w:hAnsi="Tahoma" w:cs="Tahoma"/>
        </w:rPr>
      </w:pPr>
    </w:p>
    <w:p w14:paraId="38468B5B" w14:textId="77777777" w:rsidR="00C53A34" w:rsidRPr="00C8579C" w:rsidRDefault="00C53A34" w:rsidP="00A62419">
      <w:pPr>
        <w:pStyle w:val="Telobesedila2"/>
        <w:keepNext/>
        <w:keepLines/>
        <w:rPr>
          <w:rFonts w:ascii="Tahoma" w:hAnsi="Tahoma" w:cs="Tahoma"/>
          <w:b w:val="0"/>
          <w:lang w:val="sl-SI"/>
        </w:rPr>
      </w:pPr>
      <w:r w:rsidRPr="00C8579C">
        <w:rPr>
          <w:rFonts w:ascii="Tahoma" w:hAnsi="Tahoma" w:cs="Tahoma"/>
          <w:b w:val="0"/>
          <w:lang w:val="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055CFAC7" w14:textId="77777777" w:rsidR="00C53A34" w:rsidRPr="00C8579C" w:rsidRDefault="00C53A34" w:rsidP="00A62419">
      <w:pPr>
        <w:pStyle w:val="Telobesedila2"/>
        <w:keepNext/>
        <w:keepLines/>
        <w:rPr>
          <w:rFonts w:ascii="Tahoma" w:hAnsi="Tahoma" w:cs="Tahoma"/>
          <w:b w:val="0"/>
          <w:lang w:val="sl-SI"/>
        </w:rPr>
      </w:pPr>
    </w:p>
    <w:p w14:paraId="5B0D65A1" w14:textId="77777777" w:rsidR="00C53A34" w:rsidRPr="00C8579C" w:rsidRDefault="00C53A34" w:rsidP="00A62419">
      <w:pPr>
        <w:pStyle w:val="Telobesedila2"/>
        <w:keepNext/>
        <w:keepLines/>
        <w:rPr>
          <w:rFonts w:ascii="Tahoma" w:hAnsi="Tahoma" w:cs="Tahoma"/>
          <w:b w:val="0"/>
          <w:lang w:val="sl-SI"/>
        </w:rPr>
      </w:pPr>
      <w:r w:rsidRPr="00C8579C">
        <w:rPr>
          <w:rFonts w:ascii="Tahoma" w:hAnsi="Tahoma" w:cs="Tahoma"/>
          <w:b w:val="0"/>
          <w:i/>
          <w:lang w:val="sl-SI"/>
        </w:rPr>
        <w:t>V kolikor ponudnik za izvedbo javnega naročila ne bo uporabil zmogljivosti drugih subjektov, mu ni potrebno upoštevati določil oz. izpolniti/priložiti prilog, ki se nanašajo na subjekt/e, katerih zmogljivost</w:t>
      </w:r>
      <w:r w:rsidRPr="00C8579C">
        <w:rPr>
          <w:rFonts w:ascii="Tahoma" w:hAnsi="Tahoma" w:cs="Tahoma"/>
          <w:b w:val="0"/>
          <w:lang w:val="sl-SI"/>
        </w:rPr>
        <w:t xml:space="preserve"> </w:t>
      </w:r>
      <w:r w:rsidRPr="00C8579C">
        <w:rPr>
          <w:rFonts w:ascii="Tahoma" w:hAnsi="Tahoma" w:cs="Tahoma"/>
          <w:b w:val="0"/>
          <w:i/>
          <w:lang w:val="sl-SI"/>
        </w:rPr>
        <w:t xml:space="preserve">uporablja ponudnik v ponudbi. </w:t>
      </w:r>
    </w:p>
    <w:p w14:paraId="2C00BA51" w14:textId="77777777" w:rsidR="001D7684" w:rsidRPr="00C8579C" w:rsidRDefault="001D7684" w:rsidP="00A62419">
      <w:pPr>
        <w:keepNext/>
        <w:keepLines/>
        <w:ind w:left="720"/>
        <w:jc w:val="both"/>
        <w:rPr>
          <w:rFonts w:ascii="Tahoma" w:hAnsi="Tahoma" w:cs="Tahoma"/>
        </w:rPr>
      </w:pPr>
    </w:p>
    <w:p w14:paraId="32F86D53" w14:textId="77777777" w:rsidR="00C74881" w:rsidRPr="00C8579C" w:rsidRDefault="00F1423B" w:rsidP="00A62419">
      <w:pPr>
        <w:keepNext/>
        <w:keepLines/>
        <w:numPr>
          <w:ilvl w:val="1"/>
          <w:numId w:val="2"/>
        </w:numPr>
        <w:jc w:val="both"/>
        <w:rPr>
          <w:rFonts w:ascii="Tahoma" w:hAnsi="Tahoma" w:cs="Tahoma"/>
          <w:b/>
        </w:rPr>
      </w:pPr>
      <w:r w:rsidRPr="00C8579C">
        <w:rPr>
          <w:rFonts w:ascii="Tahoma" w:hAnsi="Tahoma" w:cs="Tahoma"/>
          <w:b/>
        </w:rPr>
        <w:t xml:space="preserve">Ponudbena </w:t>
      </w:r>
      <w:r w:rsidR="00F3674A">
        <w:rPr>
          <w:rFonts w:ascii="Tahoma" w:hAnsi="Tahoma" w:cs="Tahoma"/>
          <w:b/>
        </w:rPr>
        <w:t>vrednost</w:t>
      </w:r>
    </w:p>
    <w:p w14:paraId="7F86CFF5" w14:textId="77777777" w:rsidR="00AA0A25" w:rsidRDefault="00AA0A25" w:rsidP="00A62419">
      <w:pPr>
        <w:keepNext/>
        <w:keepLines/>
        <w:jc w:val="both"/>
        <w:rPr>
          <w:rFonts w:ascii="Tahoma" w:hAnsi="Tahoma" w:cs="Tahoma"/>
        </w:rPr>
      </w:pPr>
    </w:p>
    <w:p w14:paraId="71E4DCCB" w14:textId="77777777" w:rsidR="00F3674A" w:rsidRPr="00917D01" w:rsidRDefault="00F3586E" w:rsidP="00A62419">
      <w:pPr>
        <w:keepNext/>
        <w:keepLines/>
        <w:jc w:val="both"/>
        <w:rPr>
          <w:rFonts w:ascii="Tahoma" w:hAnsi="Tahoma" w:cs="Tahoma"/>
        </w:rPr>
      </w:pPr>
      <w:r>
        <w:rPr>
          <w:rFonts w:ascii="Tahoma" w:hAnsi="Tahoma" w:cs="Tahoma"/>
        </w:rPr>
        <w:t>P</w:t>
      </w:r>
      <w:r w:rsidR="00F3674A" w:rsidRPr="00917D01">
        <w:rPr>
          <w:rFonts w:ascii="Tahoma" w:hAnsi="Tahoma" w:cs="Tahoma"/>
        </w:rPr>
        <w:t xml:space="preserve">onudnik v sistem e-JN </w:t>
      </w:r>
      <w:r w:rsidR="00F3674A" w:rsidRPr="00D736B2">
        <w:rPr>
          <w:rFonts w:ascii="Tahoma" w:hAnsi="Tahoma" w:cs="Tahoma"/>
          <w:b/>
        </w:rPr>
        <w:t>v razdelek »Skupna ponudbena vrednost«</w:t>
      </w:r>
      <w:r w:rsidR="00F3674A" w:rsidRPr="00917D01">
        <w:rPr>
          <w:rFonts w:ascii="Tahoma" w:hAnsi="Tahoma" w:cs="Tahoma"/>
        </w:rPr>
        <w:t xml:space="preserve"> v zato namenjen</w:t>
      </w:r>
      <w:r w:rsidR="00934542">
        <w:rPr>
          <w:rFonts w:ascii="Tahoma" w:hAnsi="Tahoma" w:cs="Tahoma"/>
        </w:rPr>
        <w:t xml:space="preserve"> </w:t>
      </w:r>
      <w:r w:rsidR="00C06B3C">
        <w:rPr>
          <w:rFonts w:ascii="Tahoma" w:hAnsi="Tahoma" w:cs="Tahoma"/>
        </w:rPr>
        <w:t>prostor</w:t>
      </w:r>
      <w:r w:rsidR="00C06B3C" w:rsidRPr="00917D01">
        <w:rPr>
          <w:rFonts w:ascii="Tahoma" w:hAnsi="Tahoma" w:cs="Tahoma"/>
        </w:rPr>
        <w:t xml:space="preserve"> </w:t>
      </w:r>
      <w:r w:rsidR="00F3674A" w:rsidRPr="00917D01">
        <w:rPr>
          <w:rFonts w:ascii="Tahoma" w:hAnsi="Tahoma" w:cs="Tahoma"/>
        </w:rPr>
        <w:t xml:space="preserve">vpiše skupni ponudbeni znesek brez davka v EUR in znesek davka v EUR. </w:t>
      </w:r>
      <w:r w:rsidR="00934542" w:rsidRPr="00934542">
        <w:rPr>
          <w:rFonts w:ascii="Tahoma" w:hAnsi="Tahoma" w:cs="Tahoma"/>
        </w:rPr>
        <w:t>Znesek z davkom (EUR) in vsi podatki, ki prikazujejo skupno ponudbeno vrednost, se izračunajo samodejno</w:t>
      </w:r>
      <w:r w:rsidR="00F3674A" w:rsidRPr="00917D01">
        <w:rPr>
          <w:rFonts w:ascii="Tahoma" w:hAnsi="Tahoma" w:cs="Tahoma"/>
        </w:rPr>
        <w:t>.</w:t>
      </w:r>
      <w:r w:rsidR="00C06B3C">
        <w:rPr>
          <w:rFonts w:ascii="Tahoma" w:hAnsi="Tahoma" w:cs="Tahoma"/>
        </w:rPr>
        <w:t xml:space="preserve"> </w:t>
      </w:r>
      <w:r w:rsidR="00F3674A" w:rsidRPr="00917D01">
        <w:rPr>
          <w:rFonts w:ascii="Tahoma" w:hAnsi="Tahoma" w:cs="Tahoma"/>
        </w:rPr>
        <w:t xml:space="preserve">V </w:t>
      </w:r>
      <w:r w:rsidR="00F3674A" w:rsidRPr="00D736B2">
        <w:rPr>
          <w:rFonts w:ascii="Tahoma" w:hAnsi="Tahoma" w:cs="Tahoma"/>
          <w:b/>
        </w:rPr>
        <w:t>del »Predračun«</w:t>
      </w:r>
      <w:r w:rsidR="00F3674A" w:rsidRPr="00917D01">
        <w:rPr>
          <w:rFonts w:ascii="Tahoma" w:hAnsi="Tahoma" w:cs="Tahoma"/>
        </w:rPr>
        <w:t xml:space="preserve"> </w:t>
      </w:r>
      <w:r w:rsidR="00D35207">
        <w:rPr>
          <w:rFonts w:ascii="Tahoma" w:hAnsi="Tahoma" w:cs="Tahoma"/>
        </w:rPr>
        <w:t>pa</w:t>
      </w:r>
      <w:r w:rsidR="00934542">
        <w:rPr>
          <w:rFonts w:ascii="Tahoma" w:hAnsi="Tahoma" w:cs="Tahoma"/>
        </w:rPr>
        <w:t xml:space="preserve"> </w:t>
      </w:r>
      <w:r w:rsidR="00F3674A" w:rsidRPr="00917D01">
        <w:rPr>
          <w:rFonts w:ascii="Tahoma" w:hAnsi="Tahoma" w:cs="Tahoma"/>
        </w:rPr>
        <w:t>naloži izpolnjen</w:t>
      </w:r>
      <w:r w:rsidR="00F3674A">
        <w:rPr>
          <w:rFonts w:ascii="Tahoma" w:hAnsi="Tahoma" w:cs="Tahoma"/>
        </w:rPr>
        <w:t>o in podpisano</w:t>
      </w:r>
      <w:r w:rsidR="00F3674A" w:rsidRPr="00917D01">
        <w:rPr>
          <w:rFonts w:ascii="Tahoma" w:hAnsi="Tahoma" w:cs="Tahoma"/>
        </w:rPr>
        <w:t xml:space="preserve"> </w:t>
      </w:r>
      <w:r w:rsidR="00F3674A">
        <w:rPr>
          <w:rFonts w:ascii="Tahoma" w:hAnsi="Tahoma" w:cs="Tahoma"/>
        </w:rPr>
        <w:t xml:space="preserve">Prilogo </w:t>
      </w:r>
      <w:r w:rsidR="00F3674A" w:rsidRPr="00917D01">
        <w:rPr>
          <w:rFonts w:ascii="Tahoma" w:hAnsi="Tahoma" w:cs="Tahoma"/>
        </w:rPr>
        <w:t>»</w:t>
      </w:r>
      <w:r w:rsidR="009F1CEC">
        <w:rPr>
          <w:rFonts w:ascii="Tahoma" w:hAnsi="Tahoma" w:cs="Tahoma"/>
        </w:rPr>
        <w:t>PREDRAČUN</w:t>
      </w:r>
      <w:r w:rsidR="00F3674A" w:rsidRPr="00917D01">
        <w:rPr>
          <w:rFonts w:ascii="Tahoma" w:hAnsi="Tahoma" w:cs="Tahoma"/>
        </w:rPr>
        <w:t xml:space="preserve">« v obliki </w:t>
      </w:r>
      <w:proofErr w:type="spellStart"/>
      <w:r w:rsidR="00F3674A" w:rsidRPr="00917D01">
        <w:rPr>
          <w:rFonts w:ascii="Tahoma" w:hAnsi="Tahoma" w:cs="Tahoma"/>
        </w:rPr>
        <w:t>pdf</w:t>
      </w:r>
      <w:proofErr w:type="spellEnd"/>
      <w:r w:rsidR="00F3674A" w:rsidRPr="00917D01">
        <w:rPr>
          <w:rFonts w:ascii="Tahoma" w:hAnsi="Tahoma" w:cs="Tahoma"/>
        </w:rPr>
        <w:t>.</w:t>
      </w:r>
    </w:p>
    <w:p w14:paraId="73F73C12" w14:textId="77777777" w:rsidR="00F3674A" w:rsidRDefault="00F3674A" w:rsidP="00A62419">
      <w:pPr>
        <w:keepNext/>
        <w:keepLines/>
        <w:jc w:val="both"/>
        <w:rPr>
          <w:rFonts w:ascii="Tahoma" w:hAnsi="Tahoma" w:cs="Tahoma"/>
        </w:rPr>
      </w:pPr>
    </w:p>
    <w:p w14:paraId="6EC88721" w14:textId="77777777" w:rsidR="00F3674A" w:rsidRPr="00917D01" w:rsidRDefault="00F3674A" w:rsidP="00A62419">
      <w:pPr>
        <w:keepNext/>
        <w:keepLines/>
        <w:jc w:val="both"/>
        <w:rPr>
          <w:rFonts w:ascii="Tahoma" w:hAnsi="Tahoma" w:cs="Tahoma"/>
        </w:rPr>
      </w:pPr>
      <w:r w:rsidRPr="00917D01">
        <w:rPr>
          <w:rFonts w:ascii="Tahoma" w:hAnsi="Tahoma" w:cs="Tahoma"/>
        </w:rPr>
        <w:t>»Skupna ponudbena vrednost«, ki bo vpisana v istoimenski razdelek in dokument, ki bo naložen kot predračun</w:t>
      </w:r>
      <w:r w:rsidR="00934542">
        <w:rPr>
          <w:rFonts w:ascii="Tahoma" w:hAnsi="Tahoma" w:cs="Tahoma"/>
        </w:rPr>
        <w:t xml:space="preserve"> (Priloga </w:t>
      </w:r>
      <w:r w:rsidR="00934542" w:rsidRPr="00917D01">
        <w:rPr>
          <w:rFonts w:ascii="Tahoma" w:hAnsi="Tahoma" w:cs="Tahoma"/>
        </w:rPr>
        <w:t>»</w:t>
      </w:r>
      <w:r w:rsidR="009F1CEC">
        <w:rPr>
          <w:rFonts w:ascii="Tahoma" w:hAnsi="Tahoma" w:cs="Tahoma"/>
        </w:rPr>
        <w:t>PREDRAČUN</w:t>
      </w:r>
      <w:r w:rsidR="00934542" w:rsidRPr="00917D01">
        <w:rPr>
          <w:rFonts w:ascii="Tahoma" w:hAnsi="Tahoma" w:cs="Tahoma"/>
        </w:rPr>
        <w:t>«</w:t>
      </w:r>
      <w:r w:rsidR="00934542">
        <w:rPr>
          <w:rFonts w:ascii="Tahoma" w:hAnsi="Tahoma" w:cs="Tahoma"/>
        </w:rPr>
        <w:t>)</w:t>
      </w:r>
      <w:r w:rsidRPr="00917D01">
        <w:rPr>
          <w:rFonts w:ascii="Tahoma" w:hAnsi="Tahoma" w:cs="Tahoma"/>
        </w:rPr>
        <w:t xml:space="preserve"> v del »Predračun«, bosta razvidna in dostopna na javnem odpiranju ponudb.</w:t>
      </w:r>
    </w:p>
    <w:p w14:paraId="1DF5024A" w14:textId="77777777" w:rsidR="00085465" w:rsidRDefault="00085465" w:rsidP="00A62419">
      <w:pPr>
        <w:keepNext/>
        <w:keepLines/>
        <w:jc w:val="both"/>
        <w:rPr>
          <w:rFonts w:ascii="Tahoma" w:hAnsi="Tahoma" w:cs="Tahoma"/>
        </w:rPr>
      </w:pPr>
    </w:p>
    <w:p w14:paraId="5B6589C1" w14:textId="77777777" w:rsidR="002703D4" w:rsidRDefault="0070004D" w:rsidP="00A62419">
      <w:pPr>
        <w:keepNext/>
        <w:keepLines/>
        <w:jc w:val="both"/>
        <w:rPr>
          <w:rFonts w:ascii="Tahoma" w:hAnsi="Tahoma" w:cs="Tahoma"/>
        </w:rPr>
      </w:pPr>
      <w:r>
        <w:rPr>
          <w:rFonts w:ascii="Tahoma" w:hAnsi="Tahoma" w:cs="Tahoma"/>
        </w:rPr>
        <w:t xml:space="preserve">Ponudnik mora </w:t>
      </w:r>
      <w:r w:rsidRPr="004B1A7C">
        <w:rPr>
          <w:rFonts w:ascii="Tahoma" w:hAnsi="Tahoma" w:cs="Tahoma"/>
        </w:rPr>
        <w:t>Prilogo 2</w:t>
      </w:r>
      <w:r>
        <w:rPr>
          <w:rFonts w:ascii="Tahoma" w:hAnsi="Tahoma" w:cs="Tahoma"/>
        </w:rPr>
        <w:t xml:space="preserve"> PONUDBA</w:t>
      </w:r>
      <w:r w:rsidR="00085465">
        <w:rPr>
          <w:rFonts w:ascii="Tahoma" w:hAnsi="Tahoma" w:cs="Tahoma"/>
        </w:rPr>
        <w:t xml:space="preserve"> </w:t>
      </w:r>
      <w:r>
        <w:rPr>
          <w:rFonts w:ascii="Tahoma" w:hAnsi="Tahoma" w:cs="Tahoma"/>
        </w:rPr>
        <w:t xml:space="preserve">izpolniti, podpisati in žigosati ter jo v </w:t>
      </w:r>
      <w:proofErr w:type="spellStart"/>
      <w:r>
        <w:rPr>
          <w:rFonts w:ascii="Tahoma" w:hAnsi="Tahoma" w:cs="Tahoma"/>
        </w:rPr>
        <w:t>pdf</w:t>
      </w:r>
      <w:proofErr w:type="spellEnd"/>
      <w:r>
        <w:rPr>
          <w:rFonts w:ascii="Tahoma" w:hAnsi="Tahoma" w:cs="Tahoma"/>
        </w:rPr>
        <w:t xml:space="preserve">. formatu priložiti k ponudbi v razdelek </w:t>
      </w:r>
      <w:r w:rsidR="00F3674A" w:rsidRPr="00917D01">
        <w:rPr>
          <w:rFonts w:ascii="Tahoma" w:hAnsi="Tahoma" w:cs="Tahoma"/>
          <w:b/>
        </w:rPr>
        <w:t>»Dokumenti«, del »Ostale priloge«</w:t>
      </w:r>
      <w:r>
        <w:rPr>
          <w:rFonts w:ascii="Tahoma" w:hAnsi="Tahoma" w:cs="Tahoma"/>
        </w:rPr>
        <w:t xml:space="preserve">. </w:t>
      </w:r>
    </w:p>
    <w:p w14:paraId="616285C8" w14:textId="77777777" w:rsidR="00F3674A" w:rsidRDefault="00F3674A" w:rsidP="00A62419">
      <w:pPr>
        <w:keepNext/>
        <w:keepLines/>
        <w:jc w:val="both"/>
        <w:rPr>
          <w:rFonts w:ascii="Tahoma" w:hAnsi="Tahoma" w:cs="Tahoma"/>
        </w:rPr>
      </w:pPr>
    </w:p>
    <w:p w14:paraId="1BB32D3D" w14:textId="77777777" w:rsidR="007A2DD1" w:rsidRPr="007A2DD1" w:rsidRDefault="00BF26C0" w:rsidP="00A62419">
      <w:pPr>
        <w:keepNext/>
        <w:keepLines/>
        <w:jc w:val="both"/>
        <w:rPr>
          <w:rFonts w:ascii="Tahoma" w:hAnsi="Tahoma" w:cs="Tahoma"/>
        </w:rPr>
      </w:pPr>
      <w:r w:rsidRPr="00A91A5A">
        <w:rPr>
          <w:rFonts w:ascii="Tahoma" w:hAnsi="Tahoma" w:cs="Tahoma"/>
        </w:rPr>
        <w:t>Ponudnik mora</w:t>
      </w:r>
      <w:r>
        <w:rPr>
          <w:rFonts w:ascii="Tahoma" w:hAnsi="Tahoma" w:cs="Tahoma"/>
        </w:rPr>
        <w:t xml:space="preserve"> k</w:t>
      </w:r>
      <w:r w:rsidRPr="00A91A5A">
        <w:rPr>
          <w:rFonts w:ascii="Tahoma" w:hAnsi="Tahoma" w:cs="Tahoma"/>
        </w:rPr>
        <w:t xml:space="preserve"> </w:t>
      </w:r>
      <w:r w:rsidRPr="004B1A7C">
        <w:rPr>
          <w:rFonts w:ascii="Tahoma" w:hAnsi="Tahoma" w:cs="Tahoma"/>
        </w:rPr>
        <w:t>Prilogi 2</w:t>
      </w:r>
      <w:r w:rsidR="00F3586E">
        <w:rPr>
          <w:rFonts w:ascii="Tahoma" w:hAnsi="Tahoma" w:cs="Tahoma"/>
        </w:rPr>
        <w:t xml:space="preserve"> </w:t>
      </w:r>
      <w:r w:rsidRPr="00A91A5A">
        <w:rPr>
          <w:rFonts w:ascii="Tahoma" w:hAnsi="Tahoma" w:cs="Tahoma"/>
        </w:rPr>
        <w:t>PONUDB</w:t>
      </w:r>
      <w:r>
        <w:rPr>
          <w:rFonts w:ascii="Tahoma" w:hAnsi="Tahoma" w:cs="Tahoma"/>
        </w:rPr>
        <w:t xml:space="preserve">A </w:t>
      </w:r>
      <w:r w:rsidRPr="00A91A5A">
        <w:rPr>
          <w:rFonts w:ascii="Tahoma" w:hAnsi="Tahoma" w:cs="Tahoma"/>
        </w:rPr>
        <w:t xml:space="preserve">priložiti tudi </w:t>
      </w:r>
      <w:r w:rsidRPr="002703D4">
        <w:rPr>
          <w:rFonts w:ascii="Tahoma" w:hAnsi="Tahoma" w:cs="Tahoma"/>
          <w:b/>
        </w:rPr>
        <w:t>izpolnjen in podpisan ponudbeni predračun</w:t>
      </w:r>
      <w:r w:rsidR="009F1CEC">
        <w:rPr>
          <w:rFonts w:ascii="Tahoma" w:hAnsi="Tahoma" w:cs="Tahoma"/>
          <w:b/>
        </w:rPr>
        <w:t xml:space="preserve"> (Priloga 2/</w:t>
      </w:r>
      <w:r w:rsidR="00117348">
        <w:rPr>
          <w:rFonts w:ascii="Tahoma" w:hAnsi="Tahoma" w:cs="Tahoma"/>
          <w:b/>
        </w:rPr>
        <w:t>1</w:t>
      </w:r>
      <w:r w:rsidR="009F1CEC">
        <w:rPr>
          <w:rFonts w:ascii="Tahoma" w:hAnsi="Tahoma" w:cs="Tahoma"/>
          <w:b/>
        </w:rPr>
        <w:t>)</w:t>
      </w:r>
      <w:r w:rsidRPr="00A91A5A">
        <w:rPr>
          <w:rFonts w:ascii="Tahoma" w:hAnsi="Tahoma" w:cs="Tahoma"/>
        </w:rPr>
        <w:t xml:space="preserve">, ki je razpisni dokumentaciji priložen v </w:t>
      </w:r>
      <w:proofErr w:type="spellStart"/>
      <w:r w:rsidRPr="00A91A5A">
        <w:rPr>
          <w:rFonts w:ascii="Tahoma" w:hAnsi="Tahoma" w:cs="Tahoma"/>
        </w:rPr>
        <w:t>excel</w:t>
      </w:r>
      <w:proofErr w:type="spellEnd"/>
      <w:r w:rsidRPr="00A91A5A">
        <w:rPr>
          <w:rFonts w:ascii="Tahoma" w:hAnsi="Tahoma" w:cs="Tahoma"/>
        </w:rPr>
        <w:t xml:space="preserve"> formatu, ter ga</w:t>
      </w:r>
      <w:r w:rsidR="002703D4">
        <w:rPr>
          <w:rFonts w:ascii="Tahoma" w:hAnsi="Tahoma" w:cs="Tahoma"/>
        </w:rPr>
        <w:t xml:space="preserve"> </w:t>
      </w:r>
      <w:r w:rsidR="002703D4" w:rsidRPr="002703D4">
        <w:rPr>
          <w:rFonts w:ascii="Tahoma" w:hAnsi="Tahoma" w:cs="Tahoma"/>
          <w:b/>
        </w:rPr>
        <w:t>podpisanega</w:t>
      </w:r>
      <w:r w:rsidRPr="002703D4">
        <w:rPr>
          <w:rFonts w:ascii="Tahoma" w:hAnsi="Tahoma" w:cs="Tahoma"/>
          <w:b/>
        </w:rPr>
        <w:t xml:space="preserve"> v </w:t>
      </w:r>
      <w:proofErr w:type="spellStart"/>
      <w:r w:rsidRPr="002703D4">
        <w:rPr>
          <w:rFonts w:ascii="Tahoma" w:hAnsi="Tahoma" w:cs="Tahoma"/>
          <w:b/>
        </w:rPr>
        <w:t>pdf</w:t>
      </w:r>
      <w:proofErr w:type="spellEnd"/>
      <w:r w:rsidRPr="002703D4">
        <w:rPr>
          <w:rFonts w:ascii="Tahoma" w:hAnsi="Tahoma" w:cs="Tahoma"/>
          <w:b/>
        </w:rPr>
        <w:t xml:space="preserve">. formatu priložiti v ponudbi v razdelek </w:t>
      </w:r>
      <w:r w:rsidR="00F3674A" w:rsidRPr="00917D01">
        <w:rPr>
          <w:rFonts w:ascii="Tahoma" w:hAnsi="Tahoma" w:cs="Tahoma"/>
          <w:b/>
        </w:rPr>
        <w:t>»Dokumenti«, del »Ostale priloge«</w:t>
      </w:r>
      <w:r w:rsidRPr="00A91A5A">
        <w:rPr>
          <w:rFonts w:ascii="Tahoma" w:hAnsi="Tahoma" w:cs="Tahoma"/>
        </w:rPr>
        <w:t>. Ponudnik skupno ponudbeno vrednost iz ponudbeneg</w:t>
      </w:r>
      <w:r w:rsidR="00F3586E">
        <w:rPr>
          <w:rFonts w:ascii="Tahoma" w:hAnsi="Tahoma" w:cs="Tahoma"/>
        </w:rPr>
        <w:t xml:space="preserve">a predračuna prepiše v </w:t>
      </w:r>
      <w:r w:rsidR="00F3586E" w:rsidRPr="004B1A7C">
        <w:rPr>
          <w:rFonts w:ascii="Tahoma" w:hAnsi="Tahoma" w:cs="Tahoma"/>
        </w:rPr>
        <w:t>Prilogo 2</w:t>
      </w:r>
      <w:r w:rsidRPr="00A91A5A">
        <w:rPr>
          <w:rFonts w:ascii="Tahoma" w:hAnsi="Tahoma" w:cs="Tahoma"/>
        </w:rPr>
        <w:t xml:space="preserve"> in v Pril</w:t>
      </w:r>
      <w:r w:rsidR="004B1A7C">
        <w:rPr>
          <w:rFonts w:ascii="Tahoma" w:hAnsi="Tahoma" w:cs="Tahoma"/>
        </w:rPr>
        <w:t>ogo »PREDRAČUN</w:t>
      </w:r>
      <w:r w:rsidRPr="00A91A5A">
        <w:rPr>
          <w:rFonts w:ascii="Tahoma" w:hAnsi="Tahoma" w:cs="Tahoma"/>
        </w:rPr>
        <w:t xml:space="preserve">«. Zaželeno je, da je ponudbeni predračun priložen tudi v </w:t>
      </w:r>
      <w:proofErr w:type="spellStart"/>
      <w:r w:rsidRPr="00A91A5A">
        <w:rPr>
          <w:rFonts w:ascii="Tahoma" w:hAnsi="Tahoma" w:cs="Tahoma"/>
        </w:rPr>
        <w:t>excel</w:t>
      </w:r>
      <w:proofErr w:type="spellEnd"/>
      <w:r w:rsidRPr="00A91A5A">
        <w:rPr>
          <w:rFonts w:ascii="Tahoma" w:hAnsi="Tahoma" w:cs="Tahoma"/>
        </w:rPr>
        <w:t xml:space="preserve"> formatu.</w:t>
      </w:r>
      <w:r w:rsidR="007A2DD1">
        <w:rPr>
          <w:rFonts w:ascii="Tahoma" w:hAnsi="Tahoma" w:cs="Tahoma"/>
        </w:rPr>
        <w:t xml:space="preserve"> </w:t>
      </w:r>
      <w:r w:rsidR="007A2DD1" w:rsidRPr="007A2DD1">
        <w:rPr>
          <w:rFonts w:ascii="Tahoma" w:hAnsi="Tahoma" w:cs="Tahoma"/>
        </w:rPr>
        <w:t xml:space="preserve">V primeru razlikovanja med ponudbenim predračunom v </w:t>
      </w:r>
      <w:proofErr w:type="spellStart"/>
      <w:r w:rsidR="007A2DD1" w:rsidRPr="007A2DD1">
        <w:rPr>
          <w:rFonts w:ascii="Tahoma" w:hAnsi="Tahoma" w:cs="Tahoma"/>
        </w:rPr>
        <w:t>pdf</w:t>
      </w:r>
      <w:proofErr w:type="spellEnd"/>
      <w:r w:rsidR="007A2DD1" w:rsidRPr="007A2DD1">
        <w:rPr>
          <w:rFonts w:ascii="Tahoma" w:hAnsi="Tahoma" w:cs="Tahoma"/>
        </w:rPr>
        <w:t xml:space="preserve">. formatu in ponudbenim predračunom </w:t>
      </w:r>
      <w:proofErr w:type="spellStart"/>
      <w:r w:rsidR="007A2DD1" w:rsidRPr="007A2DD1">
        <w:rPr>
          <w:rFonts w:ascii="Tahoma" w:hAnsi="Tahoma" w:cs="Tahoma"/>
        </w:rPr>
        <w:t>excel</w:t>
      </w:r>
      <w:proofErr w:type="spellEnd"/>
      <w:r w:rsidR="007A2DD1" w:rsidRPr="007A2DD1">
        <w:rPr>
          <w:rFonts w:ascii="Tahoma" w:hAnsi="Tahoma" w:cs="Tahoma"/>
        </w:rPr>
        <w:t xml:space="preserve"> formatu, bo naročnik upošteval ponudbeni predračun v </w:t>
      </w:r>
      <w:proofErr w:type="spellStart"/>
      <w:r w:rsidR="007A2DD1" w:rsidRPr="007A2DD1">
        <w:rPr>
          <w:rFonts w:ascii="Tahoma" w:hAnsi="Tahoma" w:cs="Tahoma"/>
        </w:rPr>
        <w:t>pdf</w:t>
      </w:r>
      <w:proofErr w:type="spellEnd"/>
      <w:r w:rsidR="007A2DD1" w:rsidRPr="007A2DD1">
        <w:rPr>
          <w:rFonts w:ascii="Tahoma" w:hAnsi="Tahoma" w:cs="Tahoma"/>
        </w:rPr>
        <w:t xml:space="preserve">. formatu (v kolikor bo k ponudbi priložen tudi ponudbeni predračun v </w:t>
      </w:r>
      <w:proofErr w:type="spellStart"/>
      <w:r w:rsidR="007A2DD1" w:rsidRPr="007A2DD1">
        <w:rPr>
          <w:rFonts w:ascii="Tahoma" w:hAnsi="Tahoma" w:cs="Tahoma"/>
        </w:rPr>
        <w:t>excel</w:t>
      </w:r>
      <w:proofErr w:type="spellEnd"/>
      <w:r w:rsidR="007A2DD1" w:rsidRPr="007A2DD1">
        <w:rPr>
          <w:rFonts w:ascii="Tahoma" w:hAnsi="Tahoma" w:cs="Tahoma"/>
        </w:rPr>
        <w:t xml:space="preserve"> formatu). </w:t>
      </w:r>
    </w:p>
    <w:p w14:paraId="43DB3FFF" w14:textId="77777777" w:rsidR="00BF26C0" w:rsidRPr="00186895" w:rsidRDefault="00BF26C0" w:rsidP="00A62419">
      <w:pPr>
        <w:keepNext/>
        <w:keepLines/>
        <w:jc w:val="both"/>
        <w:rPr>
          <w:rFonts w:ascii="Tahoma" w:hAnsi="Tahoma" w:cs="Tahoma"/>
          <w:highlight w:val="yellow"/>
        </w:rPr>
      </w:pPr>
    </w:p>
    <w:p w14:paraId="4D32F460" w14:textId="2F83B3E3" w:rsidR="00BF26C0" w:rsidRPr="00A91A5A" w:rsidRDefault="00BF26C0" w:rsidP="00A62419">
      <w:pPr>
        <w:keepNext/>
        <w:keepLines/>
        <w:jc w:val="both"/>
        <w:rPr>
          <w:rFonts w:ascii="Tahoma" w:hAnsi="Tahoma" w:cs="Tahoma"/>
        </w:rPr>
      </w:pPr>
      <w:r w:rsidRPr="00A91A5A">
        <w:rPr>
          <w:rFonts w:ascii="Tahoma" w:hAnsi="Tahoma" w:cs="Tahoma"/>
        </w:rPr>
        <w:t>Ponudbeni predračun (</w:t>
      </w:r>
      <w:r w:rsidRPr="007A2DD1">
        <w:rPr>
          <w:rFonts w:ascii="Tahoma" w:hAnsi="Tahoma" w:cs="Tahoma"/>
        </w:rPr>
        <w:t>Priloga 2/</w:t>
      </w:r>
      <w:r w:rsidR="00117348">
        <w:rPr>
          <w:rFonts w:ascii="Tahoma" w:hAnsi="Tahoma" w:cs="Tahoma"/>
        </w:rPr>
        <w:t>1</w:t>
      </w:r>
      <w:r w:rsidRPr="00A91A5A">
        <w:rPr>
          <w:rFonts w:ascii="Tahoma" w:hAnsi="Tahoma" w:cs="Tahoma"/>
        </w:rPr>
        <w:t xml:space="preserve">) je k razpisni dokumentaciji priložen v </w:t>
      </w:r>
      <w:proofErr w:type="spellStart"/>
      <w:r w:rsidRPr="00A91A5A">
        <w:rPr>
          <w:rFonts w:ascii="Tahoma" w:hAnsi="Tahoma" w:cs="Tahoma"/>
        </w:rPr>
        <w:t>excel</w:t>
      </w:r>
      <w:proofErr w:type="spellEnd"/>
      <w:r w:rsidRPr="00A91A5A">
        <w:rPr>
          <w:rFonts w:ascii="Tahoma" w:hAnsi="Tahoma" w:cs="Tahoma"/>
        </w:rPr>
        <w:t xml:space="preserve"> formatu. Ponudnik mora v ponudbenem predračunu</w:t>
      </w:r>
      <w:r>
        <w:rPr>
          <w:rFonts w:ascii="Tahoma" w:hAnsi="Tahoma" w:cs="Tahoma"/>
        </w:rPr>
        <w:t>,</w:t>
      </w:r>
      <w:r w:rsidRPr="00A91A5A">
        <w:rPr>
          <w:rFonts w:ascii="Tahoma" w:hAnsi="Tahoma" w:cs="Tahoma"/>
        </w:rPr>
        <w:t xml:space="preserve"> izpolniti vse navedene postavke, ponudbene cene (na enoto mere) pa morajo biti navedene v dveh decimalkah, oz. centih.</w:t>
      </w:r>
      <w:r w:rsidR="002703D4">
        <w:rPr>
          <w:rFonts w:ascii="Tahoma" w:hAnsi="Tahoma" w:cs="Tahoma"/>
        </w:rPr>
        <w:t xml:space="preserve"> </w:t>
      </w:r>
      <w:r w:rsidR="002703D4" w:rsidRPr="0072622B">
        <w:rPr>
          <w:rFonts w:ascii="Tahoma" w:hAnsi="Tahoma" w:cs="Tahoma"/>
          <w:u w:val="single"/>
        </w:rPr>
        <w:t xml:space="preserve">Ponudnik mora v celice v stolpcu </w:t>
      </w:r>
      <w:r w:rsidR="002703D4" w:rsidRPr="00934542">
        <w:rPr>
          <w:rFonts w:ascii="Tahoma" w:hAnsi="Tahoma" w:cs="Tahoma"/>
          <w:u w:val="single"/>
        </w:rPr>
        <w:t>»Cena na enoto v EUR brez DDV«</w:t>
      </w:r>
      <w:r w:rsidR="002703D4" w:rsidRPr="0072622B">
        <w:rPr>
          <w:rFonts w:ascii="Tahoma" w:hAnsi="Tahoma" w:cs="Tahoma"/>
          <w:u w:val="single"/>
        </w:rPr>
        <w:t xml:space="preserve"> vnesti cene za vse predvidene postavke predračuna</w:t>
      </w:r>
      <w:r w:rsidR="002703D4" w:rsidRPr="0072622B">
        <w:rPr>
          <w:rFonts w:ascii="Tahoma" w:hAnsi="Tahoma" w:cs="Tahoma"/>
        </w:rPr>
        <w:t xml:space="preserve">. Cene morajo biti izražene v EUR brez DDV, </w:t>
      </w:r>
      <w:r w:rsidR="002703D4" w:rsidRPr="0072622B">
        <w:rPr>
          <w:rFonts w:ascii="Tahoma" w:hAnsi="Tahoma" w:cs="Tahoma"/>
          <w:b/>
        </w:rPr>
        <w:t xml:space="preserve">in sicer izražene/zaokrožene </w:t>
      </w:r>
      <w:r w:rsidR="002703D4" w:rsidRPr="0072622B">
        <w:rPr>
          <w:rFonts w:ascii="Tahoma" w:hAnsi="Tahoma" w:cs="Tahoma"/>
          <w:b/>
          <w:u w:val="single"/>
        </w:rPr>
        <w:t>s strani ponudnika</w:t>
      </w:r>
      <w:r w:rsidR="002703D4" w:rsidRPr="0072622B">
        <w:rPr>
          <w:rFonts w:ascii="Tahoma" w:hAnsi="Tahoma" w:cs="Tahoma"/>
          <w:b/>
        </w:rPr>
        <w:t xml:space="preserve"> na </w:t>
      </w:r>
      <w:r w:rsidR="002703D4">
        <w:rPr>
          <w:rFonts w:ascii="Tahoma" w:hAnsi="Tahoma" w:cs="Tahoma"/>
          <w:b/>
        </w:rPr>
        <w:t>dve (2)</w:t>
      </w:r>
      <w:r w:rsidR="002703D4" w:rsidRPr="0072622B">
        <w:rPr>
          <w:rFonts w:ascii="Tahoma" w:hAnsi="Tahoma" w:cs="Tahoma"/>
          <w:b/>
        </w:rPr>
        <w:t xml:space="preserve"> </w:t>
      </w:r>
      <w:r w:rsidR="002703D4" w:rsidRPr="00D01BA7">
        <w:rPr>
          <w:rFonts w:ascii="Tahoma" w:hAnsi="Tahoma" w:cs="Tahoma"/>
          <w:b/>
        </w:rPr>
        <w:t>decimalk</w:t>
      </w:r>
      <w:r w:rsidR="006A66F3">
        <w:rPr>
          <w:rFonts w:ascii="Tahoma" w:hAnsi="Tahoma" w:cs="Tahoma"/>
          <w:b/>
        </w:rPr>
        <w:t>i</w:t>
      </w:r>
      <w:r w:rsidR="002703D4" w:rsidRPr="002703D4">
        <w:rPr>
          <w:rFonts w:ascii="Tahoma" w:hAnsi="Tahoma" w:cs="Tahoma"/>
        </w:rPr>
        <w:t>.</w:t>
      </w:r>
      <w:r w:rsidRPr="00A91A5A">
        <w:rPr>
          <w:rFonts w:ascii="Tahoma" w:hAnsi="Tahoma" w:cs="Tahoma"/>
        </w:rPr>
        <w:t xml:space="preserve"> </w:t>
      </w:r>
      <w:r w:rsidRPr="00D01BA7">
        <w:rPr>
          <w:rFonts w:ascii="Tahoma" w:hAnsi="Tahoma" w:cs="Tahoma"/>
        </w:rPr>
        <w:t>V primeru, da ponudnik v ponudbeni predračun za posamezno postavko ne vnese vrednosti postavke, bo naročnik takšno ponudbo zavrnil.</w:t>
      </w:r>
    </w:p>
    <w:p w14:paraId="36D5DF71" w14:textId="77777777" w:rsidR="00D8565C" w:rsidRPr="00C8579C" w:rsidRDefault="00D8565C" w:rsidP="00A62419">
      <w:pPr>
        <w:keepNext/>
        <w:keepLines/>
        <w:jc w:val="both"/>
        <w:rPr>
          <w:rFonts w:ascii="Tahoma" w:hAnsi="Tahoma" w:cs="Tahoma"/>
        </w:rPr>
      </w:pPr>
    </w:p>
    <w:p w14:paraId="45E9C05A" w14:textId="77777777" w:rsidR="00C74881" w:rsidRPr="00C8579C" w:rsidRDefault="0032545C" w:rsidP="00A62419">
      <w:pPr>
        <w:keepNext/>
        <w:keepLines/>
        <w:jc w:val="both"/>
        <w:rPr>
          <w:rFonts w:ascii="Tahoma" w:hAnsi="Tahoma" w:cs="Tahoma"/>
        </w:rPr>
      </w:pPr>
      <w:r w:rsidRPr="00C8579C">
        <w:rPr>
          <w:rFonts w:ascii="Tahoma" w:hAnsi="Tahoma" w:cs="Tahoma"/>
        </w:rPr>
        <w:lastRenderedPageBreak/>
        <w:t>Cen</w:t>
      </w:r>
      <w:r>
        <w:rPr>
          <w:rFonts w:ascii="Tahoma" w:hAnsi="Tahoma" w:cs="Tahoma"/>
        </w:rPr>
        <w:t>e</w:t>
      </w:r>
      <w:r w:rsidRPr="00C8579C">
        <w:rPr>
          <w:rFonts w:ascii="Tahoma" w:hAnsi="Tahoma" w:cs="Tahoma"/>
        </w:rPr>
        <w:t xml:space="preserve"> </w:t>
      </w:r>
      <w:r w:rsidR="00C74881" w:rsidRPr="00C8579C">
        <w:rPr>
          <w:rFonts w:ascii="Tahoma" w:hAnsi="Tahoma" w:cs="Tahoma"/>
        </w:rPr>
        <w:t>na enoto mere</w:t>
      </w:r>
      <w:r>
        <w:rPr>
          <w:rFonts w:ascii="Tahoma" w:hAnsi="Tahoma" w:cs="Tahoma"/>
        </w:rPr>
        <w:t xml:space="preserve"> (v EUR brez DDV)</w:t>
      </w:r>
      <w:r w:rsidR="00C74881" w:rsidRPr="00C8579C">
        <w:rPr>
          <w:rFonts w:ascii="Tahoma" w:hAnsi="Tahoma" w:cs="Tahoma"/>
        </w:rPr>
        <w:t xml:space="preserve">, </w:t>
      </w:r>
      <w:r w:rsidRPr="00C8579C">
        <w:rPr>
          <w:rFonts w:ascii="Tahoma" w:hAnsi="Tahoma" w:cs="Tahoma"/>
        </w:rPr>
        <w:t>naveden</w:t>
      </w:r>
      <w:r>
        <w:rPr>
          <w:rFonts w:ascii="Tahoma" w:hAnsi="Tahoma" w:cs="Tahoma"/>
        </w:rPr>
        <w:t>e</w:t>
      </w:r>
      <w:r w:rsidRPr="00C8579C">
        <w:rPr>
          <w:rFonts w:ascii="Tahoma" w:hAnsi="Tahoma" w:cs="Tahoma"/>
        </w:rPr>
        <w:t xml:space="preserve"> </w:t>
      </w:r>
      <w:r w:rsidR="00C74881" w:rsidRPr="00C8579C">
        <w:rPr>
          <w:rFonts w:ascii="Tahoma" w:hAnsi="Tahoma" w:cs="Tahoma"/>
        </w:rPr>
        <w:t xml:space="preserve">v </w:t>
      </w:r>
      <w:r w:rsidR="00D27D20">
        <w:rPr>
          <w:rFonts w:ascii="Tahoma" w:hAnsi="Tahoma" w:cs="Tahoma"/>
        </w:rPr>
        <w:t>ponudb</w:t>
      </w:r>
      <w:r w:rsidR="005E53D4">
        <w:rPr>
          <w:rFonts w:ascii="Tahoma" w:hAnsi="Tahoma" w:cs="Tahoma"/>
        </w:rPr>
        <w:t xml:space="preserve">i </w:t>
      </w:r>
      <w:r w:rsidR="005E53D4" w:rsidRPr="005E53D4">
        <w:rPr>
          <w:rFonts w:ascii="Tahoma" w:hAnsi="Tahoma" w:cs="Tahoma"/>
        </w:rPr>
        <w:t>oziroma</w:t>
      </w:r>
      <w:r w:rsidR="00E52A69">
        <w:rPr>
          <w:rFonts w:ascii="Tahoma" w:hAnsi="Tahoma" w:cs="Tahoma"/>
        </w:rPr>
        <w:t xml:space="preserve"> ponudbenem predračunu</w:t>
      </w:r>
      <w:r w:rsidR="005E53D4" w:rsidRPr="005E53D4">
        <w:rPr>
          <w:rFonts w:ascii="Tahoma" w:hAnsi="Tahoma" w:cs="Tahoma"/>
        </w:rPr>
        <w:t xml:space="preserve"> </w:t>
      </w:r>
      <w:r w:rsidR="00E52A69" w:rsidRPr="008D5B2B">
        <w:rPr>
          <w:rFonts w:ascii="Tahoma" w:hAnsi="Tahoma" w:cs="Tahoma"/>
        </w:rPr>
        <w:t>(</w:t>
      </w:r>
      <w:r w:rsidR="005E53D4" w:rsidRPr="008D5B2B">
        <w:rPr>
          <w:rFonts w:ascii="Tahoma" w:hAnsi="Tahoma" w:cs="Tahoma"/>
        </w:rPr>
        <w:t>Priloga</w:t>
      </w:r>
      <w:r w:rsidR="00E52A69" w:rsidRPr="008D5B2B">
        <w:rPr>
          <w:rFonts w:ascii="Tahoma" w:hAnsi="Tahoma" w:cs="Tahoma"/>
        </w:rPr>
        <w:t xml:space="preserve"> 2/</w:t>
      </w:r>
      <w:r w:rsidR="00117348">
        <w:rPr>
          <w:rFonts w:ascii="Tahoma" w:hAnsi="Tahoma" w:cs="Tahoma"/>
        </w:rPr>
        <w:t>1</w:t>
      </w:r>
      <w:r w:rsidR="003724F1" w:rsidRPr="008D5B2B">
        <w:rPr>
          <w:rFonts w:ascii="Tahoma" w:hAnsi="Tahoma" w:cs="Tahoma"/>
        </w:rPr>
        <w:t>)</w:t>
      </w:r>
      <w:r w:rsidR="00C74881" w:rsidRPr="00C8579C">
        <w:rPr>
          <w:rFonts w:ascii="Tahoma" w:hAnsi="Tahoma" w:cs="Tahoma"/>
        </w:rPr>
        <w:t xml:space="preserve"> mora</w:t>
      </w:r>
      <w:r>
        <w:rPr>
          <w:rFonts w:ascii="Tahoma" w:hAnsi="Tahoma" w:cs="Tahoma"/>
        </w:rPr>
        <w:t>jo</w:t>
      </w:r>
      <w:r w:rsidR="00C74881" w:rsidRPr="00C8579C">
        <w:rPr>
          <w:rFonts w:ascii="Tahoma" w:hAnsi="Tahoma" w:cs="Tahoma"/>
        </w:rPr>
        <w:t xml:space="preserve"> biti v času veljavnosti okvirnega sporazuma </w:t>
      </w:r>
      <w:r w:rsidRPr="00C8579C">
        <w:rPr>
          <w:rFonts w:ascii="Tahoma" w:hAnsi="Tahoma" w:cs="Tahoma"/>
        </w:rPr>
        <w:t>fiksn</w:t>
      </w:r>
      <w:r>
        <w:rPr>
          <w:rFonts w:ascii="Tahoma" w:hAnsi="Tahoma" w:cs="Tahoma"/>
        </w:rPr>
        <w:t>e</w:t>
      </w:r>
      <w:r w:rsidR="00C74881" w:rsidRPr="00C8579C">
        <w:rPr>
          <w:rFonts w:ascii="Tahoma" w:hAnsi="Tahoma" w:cs="Tahoma"/>
        </w:rPr>
        <w:t>, razen v primeru znižanja cen.</w:t>
      </w:r>
    </w:p>
    <w:p w14:paraId="33850F6B" w14:textId="77777777" w:rsidR="001D7684" w:rsidRDefault="001D7684" w:rsidP="00A62419">
      <w:pPr>
        <w:keepNext/>
        <w:keepLines/>
        <w:jc w:val="both"/>
        <w:rPr>
          <w:rFonts w:ascii="Tahoma" w:hAnsi="Tahoma" w:cs="Tahoma"/>
        </w:rPr>
      </w:pPr>
    </w:p>
    <w:p w14:paraId="12AD43BB" w14:textId="77777777" w:rsidR="00BF26C0" w:rsidRPr="00A91A5A" w:rsidRDefault="00BF26C0" w:rsidP="00A62419">
      <w:pPr>
        <w:keepNext/>
        <w:keepLines/>
        <w:jc w:val="both"/>
        <w:rPr>
          <w:rFonts w:ascii="Tahoma" w:hAnsi="Tahoma" w:cs="Tahoma"/>
        </w:rPr>
      </w:pPr>
      <w:r w:rsidRPr="00A91A5A">
        <w:rPr>
          <w:rFonts w:ascii="Tahoma" w:hAnsi="Tahoma" w:cs="Tahoma"/>
        </w:rPr>
        <w:t>Ponudnik mora pri pripravi ponudbe in določanju ponudbene cene na enoto mere upoštevati vse materialne in nematerialne stroške, ki bodo potrebni za izvedbo predmetnega javnega naročila, vključno s stroški dela, stroški transporta blaga,</w:t>
      </w:r>
      <w:r>
        <w:rPr>
          <w:rFonts w:ascii="Tahoma" w:hAnsi="Tahoma" w:cs="Tahoma"/>
        </w:rPr>
        <w:t xml:space="preserve"> </w:t>
      </w:r>
      <w:r w:rsidRPr="00A91A5A">
        <w:rPr>
          <w:rFonts w:ascii="Tahoma" w:hAnsi="Tahoma" w:cs="Tahoma"/>
        </w:rPr>
        <w:t>stroški pripravljalnih del, organizacije delovišča, vgradnje, stroški meritev, stroški za varnost pri delu, stroški zavarovanja materiala, opreme, pripomočkov in delovne sile, stroški odprave napak v času garancijske dobe, stroški izdelave ponudbene dokumentacije, popusti, dajatve ter carinske obveznosti kot tudi stroški za vsa ostala dela in naloge, ki so v okvirnem sporazumu opredeljena kot obveznosti izvajalca.</w:t>
      </w:r>
    </w:p>
    <w:p w14:paraId="1C0C17D4" w14:textId="77777777" w:rsidR="00E52A69" w:rsidRDefault="00E52A69" w:rsidP="00A62419">
      <w:pPr>
        <w:keepNext/>
        <w:keepLines/>
        <w:jc w:val="both"/>
        <w:rPr>
          <w:rFonts w:ascii="Tahoma" w:hAnsi="Tahoma" w:cs="Tahoma"/>
        </w:rPr>
      </w:pPr>
    </w:p>
    <w:p w14:paraId="16FAF104" w14:textId="77777777" w:rsidR="00F3674A" w:rsidRPr="00F3674A" w:rsidRDefault="00F3674A" w:rsidP="00A62419">
      <w:pPr>
        <w:keepNext/>
        <w:keepLines/>
        <w:jc w:val="both"/>
        <w:rPr>
          <w:rFonts w:ascii="Tahoma" w:hAnsi="Tahoma" w:cs="Tahoma"/>
        </w:rPr>
      </w:pPr>
      <w:r w:rsidRPr="00F3674A">
        <w:rPr>
          <w:rFonts w:ascii="Tahoma" w:hAnsi="Tahoma" w:cs="Tahoma"/>
        </w:rPr>
        <w:t>V primeru razhajanj med podatki navedenimi v razdelku »Skupna ponudbena vrednos</w:t>
      </w:r>
      <w:r w:rsidR="008D5B2B">
        <w:rPr>
          <w:rFonts w:ascii="Tahoma" w:hAnsi="Tahoma" w:cs="Tahoma"/>
        </w:rPr>
        <w:t>t«, podatki v Prilogi »PREDRAČUN</w:t>
      </w:r>
      <w:r w:rsidRPr="00F3674A">
        <w:rPr>
          <w:rFonts w:ascii="Tahoma" w:hAnsi="Tahoma" w:cs="Tahoma"/>
        </w:rPr>
        <w:t>« - naloženim v razdelek »Skupna ponudbena cena«, del »Predračun«, in celotnim izpolnjenim ponudbenim predračunom</w:t>
      </w:r>
      <w:r>
        <w:rPr>
          <w:rFonts w:ascii="Tahoma" w:hAnsi="Tahoma" w:cs="Tahoma"/>
        </w:rPr>
        <w:t xml:space="preserve"> v </w:t>
      </w:r>
      <w:proofErr w:type="spellStart"/>
      <w:r>
        <w:rPr>
          <w:rFonts w:ascii="Tahoma" w:hAnsi="Tahoma" w:cs="Tahoma"/>
        </w:rPr>
        <w:t>pdf</w:t>
      </w:r>
      <w:proofErr w:type="spellEnd"/>
      <w:r>
        <w:rPr>
          <w:rFonts w:ascii="Tahoma" w:hAnsi="Tahoma" w:cs="Tahoma"/>
        </w:rPr>
        <w:t>. format</w:t>
      </w:r>
      <w:r w:rsidRPr="00F3674A">
        <w:rPr>
          <w:rFonts w:ascii="Tahoma" w:hAnsi="Tahoma" w:cs="Tahoma"/>
        </w:rPr>
        <w:t xml:space="preserve"> </w:t>
      </w:r>
      <w:r w:rsidRPr="008D5B2B">
        <w:rPr>
          <w:rFonts w:ascii="Tahoma" w:hAnsi="Tahoma" w:cs="Tahoma"/>
        </w:rPr>
        <w:t>(Priloga 2/</w:t>
      </w:r>
      <w:r w:rsidR="00117348">
        <w:rPr>
          <w:rFonts w:ascii="Tahoma" w:hAnsi="Tahoma" w:cs="Tahoma"/>
        </w:rPr>
        <w:t>1</w:t>
      </w:r>
      <w:r w:rsidRPr="008D5B2B">
        <w:rPr>
          <w:rFonts w:ascii="Tahoma" w:hAnsi="Tahoma" w:cs="Tahoma"/>
        </w:rPr>
        <w:t>)</w:t>
      </w:r>
      <w:r w:rsidRPr="00F3674A">
        <w:rPr>
          <w:rFonts w:ascii="Tahoma" w:hAnsi="Tahoma" w:cs="Tahoma"/>
        </w:rPr>
        <w:t xml:space="preserve"> - naloženim v razdelek »Dokumenti«, del »Ostale priloge«, kot veljavni štejejo podatki ponudbenega predračuna</w:t>
      </w:r>
      <w:r>
        <w:rPr>
          <w:rFonts w:ascii="Tahoma" w:hAnsi="Tahoma" w:cs="Tahoma"/>
        </w:rPr>
        <w:t xml:space="preserve"> v </w:t>
      </w:r>
      <w:proofErr w:type="spellStart"/>
      <w:r>
        <w:rPr>
          <w:rFonts w:ascii="Tahoma" w:hAnsi="Tahoma" w:cs="Tahoma"/>
        </w:rPr>
        <w:t>pdf</w:t>
      </w:r>
      <w:proofErr w:type="spellEnd"/>
      <w:r>
        <w:rPr>
          <w:rFonts w:ascii="Tahoma" w:hAnsi="Tahoma" w:cs="Tahoma"/>
        </w:rPr>
        <w:t>. format</w:t>
      </w:r>
      <w:r w:rsidR="00C06B3C">
        <w:rPr>
          <w:rFonts w:ascii="Tahoma" w:hAnsi="Tahoma" w:cs="Tahoma"/>
        </w:rPr>
        <w:t>u</w:t>
      </w:r>
      <w:r w:rsidRPr="00F3674A">
        <w:rPr>
          <w:rFonts w:ascii="Tahoma" w:hAnsi="Tahoma" w:cs="Tahoma"/>
        </w:rPr>
        <w:t xml:space="preserve"> </w:t>
      </w:r>
      <w:r w:rsidRPr="008D5B2B">
        <w:rPr>
          <w:rFonts w:ascii="Tahoma" w:hAnsi="Tahoma" w:cs="Tahoma"/>
        </w:rPr>
        <w:t>(Priloga 2/</w:t>
      </w:r>
      <w:r w:rsidR="00117348">
        <w:rPr>
          <w:rFonts w:ascii="Tahoma" w:hAnsi="Tahoma" w:cs="Tahoma"/>
        </w:rPr>
        <w:t>1</w:t>
      </w:r>
      <w:r w:rsidRPr="008D5B2B">
        <w:rPr>
          <w:rFonts w:ascii="Tahoma" w:hAnsi="Tahoma" w:cs="Tahoma"/>
        </w:rPr>
        <w:t>),</w:t>
      </w:r>
      <w:r w:rsidRPr="00F3674A">
        <w:rPr>
          <w:rFonts w:ascii="Tahoma" w:hAnsi="Tahoma" w:cs="Tahoma"/>
        </w:rPr>
        <w:t xml:space="preserve"> ki je predložen v razdelku »Dokumenti«, del »Ostale priloge«.</w:t>
      </w:r>
    </w:p>
    <w:p w14:paraId="33FCE77E" w14:textId="77777777" w:rsidR="00F3674A" w:rsidRPr="00C8579C" w:rsidRDefault="00F3674A" w:rsidP="00A62419">
      <w:pPr>
        <w:keepNext/>
        <w:keepLines/>
        <w:jc w:val="both"/>
        <w:rPr>
          <w:rFonts w:ascii="Tahoma" w:hAnsi="Tahoma" w:cs="Tahoma"/>
        </w:rPr>
      </w:pPr>
    </w:p>
    <w:p w14:paraId="084999BB" w14:textId="77777777" w:rsidR="0075292D" w:rsidRPr="00C8579C" w:rsidRDefault="00325548" w:rsidP="00A62419">
      <w:pPr>
        <w:keepNext/>
        <w:keepLines/>
        <w:numPr>
          <w:ilvl w:val="1"/>
          <w:numId w:val="2"/>
        </w:numPr>
        <w:jc w:val="both"/>
        <w:rPr>
          <w:rFonts w:ascii="Tahoma" w:hAnsi="Tahoma" w:cs="Tahoma"/>
          <w:b/>
        </w:rPr>
      </w:pPr>
      <w:r w:rsidRPr="00C8579C">
        <w:rPr>
          <w:rFonts w:ascii="Tahoma" w:hAnsi="Tahoma" w:cs="Tahoma"/>
          <w:b/>
        </w:rPr>
        <w:t>Veljavnost ponudbe</w:t>
      </w:r>
    </w:p>
    <w:p w14:paraId="0A9B3CF4" w14:textId="77777777" w:rsidR="00325548" w:rsidRPr="00C8579C" w:rsidRDefault="00325548" w:rsidP="00A62419">
      <w:pPr>
        <w:keepNext/>
        <w:keepLines/>
        <w:jc w:val="both"/>
        <w:rPr>
          <w:rFonts w:ascii="Tahoma" w:hAnsi="Tahoma" w:cs="Tahoma"/>
        </w:rPr>
      </w:pPr>
    </w:p>
    <w:p w14:paraId="007E21F4" w14:textId="01246F85" w:rsidR="00CD70FE" w:rsidRDefault="00C53A34" w:rsidP="00A62419">
      <w:pPr>
        <w:keepNext/>
        <w:keepLines/>
        <w:jc w:val="both"/>
        <w:rPr>
          <w:rFonts w:ascii="Tahoma" w:hAnsi="Tahoma" w:cs="Tahoma"/>
        </w:rPr>
      </w:pPr>
      <w:r w:rsidRPr="00C8579C">
        <w:rPr>
          <w:rFonts w:ascii="Tahoma" w:hAnsi="Tahoma" w:cs="Tahoma"/>
        </w:rPr>
        <w:t xml:space="preserve">Ponudba mora biti veljavna še najmanj štiri (4) mesece od datuma, določenega za </w:t>
      </w:r>
      <w:r w:rsidR="00844075">
        <w:rPr>
          <w:rFonts w:ascii="Tahoma" w:hAnsi="Tahoma" w:cs="Tahoma"/>
        </w:rPr>
        <w:t>predložitev</w:t>
      </w:r>
      <w:r w:rsidRPr="00C8579C">
        <w:rPr>
          <w:rFonts w:ascii="Tahoma" w:hAnsi="Tahoma" w:cs="Tahoma"/>
        </w:rPr>
        <w:t xml:space="preserve"> ponudb</w:t>
      </w:r>
      <w:r w:rsidR="00830931" w:rsidRPr="00C8579C">
        <w:rPr>
          <w:rFonts w:ascii="Tahoma" w:hAnsi="Tahoma" w:cs="Tahoma"/>
        </w:rPr>
        <w:t>.</w:t>
      </w:r>
      <w:r w:rsidRPr="00C8579C" w:rsidDel="00C53A34">
        <w:rPr>
          <w:rFonts w:ascii="Tahoma" w:hAnsi="Tahoma" w:cs="Tahoma"/>
        </w:rPr>
        <w:t xml:space="preserve"> </w:t>
      </w:r>
    </w:p>
    <w:p w14:paraId="01E941CB" w14:textId="77777777" w:rsidR="00CD70FE" w:rsidRDefault="00CD70FE" w:rsidP="00A62419">
      <w:pPr>
        <w:keepNext/>
        <w:keepLines/>
        <w:jc w:val="both"/>
        <w:rPr>
          <w:rFonts w:ascii="Tahoma" w:hAnsi="Tahoma" w:cs="Tahoma"/>
        </w:rPr>
      </w:pPr>
    </w:p>
    <w:p w14:paraId="6C8DCC68" w14:textId="77777777" w:rsidR="00193548" w:rsidRPr="00C8579C" w:rsidRDefault="00734DC1" w:rsidP="00A62419">
      <w:pPr>
        <w:keepNext/>
        <w:keepLines/>
        <w:numPr>
          <w:ilvl w:val="1"/>
          <w:numId w:val="2"/>
        </w:numPr>
        <w:jc w:val="both"/>
        <w:rPr>
          <w:rFonts w:ascii="Tahoma" w:hAnsi="Tahoma" w:cs="Tahoma"/>
          <w:b/>
        </w:rPr>
      </w:pPr>
      <w:r w:rsidRPr="00C8579C">
        <w:rPr>
          <w:rFonts w:ascii="Tahoma" w:hAnsi="Tahoma" w:cs="Tahoma"/>
          <w:b/>
        </w:rPr>
        <w:t>Način obračunavanja in p</w:t>
      </w:r>
      <w:r w:rsidR="00193548" w:rsidRPr="00C8579C">
        <w:rPr>
          <w:rFonts w:ascii="Tahoma" w:hAnsi="Tahoma" w:cs="Tahoma"/>
          <w:b/>
        </w:rPr>
        <w:t>lačilni pogoji</w:t>
      </w:r>
    </w:p>
    <w:p w14:paraId="16E797F2" w14:textId="77777777" w:rsidR="003C01C9" w:rsidRPr="00C8579C" w:rsidRDefault="003C01C9" w:rsidP="00A62419">
      <w:pPr>
        <w:pStyle w:val="BESEDILO"/>
        <w:keepNext/>
        <w:widowControl/>
        <w:tabs>
          <w:tab w:val="clear" w:pos="2155"/>
        </w:tabs>
        <w:rPr>
          <w:rFonts w:ascii="Tahoma" w:hAnsi="Tahoma" w:cs="Tahoma"/>
        </w:rPr>
      </w:pPr>
    </w:p>
    <w:p w14:paraId="4DBCE845" w14:textId="0A6F30A2" w:rsidR="003418E8" w:rsidRPr="00C8579C" w:rsidRDefault="003418E8" w:rsidP="00A62419">
      <w:pPr>
        <w:pStyle w:val="BESEDILO"/>
        <w:keepNext/>
        <w:widowControl/>
        <w:tabs>
          <w:tab w:val="clear" w:pos="2155"/>
        </w:tabs>
        <w:rPr>
          <w:rFonts w:ascii="Tahoma" w:hAnsi="Tahoma" w:cs="Tahoma"/>
        </w:rPr>
      </w:pPr>
      <w:r w:rsidRPr="00C8579C">
        <w:rPr>
          <w:rFonts w:ascii="Tahoma" w:hAnsi="Tahoma" w:cs="Tahoma"/>
        </w:rPr>
        <w:t xml:space="preserve">Način obračunavanja in plačilni pogoji so razvidni </w:t>
      </w:r>
      <w:r w:rsidR="00777852" w:rsidRPr="00C8579C">
        <w:rPr>
          <w:rFonts w:ascii="Tahoma" w:hAnsi="Tahoma" w:cs="Tahoma"/>
        </w:rPr>
        <w:t xml:space="preserve">iz priloženega </w:t>
      </w:r>
      <w:r w:rsidR="001F6508">
        <w:rPr>
          <w:rFonts w:ascii="Tahoma" w:hAnsi="Tahoma" w:cs="Tahoma"/>
        </w:rPr>
        <w:t>osnutka</w:t>
      </w:r>
      <w:r w:rsidR="001F6508" w:rsidRPr="00C8579C">
        <w:rPr>
          <w:rFonts w:ascii="Tahoma" w:hAnsi="Tahoma" w:cs="Tahoma"/>
        </w:rPr>
        <w:t xml:space="preserve"> </w:t>
      </w:r>
      <w:r w:rsidR="00C74881" w:rsidRPr="00C8579C">
        <w:rPr>
          <w:rFonts w:ascii="Tahoma" w:hAnsi="Tahoma" w:cs="Tahoma"/>
        </w:rPr>
        <w:t>okvirnega sporazuma</w:t>
      </w:r>
      <w:r w:rsidRPr="00C8579C">
        <w:rPr>
          <w:rFonts w:ascii="Tahoma" w:hAnsi="Tahoma" w:cs="Tahoma"/>
        </w:rPr>
        <w:t>.</w:t>
      </w:r>
    </w:p>
    <w:p w14:paraId="6327723C" w14:textId="77777777" w:rsidR="00E51E22" w:rsidRDefault="00E51E22" w:rsidP="00A62419">
      <w:pPr>
        <w:keepNext/>
        <w:keepLines/>
        <w:rPr>
          <w:rFonts w:ascii="Tahoma" w:hAnsi="Tahoma" w:cs="Tahoma"/>
          <w:kern w:val="16"/>
        </w:rPr>
      </w:pPr>
    </w:p>
    <w:p w14:paraId="03DB99BF" w14:textId="77777777" w:rsidR="003D50F2" w:rsidRPr="00C8579C" w:rsidRDefault="003D50F2" w:rsidP="003D50F2">
      <w:pPr>
        <w:keepNext/>
        <w:keepLines/>
        <w:numPr>
          <w:ilvl w:val="0"/>
          <w:numId w:val="2"/>
        </w:numPr>
        <w:jc w:val="both"/>
        <w:rPr>
          <w:rFonts w:ascii="Tahoma" w:hAnsi="Tahoma" w:cs="Tahoma"/>
          <w:b/>
          <w:sz w:val="24"/>
        </w:rPr>
      </w:pPr>
      <w:r>
        <w:rPr>
          <w:rFonts w:ascii="Tahoma" w:hAnsi="Tahoma" w:cs="Tahoma"/>
          <w:b/>
          <w:sz w:val="24"/>
        </w:rPr>
        <w:t>TEHNIČNA SPECIFIKACIJA</w:t>
      </w:r>
      <w:r w:rsidRPr="00C8579C">
        <w:rPr>
          <w:rFonts w:ascii="Tahoma" w:hAnsi="Tahoma" w:cs="Tahoma"/>
          <w:b/>
          <w:sz w:val="24"/>
        </w:rPr>
        <w:t xml:space="preserve"> TER OSTALI PONUDBENI POGOJI IN ZAHTEVE</w:t>
      </w:r>
    </w:p>
    <w:p w14:paraId="1AA5DB34" w14:textId="77777777" w:rsidR="003D50F2" w:rsidRPr="00C8579C" w:rsidRDefault="003D50F2" w:rsidP="003D50F2">
      <w:pPr>
        <w:keepNext/>
        <w:keepLines/>
        <w:jc w:val="both"/>
        <w:rPr>
          <w:rFonts w:ascii="Tahoma" w:hAnsi="Tahoma" w:cs="Tahoma"/>
        </w:rPr>
      </w:pPr>
    </w:p>
    <w:p w14:paraId="67D710D0" w14:textId="77777777" w:rsidR="003D50F2" w:rsidRDefault="003D50F2" w:rsidP="003D50F2">
      <w:pPr>
        <w:keepNext/>
        <w:keepLines/>
        <w:numPr>
          <w:ilvl w:val="1"/>
          <w:numId w:val="2"/>
        </w:numPr>
        <w:jc w:val="both"/>
        <w:rPr>
          <w:rFonts w:ascii="Tahoma" w:hAnsi="Tahoma" w:cs="Tahoma"/>
          <w:b/>
        </w:rPr>
      </w:pPr>
      <w:r>
        <w:rPr>
          <w:rFonts w:ascii="Tahoma" w:hAnsi="Tahoma" w:cs="Tahoma"/>
          <w:b/>
        </w:rPr>
        <w:t>Tehnična specifikacija</w:t>
      </w:r>
    </w:p>
    <w:p w14:paraId="40ACDADF" w14:textId="77777777" w:rsidR="003D50F2" w:rsidRDefault="003D50F2" w:rsidP="003D50F2">
      <w:pPr>
        <w:keepNext/>
        <w:keepLines/>
        <w:jc w:val="both"/>
        <w:rPr>
          <w:rFonts w:ascii="Tahoma" w:hAnsi="Tahoma" w:cs="Tahoma"/>
          <w:b/>
        </w:rPr>
      </w:pPr>
    </w:p>
    <w:p w14:paraId="425578A6" w14:textId="4D299541" w:rsidR="003D50F2" w:rsidRPr="00BB2814" w:rsidRDefault="003D50F2" w:rsidP="003D50F2">
      <w:pPr>
        <w:keepNext/>
        <w:keepLines/>
        <w:jc w:val="both"/>
        <w:rPr>
          <w:rFonts w:ascii="Tahoma" w:hAnsi="Tahoma" w:cs="Tahoma"/>
          <w:bCs/>
        </w:rPr>
      </w:pPr>
      <w:r w:rsidRPr="00BB2814">
        <w:rPr>
          <w:rFonts w:ascii="Tahoma" w:hAnsi="Tahoma" w:cs="Tahoma"/>
        </w:rPr>
        <w:t xml:space="preserve">Ponudnik mora v celoti ponuditi </w:t>
      </w:r>
      <w:r>
        <w:rPr>
          <w:rFonts w:ascii="Tahoma" w:hAnsi="Tahoma" w:cs="Tahoma"/>
        </w:rPr>
        <w:t>blago in storitve</w:t>
      </w:r>
      <w:r w:rsidRPr="00BB2814">
        <w:rPr>
          <w:rFonts w:ascii="Tahoma" w:hAnsi="Tahoma" w:cs="Tahoma"/>
        </w:rPr>
        <w:t>, ki so predmet tega javnega naročila.</w:t>
      </w:r>
      <w:r w:rsidRPr="00BB2814">
        <w:rPr>
          <w:rFonts w:ascii="Tahoma" w:hAnsi="Tahoma" w:cs="Tahoma"/>
          <w:bCs/>
        </w:rPr>
        <w:t xml:space="preserve"> Ponudnik mora pri pripravi ponudbe v celoti upoštevati zahteve in pogoje naročnika</w:t>
      </w:r>
      <w:r>
        <w:rPr>
          <w:rFonts w:ascii="Tahoma" w:hAnsi="Tahoma" w:cs="Tahoma"/>
          <w:bCs/>
        </w:rPr>
        <w:t xml:space="preserve"> navedene v razpisni dokumentaciji naročnika ter Tehnični specifikaciji</w:t>
      </w:r>
      <w:r w:rsidR="003A17B3">
        <w:rPr>
          <w:rFonts w:ascii="Tahoma" w:hAnsi="Tahoma" w:cs="Tahoma"/>
          <w:bCs/>
        </w:rPr>
        <w:t>, ki je kot priloga sestavni del razpisne dokumentacije</w:t>
      </w:r>
      <w:r w:rsidRPr="00BB2814">
        <w:rPr>
          <w:rFonts w:ascii="Tahoma" w:hAnsi="Tahoma" w:cs="Tahoma"/>
          <w:bCs/>
        </w:rPr>
        <w:t>. V kolikor predmet ponudbe ne bo izpolnjeval vseh opisov, zahtev, pogojev, navedb in kvalitet, navedenih v razpisni dokumentaciji naročnika</w:t>
      </w:r>
      <w:r>
        <w:rPr>
          <w:rFonts w:ascii="Tahoma" w:hAnsi="Tahoma" w:cs="Tahoma"/>
          <w:bCs/>
        </w:rPr>
        <w:t xml:space="preserve"> ter Tehnični specifikaciji št. </w:t>
      </w:r>
      <w:r>
        <w:rPr>
          <w:rFonts w:ascii="Tahoma" w:hAnsi="Tahoma" w:cs="Tahoma"/>
        </w:rPr>
        <w:t>VKS-61/25</w:t>
      </w:r>
      <w:r w:rsidRPr="00BB2814">
        <w:rPr>
          <w:rFonts w:ascii="Tahoma" w:hAnsi="Tahoma" w:cs="Tahoma"/>
          <w:bCs/>
        </w:rPr>
        <w:t>, bo naročnik tako ponudbo izločil iz nadaljnjega ocenjevanja.</w:t>
      </w:r>
    </w:p>
    <w:p w14:paraId="640257C3" w14:textId="77777777" w:rsidR="003D50F2" w:rsidRDefault="003D50F2" w:rsidP="003D50F2">
      <w:pPr>
        <w:keepNext/>
        <w:keepLines/>
        <w:jc w:val="both"/>
        <w:rPr>
          <w:rFonts w:ascii="Tahoma" w:hAnsi="Tahoma" w:cs="Tahoma"/>
        </w:rPr>
      </w:pPr>
    </w:p>
    <w:p w14:paraId="48EDBD6A" w14:textId="75A2FF80" w:rsidR="003D50F2" w:rsidRDefault="003D50F2" w:rsidP="003D50F2">
      <w:pPr>
        <w:keepNext/>
        <w:keepLines/>
        <w:jc w:val="both"/>
        <w:rPr>
          <w:rFonts w:ascii="Tahoma" w:hAnsi="Tahoma" w:cs="Tahoma"/>
        </w:rPr>
      </w:pPr>
      <w:r w:rsidRPr="00341CA3">
        <w:rPr>
          <w:rFonts w:ascii="Tahoma" w:hAnsi="Tahoma" w:cs="Tahoma"/>
        </w:rPr>
        <w:t>Ponujeni predmet javnega naročila mora izpolnjevati ali presegati obvezne minimalne tehnične zahteve, ki so navedene v</w:t>
      </w:r>
      <w:r>
        <w:rPr>
          <w:rFonts w:ascii="Tahoma" w:hAnsi="Tahoma" w:cs="Tahoma"/>
        </w:rPr>
        <w:t xml:space="preserve"> </w:t>
      </w:r>
      <w:r>
        <w:rPr>
          <w:rFonts w:ascii="Tahoma" w:hAnsi="Tahoma" w:cs="Tahoma"/>
          <w:bCs/>
        </w:rPr>
        <w:t xml:space="preserve">Tehnični specifikaciji št. </w:t>
      </w:r>
      <w:r>
        <w:rPr>
          <w:rFonts w:ascii="Tahoma" w:hAnsi="Tahoma" w:cs="Tahoma"/>
        </w:rPr>
        <w:t xml:space="preserve">VKS-61/25, ki je priloga te razpisne dokumentacije. </w:t>
      </w:r>
    </w:p>
    <w:p w14:paraId="638862B9" w14:textId="77777777" w:rsidR="003D50F2" w:rsidRDefault="003D50F2" w:rsidP="003D50F2">
      <w:pPr>
        <w:keepNext/>
        <w:keepLines/>
        <w:jc w:val="both"/>
        <w:rPr>
          <w:rFonts w:ascii="Tahoma" w:hAnsi="Tahoma" w:cs="Tahoma"/>
        </w:rPr>
      </w:pPr>
    </w:p>
    <w:p w14:paraId="02403D89" w14:textId="0BE64FAA" w:rsidR="003D50F2" w:rsidRDefault="003D50F2" w:rsidP="003D50F2">
      <w:pPr>
        <w:keepNext/>
        <w:keepLines/>
        <w:jc w:val="both"/>
        <w:rPr>
          <w:rFonts w:ascii="Tahoma" w:hAnsi="Tahoma" w:cs="Tahoma"/>
          <w:b/>
        </w:rPr>
      </w:pPr>
      <w:r w:rsidRPr="008175E3">
        <w:rPr>
          <w:rFonts w:ascii="Tahoma" w:hAnsi="Tahoma" w:cs="Tahoma"/>
          <w:b/>
        </w:rPr>
        <w:t xml:space="preserve">Podrobno je predmet </w:t>
      </w:r>
      <w:r>
        <w:rPr>
          <w:rFonts w:ascii="Tahoma" w:hAnsi="Tahoma" w:cs="Tahoma"/>
          <w:b/>
        </w:rPr>
        <w:t>javnega naročila</w:t>
      </w:r>
      <w:r w:rsidRPr="008175E3">
        <w:rPr>
          <w:rFonts w:ascii="Tahoma" w:hAnsi="Tahoma" w:cs="Tahoma"/>
          <w:b/>
        </w:rPr>
        <w:t xml:space="preserve"> opredeljen v </w:t>
      </w:r>
      <w:r w:rsidRPr="006369F9">
        <w:rPr>
          <w:rFonts w:ascii="Tahoma" w:hAnsi="Tahoma" w:cs="Tahoma"/>
          <w:b/>
          <w:bCs/>
        </w:rPr>
        <w:t>Te</w:t>
      </w:r>
      <w:r>
        <w:rPr>
          <w:rFonts w:ascii="Tahoma" w:hAnsi="Tahoma" w:cs="Tahoma"/>
          <w:b/>
          <w:bCs/>
        </w:rPr>
        <w:t xml:space="preserve">hnični specifikaciji št. </w:t>
      </w:r>
      <w:r w:rsidRPr="003D50F2">
        <w:rPr>
          <w:rFonts w:ascii="Tahoma" w:hAnsi="Tahoma" w:cs="Tahoma"/>
          <w:b/>
          <w:bCs/>
        </w:rPr>
        <w:t>VKS-61/25</w:t>
      </w:r>
      <w:r w:rsidRPr="008175E3">
        <w:rPr>
          <w:rFonts w:ascii="Tahoma" w:hAnsi="Tahoma" w:cs="Tahoma"/>
          <w:b/>
        </w:rPr>
        <w:t>, ki je priloga te razpisne dokumentacije.</w:t>
      </w:r>
    </w:p>
    <w:p w14:paraId="75855A94" w14:textId="77777777" w:rsidR="003D50F2" w:rsidRDefault="003D50F2" w:rsidP="003D50F2">
      <w:pPr>
        <w:keepNext/>
        <w:keepLines/>
        <w:jc w:val="both"/>
        <w:rPr>
          <w:rFonts w:ascii="Tahoma" w:hAnsi="Tahoma" w:cs="Tahoma"/>
          <w:b/>
        </w:rPr>
      </w:pPr>
    </w:p>
    <w:p w14:paraId="17F0C73F" w14:textId="77777777" w:rsidR="003D50F2" w:rsidRDefault="003D50F2" w:rsidP="003D50F2">
      <w:pPr>
        <w:keepNext/>
        <w:keepLines/>
        <w:jc w:val="both"/>
        <w:rPr>
          <w:rFonts w:ascii="Tahoma" w:hAnsi="Tahoma" w:cs="Tahoma"/>
          <w:b/>
        </w:rPr>
      </w:pPr>
      <w:r>
        <w:rPr>
          <w:rFonts w:ascii="Tahoma" w:hAnsi="Tahoma" w:cs="Tahoma"/>
          <w:b/>
        </w:rPr>
        <w:t>Priloga razpisne dokumentacije je tudi slika »Sestavni elementi rezalne gredi«.</w:t>
      </w:r>
    </w:p>
    <w:p w14:paraId="0B188073" w14:textId="77777777" w:rsidR="003D50F2" w:rsidRDefault="003D50F2" w:rsidP="003D50F2">
      <w:pPr>
        <w:keepNext/>
        <w:keepLines/>
        <w:jc w:val="both"/>
        <w:rPr>
          <w:rFonts w:ascii="Tahoma" w:hAnsi="Tahoma" w:cs="Tahoma"/>
          <w:b/>
        </w:rPr>
      </w:pPr>
    </w:p>
    <w:p w14:paraId="460476F8" w14:textId="77777777" w:rsidR="003D50F2" w:rsidRPr="00841111" w:rsidRDefault="003D50F2" w:rsidP="003D50F2">
      <w:pPr>
        <w:keepNext/>
        <w:keepLines/>
        <w:numPr>
          <w:ilvl w:val="1"/>
          <w:numId w:val="2"/>
        </w:numPr>
        <w:jc w:val="both"/>
        <w:rPr>
          <w:rFonts w:ascii="Tahoma" w:hAnsi="Tahoma" w:cs="Tahoma"/>
          <w:b/>
        </w:rPr>
      </w:pPr>
      <w:r w:rsidRPr="00841111">
        <w:rPr>
          <w:rFonts w:ascii="Tahoma" w:hAnsi="Tahoma" w:cs="Tahoma"/>
          <w:b/>
        </w:rPr>
        <w:t xml:space="preserve">Rok dobave in odzivni čas za </w:t>
      </w:r>
      <w:r>
        <w:rPr>
          <w:rFonts w:ascii="Tahoma" w:hAnsi="Tahoma" w:cs="Tahoma"/>
          <w:b/>
        </w:rPr>
        <w:t>obnove rezalnih gredi in dobavo nadomestnih delov</w:t>
      </w:r>
    </w:p>
    <w:p w14:paraId="3454F4F7" w14:textId="77777777" w:rsidR="003D50F2" w:rsidRPr="00C8579C" w:rsidRDefault="003D50F2" w:rsidP="003D50F2">
      <w:pPr>
        <w:keepNext/>
        <w:keepLines/>
        <w:jc w:val="both"/>
        <w:rPr>
          <w:rFonts w:ascii="Tahoma" w:hAnsi="Tahoma" w:cs="Tahoma"/>
        </w:rPr>
      </w:pPr>
    </w:p>
    <w:p w14:paraId="3A467EA6" w14:textId="77777777" w:rsidR="003D50F2" w:rsidRPr="00BB4C88" w:rsidRDefault="003D50F2" w:rsidP="003D50F2">
      <w:pPr>
        <w:pStyle w:val="Telobesedila211"/>
        <w:keepNext/>
        <w:keepLines/>
        <w:rPr>
          <w:rFonts w:ascii="Tahoma" w:hAnsi="Tahoma" w:cs="Tahoma"/>
          <w:sz w:val="20"/>
          <w:szCs w:val="20"/>
        </w:rPr>
      </w:pPr>
      <w:r w:rsidRPr="00BB4C88">
        <w:rPr>
          <w:rFonts w:ascii="Tahoma" w:hAnsi="Tahoma" w:cs="Tahoma"/>
          <w:sz w:val="20"/>
          <w:szCs w:val="20"/>
        </w:rPr>
        <w:t>Razpisana dela (</w:t>
      </w:r>
      <w:r>
        <w:rPr>
          <w:rFonts w:ascii="Tahoma" w:hAnsi="Tahoma" w:cs="Tahoma"/>
          <w:sz w:val="20"/>
          <w:szCs w:val="20"/>
        </w:rPr>
        <w:t>obnove celotne rezalne gredi</w:t>
      </w:r>
      <w:r w:rsidRPr="00BB4C88">
        <w:rPr>
          <w:rFonts w:ascii="Tahoma" w:hAnsi="Tahoma" w:cs="Tahoma"/>
          <w:sz w:val="20"/>
          <w:szCs w:val="20"/>
        </w:rPr>
        <w:t>) ter dobave nadomestni delov se bodo v času veljavnosti okvirnega sporazuma izvajal</w:t>
      </w:r>
      <w:r>
        <w:rPr>
          <w:rFonts w:ascii="Tahoma" w:hAnsi="Tahoma" w:cs="Tahoma"/>
          <w:sz w:val="20"/>
          <w:szCs w:val="20"/>
        </w:rPr>
        <w:t xml:space="preserve">a </w:t>
      </w:r>
      <w:r w:rsidRPr="00BB4C88">
        <w:rPr>
          <w:rFonts w:ascii="Tahoma" w:hAnsi="Tahoma" w:cs="Tahoma"/>
          <w:sz w:val="20"/>
          <w:szCs w:val="20"/>
        </w:rPr>
        <w:t xml:space="preserve">sukcesivno, na osnovi posameznih pisnih (po elektronski pošti) naročil naročnika. </w:t>
      </w:r>
      <w:r w:rsidRPr="00BB4C88">
        <w:rPr>
          <w:rFonts w:ascii="Tahoma" w:hAnsi="Tahoma" w:cs="Tahoma"/>
          <w:sz w:val="20"/>
          <w:szCs w:val="20"/>
          <w:lang w:val="sv-SE"/>
        </w:rPr>
        <w:t xml:space="preserve">Rok izvedbe </w:t>
      </w:r>
      <w:r>
        <w:rPr>
          <w:rFonts w:ascii="Tahoma" w:hAnsi="Tahoma" w:cs="Tahoma"/>
          <w:sz w:val="20"/>
          <w:szCs w:val="20"/>
          <w:lang w:val="sv-SE"/>
        </w:rPr>
        <w:t>obnove celotne rezalne gredi</w:t>
      </w:r>
      <w:r w:rsidRPr="00BB4C88">
        <w:rPr>
          <w:rFonts w:ascii="Tahoma" w:hAnsi="Tahoma" w:cs="Tahoma"/>
          <w:sz w:val="20"/>
          <w:szCs w:val="20"/>
          <w:lang w:val="sv-SE"/>
        </w:rPr>
        <w:t xml:space="preserve"> oziroma dobav blaga začne teči od trenutka, ko naročnik pisno (po elektronski pošti) </w:t>
      </w:r>
      <w:r>
        <w:rPr>
          <w:rFonts w:ascii="Tahoma" w:hAnsi="Tahoma" w:cs="Tahoma"/>
          <w:sz w:val="20"/>
          <w:szCs w:val="20"/>
          <w:lang w:val="sv-SE"/>
        </w:rPr>
        <w:t xml:space="preserve">odda </w:t>
      </w:r>
      <w:r w:rsidRPr="00BB4C88">
        <w:rPr>
          <w:rFonts w:ascii="Tahoma" w:hAnsi="Tahoma" w:cs="Tahoma"/>
          <w:sz w:val="20"/>
          <w:szCs w:val="20"/>
          <w:lang w:val="sv-SE"/>
        </w:rPr>
        <w:t xml:space="preserve">naročilo za </w:t>
      </w:r>
      <w:r>
        <w:rPr>
          <w:rFonts w:ascii="Tahoma" w:hAnsi="Tahoma" w:cs="Tahoma"/>
          <w:sz w:val="20"/>
          <w:szCs w:val="20"/>
          <w:lang w:val="sv-SE"/>
        </w:rPr>
        <w:t>obnovo celotne rezalne gredi</w:t>
      </w:r>
      <w:r w:rsidRPr="00BB4C88">
        <w:rPr>
          <w:rFonts w:ascii="Tahoma" w:hAnsi="Tahoma" w:cs="Tahoma"/>
          <w:sz w:val="20"/>
          <w:szCs w:val="20"/>
          <w:lang w:val="sv-SE"/>
        </w:rPr>
        <w:t xml:space="preserve"> oziroma dobave blaga. </w:t>
      </w:r>
      <w:r w:rsidRPr="00BB4C88">
        <w:rPr>
          <w:rFonts w:ascii="Tahoma" w:hAnsi="Tahoma" w:cs="Tahoma"/>
          <w:bCs/>
          <w:sz w:val="20"/>
          <w:szCs w:val="20"/>
        </w:rPr>
        <w:t>Naročnik bo nadomestne dele</w:t>
      </w:r>
      <w:r>
        <w:rPr>
          <w:rFonts w:ascii="Tahoma" w:hAnsi="Tahoma" w:cs="Tahoma"/>
          <w:bCs/>
          <w:sz w:val="20"/>
          <w:szCs w:val="20"/>
        </w:rPr>
        <w:t>, ki so navedeni v ponudbenem predračunu,</w:t>
      </w:r>
      <w:r w:rsidRPr="00BB4C88">
        <w:rPr>
          <w:rFonts w:ascii="Tahoma" w:hAnsi="Tahoma" w:cs="Tahoma"/>
          <w:bCs/>
          <w:sz w:val="20"/>
          <w:szCs w:val="20"/>
        </w:rPr>
        <w:t xml:space="preserve"> naročal po potrebi.</w:t>
      </w:r>
    </w:p>
    <w:p w14:paraId="3D7574C1" w14:textId="77777777" w:rsidR="003D50F2" w:rsidRPr="00BB4C88" w:rsidRDefault="003D50F2" w:rsidP="003D50F2">
      <w:pPr>
        <w:pStyle w:val="Telobesedila211"/>
        <w:keepNext/>
        <w:keepLines/>
        <w:rPr>
          <w:rFonts w:ascii="Tahoma" w:hAnsi="Tahoma" w:cs="Tahoma"/>
          <w:sz w:val="20"/>
          <w:szCs w:val="20"/>
        </w:rPr>
      </w:pPr>
    </w:p>
    <w:p w14:paraId="5E0CF0C5" w14:textId="77777777" w:rsidR="003D50F2" w:rsidRDefault="003D50F2" w:rsidP="003D50F2">
      <w:pPr>
        <w:pStyle w:val="Telobesedila211"/>
        <w:keepNext/>
        <w:keepLines/>
        <w:rPr>
          <w:rFonts w:ascii="Tahoma" w:hAnsi="Tahoma" w:cs="Tahoma"/>
          <w:sz w:val="20"/>
          <w:szCs w:val="20"/>
        </w:rPr>
      </w:pPr>
      <w:r>
        <w:rPr>
          <w:rFonts w:ascii="Tahoma" w:hAnsi="Tahoma" w:cs="Tahoma"/>
          <w:sz w:val="20"/>
          <w:szCs w:val="20"/>
        </w:rPr>
        <w:t>Dela, ki so potrebna za obnove celotne rezalne gredi se bodo izvajala na lokaciji izvajalca oz. na lokaciji, ki jo bo določil izvajalec in ne na lokaciji RCERO Ljubljana – MBO RCERO. Na lokaciji RCERO Ljubljana – MBO RCERO se bo izvedla izdaja/predaja rezalnih gredi potrebne obnove ter prevzem obnovljenih rezalnih gredi.</w:t>
      </w:r>
    </w:p>
    <w:p w14:paraId="3AC50581" w14:textId="77777777" w:rsidR="003D50F2" w:rsidRDefault="003D50F2" w:rsidP="003D50F2">
      <w:pPr>
        <w:pStyle w:val="Telobesedila211"/>
        <w:keepNext/>
        <w:keepLines/>
        <w:rPr>
          <w:rFonts w:ascii="Tahoma" w:hAnsi="Tahoma" w:cs="Tahoma"/>
          <w:sz w:val="20"/>
          <w:szCs w:val="20"/>
        </w:rPr>
      </w:pPr>
      <w:r>
        <w:rPr>
          <w:rFonts w:ascii="Tahoma" w:hAnsi="Tahoma" w:cs="Tahoma"/>
          <w:sz w:val="20"/>
          <w:szCs w:val="20"/>
        </w:rPr>
        <w:lastRenderedPageBreak/>
        <w:t>D</w:t>
      </w:r>
      <w:r w:rsidRPr="00BB4C88">
        <w:rPr>
          <w:rFonts w:ascii="Tahoma" w:hAnsi="Tahoma" w:cs="Tahoma"/>
          <w:sz w:val="20"/>
          <w:szCs w:val="20"/>
        </w:rPr>
        <w:t>obave blaga se bodo izvajale na lokacijah RCERO</w:t>
      </w:r>
      <w:r>
        <w:rPr>
          <w:rFonts w:ascii="Tahoma" w:hAnsi="Tahoma" w:cs="Tahoma"/>
          <w:sz w:val="20"/>
          <w:szCs w:val="20"/>
        </w:rPr>
        <w:t xml:space="preserve"> Ljubljana – MBO RCERO, </w:t>
      </w:r>
      <w:r w:rsidRPr="00BB4C88">
        <w:rPr>
          <w:rFonts w:ascii="Tahoma" w:hAnsi="Tahoma" w:cs="Tahoma"/>
          <w:sz w:val="20"/>
          <w:szCs w:val="20"/>
        </w:rPr>
        <w:t>na naslovu Cesta dveh cesarjev 101, 1000 Ljubljana.</w:t>
      </w:r>
    </w:p>
    <w:p w14:paraId="3370EFD2" w14:textId="77777777" w:rsidR="003D50F2" w:rsidRPr="00BB4C88" w:rsidRDefault="003D50F2" w:rsidP="003D50F2">
      <w:pPr>
        <w:pStyle w:val="Telobesedila211"/>
        <w:keepNext/>
        <w:keepLines/>
        <w:rPr>
          <w:rFonts w:ascii="Tahoma" w:hAnsi="Tahoma" w:cs="Tahoma"/>
          <w:sz w:val="20"/>
          <w:szCs w:val="20"/>
          <w:lang w:val="sv-SE"/>
        </w:rPr>
      </w:pPr>
    </w:p>
    <w:p w14:paraId="0EAD097C" w14:textId="77777777" w:rsidR="003D50F2" w:rsidRPr="008D43B5" w:rsidRDefault="003D50F2" w:rsidP="003D50F2">
      <w:pPr>
        <w:pStyle w:val="Telobesedila211"/>
        <w:keepNext/>
        <w:keepLines/>
        <w:rPr>
          <w:rFonts w:ascii="Tahoma" w:hAnsi="Tahoma" w:cs="Tahoma"/>
          <w:color w:val="000000" w:themeColor="text1"/>
          <w:sz w:val="20"/>
          <w:szCs w:val="20"/>
        </w:rPr>
      </w:pPr>
      <w:r w:rsidRPr="00BB4C88">
        <w:rPr>
          <w:rFonts w:ascii="Tahoma" w:hAnsi="Tahoma" w:cs="Tahoma"/>
          <w:b/>
          <w:sz w:val="20"/>
          <w:szCs w:val="20"/>
        </w:rPr>
        <w:t xml:space="preserve">Rok dobave </w:t>
      </w:r>
      <w:r>
        <w:rPr>
          <w:rFonts w:ascii="Tahoma" w:hAnsi="Tahoma" w:cs="Tahoma"/>
          <w:b/>
          <w:sz w:val="20"/>
          <w:szCs w:val="20"/>
        </w:rPr>
        <w:t xml:space="preserve">obnovljene rezalne gredi ter vseh ostalih nadomestnih </w:t>
      </w:r>
      <w:r w:rsidRPr="008D43B5">
        <w:rPr>
          <w:rFonts w:ascii="Tahoma" w:hAnsi="Tahoma" w:cs="Tahoma"/>
          <w:b/>
          <w:color w:val="000000" w:themeColor="text1"/>
          <w:sz w:val="20"/>
          <w:szCs w:val="20"/>
        </w:rPr>
        <w:t>delov navedenih v ponudbenem predračunu</w:t>
      </w:r>
      <w:r w:rsidRPr="008D43B5">
        <w:rPr>
          <w:rFonts w:ascii="Tahoma" w:hAnsi="Tahoma" w:cs="Tahoma"/>
          <w:color w:val="000000" w:themeColor="text1"/>
          <w:sz w:val="20"/>
          <w:szCs w:val="20"/>
        </w:rPr>
        <w:t xml:space="preserve"> je največ </w:t>
      </w:r>
      <w:r w:rsidRPr="008D43B5">
        <w:rPr>
          <w:rFonts w:ascii="Tahoma" w:hAnsi="Tahoma" w:cs="Tahoma"/>
          <w:b/>
          <w:color w:val="000000" w:themeColor="text1"/>
          <w:sz w:val="20"/>
          <w:szCs w:val="20"/>
        </w:rPr>
        <w:t>3 (tri) mesece</w:t>
      </w:r>
      <w:r w:rsidRPr="008D43B5">
        <w:rPr>
          <w:rFonts w:ascii="Tahoma" w:hAnsi="Tahoma" w:cs="Tahoma"/>
          <w:color w:val="000000" w:themeColor="text1"/>
          <w:sz w:val="20"/>
          <w:szCs w:val="20"/>
        </w:rPr>
        <w:t xml:space="preserve"> od prejema posameznega naročila.</w:t>
      </w:r>
    </w:p>
    <w:p w14:paraId="1F518462" w14:textId="77777777" w:rsidR="003D50F2" w:rsidRPr="00BB4C88" w:rsidRDefault="003D50F2" w:rsidP="003D50F2">
      <w:pPr>
        <w:pStyle w:val="Telobesedila211"/>
        <w:keepNext/>
        <w:keepLines/>
        <w:rPr>
          <w:rFonts w:ascii="Tahoma" w:hAnsi="Tahoma" w:cs="Tahoma"/>
          <w:bCs/>
          <w:sz w:val="20"/>
          <w:szCs w:val="20"/>
        </w:rPr>
      </w:pPr>
    </w:p>
    <w:p w14:paraId="15506F22" w14:textId="3E16110E" w:rsidR="003D50F2" w:rsidRDefault="003D50F2" w:rsidP="003D50F2">
      <w:pPr>
        <w:pStyle w:val="Telobesedila211"/>
        <w:keepNext/>
        <w:keepLines/>
        <w:rPr>
          <w:rFonts w:ascii="Tahoma" w:hAnsi="Tahoma" w:cs="Tahoma"/>
          <w:sz w:val="20"/>
          <w:szCs w:val="20"/>
        </w:rPr>
      </w:pPr>
      <w:r>
        <w:rPr>
          <w:rFonts w:ascii="Tahoma" w:hAnsi="Tahoma" w:cs="Tahoma"/>
          <w:sz w:val="20"/>
          <w:szCs w:val="20"/>
        </w:rPr>
        <w:t>Po opravljeni obnovi rezalnih gredi in dobavi nadomestnih delov</w:t>
      </w:r>
      <w:r w:rsidRPr="00BB4C88">
        <w:rPr>
          <w:rFonts w:ascii="Tahoma" w:hAnsi="Tahoma" w:cs="Tahoma"/>
          <w:sz w:val="20"/>
          <w:szCs w:val="20"/>
        </w:rPr>
        <w:t xml:space="preserve"> mora </w:t>
      </w:r>
      <w:r>
        <w:rPr>
          <w:rFonts w:ascii="Tahoma" w:hAnsi="Tahoma" w:cs="Tahoma"/>
          <w:sz w:val="20"/>
          <w:szCs w:val="20"/>
        </w:rPr>
        <w:t>izvajalec</w:t>
      </w:r>
      <w:r w:rsidRPr="00BB4C88">
        <w:rPr>
          <w:rFonts w:ascii="Tahoma" w:hAnsi="Tahoma" w:cs="Tahoma"/>
          <w:sz w:val="20"/>
          <w:szCs w:val="20"/>
        </w:rPr>
        <w:t xml:space="preserve"> izdelati delovni nalog</w:t>
      </w:r>
      <w:r>
        <w:rPr>
          <w:rFonts w:ascii="Tahoma" w:hAnsi="Tahoma" w:cs="Tahoma"/>
          <w:sz w:val="20"/>
          <w:szCs w:val="20"/>
        </w:rPr>
        <w:t>/dobavnico</w:t>
      </w:r>
      <w:r w:rsidRPr="00BB4C88">
        <w:rPr>
          <w:rFonts w:ascii="Tahoma" w:hAnsi="Tahoma" w:cs="Tahoma"/>
          <w:sz w:val="20"/>
          <w:szCs w:val="20"/>
        </w:rPr>
        <w:t xml:space="preserve">, ki ga podpišeta izvajalec in naročnik. </w:t>
      </w:r>
    </w:p>
    <w:p w14:paraId="49C4226C" w14:textId="77777777" w:rsidR="003D50F2" w:rsidRPr="00C8579C" w:rsidRDefault="003D50F2" w:rsidP="003D50F2">
      <w:pPr>
        <w:keepNext/>
        <w:keepLines/>
        <w:jc w:val="both"/>
        <w:rPr>
          <w:rFonts w:ascii="Tahoma" w:hAnsi="Tahoma" w:cs="Tahoma"/>
        </w:rPr>
      </w:pPr>
    </w:p>
    <w:p w14:paraId="0469767C" w14:textId="77777777" w:rsidR="003D50F2" w:rsidRPr="00841111" w:rsidRDefault="003D50F2" w:rsidP="003D50F2">
      <w:pPr>
        <w:keepNext/>
        <w:keepLines/>
        <w:numPr>
          <w:ilvl w:val="1"/>
          <w:numId w:val="2"/>
        </w:numPr>
        <w:jc w:val="both"/>
        <w:rPr>
          <w:rFonts w:ascii="Tahoma" w:hAnsi="Tahoma" w:cs="Tahoma"/>
          <w:b/>
        </w:rPr>
      </w:pPr>
      <w:r w:rsidRPr="00841111">
        <w:rPr>
          <w:rFonts w:ascii="Tahoma" w:hAnsi="Tahoma" w:cs="Tahoma"/>
          <w:b/>
        </w:rPr>
        <w:t>Garancija</w:t>
      </w:r>
    </w:p>
    <w:p w14:paraId="5CF32014" w14:textId="77777777" w:rsidR="003D50F2" w:rsidRDefault="003D50F2" w:rsidP="003D50F2">
      <w:pPr>
        <w:keepNext/>
        <w:keepLines/>
        <w:jc w:val="both"/>
        <w:rPr>
          <w:rFonts w:ascii="Tahoma" w:hAnsi="Tahoma" w:cs="Tahoma"/>
        </w:rPr>
      </w:pPr>
    </w:p>
    <w:p w14:paraId="76227F78" w14:textId="77777777" w:rsidR="003D50F2" w:rsidRPr="00E52514" w:rsidRDefault="003D50F2" w:rsidP="003D50F2">
      <w:pPr>
        <w:keepNext/>
        <w:keepLines/>
        <w:jc w:val="both"/>
        <w:rPr>
          <w:rFonts w:ascii="Tahoma" w:hAnsi="Tahoma" w:cs="Tahoma"/>
          <w:color w:val="000000" w:themeColor="text1"/>
        </w:rPr>
      </w:pPr>
      <w:r w:rsidRPr="00E52514">
        <w:rPr>
          <w:rFonts w:ascii="Tahoma" w:hAnsi="Tahoma" w:cs="Tahoma"/>
          <w:color w:val="000000" w:themeColor="text1"/>
        </w:rPr>
        <w:t>Za blago, katerega dobava je predmet tega okvirnega sporazuma, ponudnik nudi garancijo enak čas in v enakem obsegu kot jo nudi proizvajalec blaga, šteto od uspešno opravljenega količinskega in kvalitetnega prevzema blaga, ki se izvede s podpisom dobavnice s strani naročnika oz. njegovega predstavnika, vendar ne manj kot 600 obratovalnih ur stroja.</w:t>
      </w:r>
    </w:p>
    <w:p w14:paraId="2481277D" w14:textId="77777777" w:rsidR="003D50F2" w:rsidRDefault="003D50F2" w:rsidP="003D50F2">
      <w:pPr>
        <w:keepNext/>
        <w:keepLines/>
        <w:jc w:val="both"/>
        <w:rPr>
          <w:rFonts w:ascii="Tahoma" w:hAnsi="Tahoma" w:cs="Tahoma"/>
          <w:color w:val="FF0000"/>
        </w:rPr>
      </w:pPr>
    </w:p>
    <w:p w14:paraId="09D4BADC" w14:textId="77777777" w:rsidR="003D50F2" w:rsidRPr="00CE04E8" w:rsidRDefault="003D50F2" w:rsidP="003D50F2">
      <w:pPr>
        <w:keepNext/>
        <w:keepLines/>
        <w:jc w:val="both"/>
        <w:rPr>
          <w:rFonts w:ascii="Tahoma" w:hAnsi="Tahoma" w:cs="Tahoma"/>
          <w:color w:val="000000" w:themeColor="text1"/>
        </w:rPr>
      </w:pPr>
      <w:r w:rsidRPr="00CE04E8">
        <w:rPr>
          <w:rFonts w:ascii="Tahoma" w:hAnsi="Tahoma" w:cs="Tahoma"/>
          <w:color w:val="000000" w:themeColor="text1"/>
        </w:rPr>
        <w:t xml:space="preserve">Naročnik ni upravičen uveljavljati garancijo v kolikor za ustavitev stroja ali poškodbe gredi, nožev, </w:t>
      </w:r>
      <w:proofErr w:type="spellStart"/>
      <w:r w:rsidRPr="00CE04E8">
        <w:rPr>
          <w:rFonts w:ascii="Tahoma" w:hAnsi="Tahoma" w:cs="Tahoma"/>
          <w:color w:val="000000" w:themeColor="text1"/>
        </w:rPr>
        <w:t>kontranožev</w:t>
      </w:r>
      <w:proofErr w:type="spellEnd"/>
      <w:r w:rsidRPr="00CE04E8">
        <w:rPr>
          <w:rFonts w:ascii="Tahoma" w:hAnsi="Tahoma" w:cs="Tahoma"/>
          <w:color w:val="000000" w:themeColor="text1"/>
        </w:rPr>
        <w:t>, distančnih obročev ni posledica normalne obrabe v tehnološkem procesu, temveč je le-to posledica vnosa jeklenih tujkov v območje stroja oziroma gredi.</w:t>
      </w:r>
    </w:p>
    <w:p w14:paraId="4111323C" w14:textId="77777777" w:rsidR="003D50F2" w:rsidRDefault="003D50F2" w:rsidP="003D50F2">
      <w:pPr>
        <w:keepNext/>
        <w:keepLines/>
        <w:jc w:val="both"/>
        <w:rPr>
          <w:rFonts w:ascii="Tahoma" w:hAnsi="Tahoma" w:cs="Tahoma"/>
        </w:rPr>
      </w:pPr>
    </w:p>
    <w:p w14:paraId="4BC0F6FF" w14:textId="77777777" w:rsidR="003D50F2" w:rsidRPr="00841111" w:rsidRDefault="003D50F2" w:rsidP="003D50F2">
      <w:pPr>
        <w:keepNext/>
        <w:keepLines/>
        <w:numPr>
          <w:ilvl w:val="1"/>
          <w:numId w:val="2"/>
        </w:numPr>
        <w:jc w:val="both"/>
        <w:rPr>
          <w:rFonts w:ascii="Tahoma" w:hAnsi="Tahoma" w:cs="Tahoma"/>
          <w:b/>
        </w:rPr>
      </w:pPr>
      <w:r w:rsidRPr="00841111">
        <w:rPr>
          <w:rFonts w:ascii="Tahoma" w:hAnsi="Tahoma" w:cs="Tahoma"/>
          <w:b/>
        </w:rPr>
        <w:t>Zagotavljanje varnosti in zdravja pri delu</w:t>
      </w:r>
    </w:p>
    <w:p w14:paraId="44D06E40" w14:textId="77777777" w:rsidR="003D50F2" w:rsidRPr="00C8579C" w:rsidRDefault="003D50F2" w:rsidP="003D50F2">
      <w:pPr>
        <w:keepNext/>
        <w:keepLines/>
        <w:jc w:val="both"/>
        <w:rPr>
          <w:rFonts w:ascii="Tahoma" w:hAnsi="Tahoma" w:cs="Tahoma"/>
        </w:rPr>
      </w:pPr>
    </w:p>
    <w:p w14:paraId="0B227062" w14:textId="77777777" w:rsidR="003D50F2" w:rsidRDefault="003D50F2" w:rsidP="003D50F2">
      <w:pPr>
        <w:keepNext/>
        <w:keepLines/>
        <w:jc w:val="both"/>
        <w:rPr>
          <w:rFonts w:ascii="Tahoma" w:hAnsi="Tahoma" w:cs="Tahoma"/>
        </w:rPr>
      </w:pPr>
      <w:r w:rsidRPr="00C8579C">
        <w:rPr>
          <w:rFonts w:ascii="Tahoma" w:hAnsi="Tahoma" w:cs="Tahoma"/>
        </w:rPr>
        <w:t>Izbrani izvajalec bo moral dosledno upoštevati določbe Uredbe o zagotavljanju varnosti in zdravja pri delu na začasnih in premičnih gradbiščih (Ur. l. RS, št.</w:t>
      </w:r>
      <w:r>
        <w:rPr>
          <w:rFonts w:ascii="Tahoma" w:hAnsi="Tahoma" w:cs="Tahoma"/>
        </w:rPr>
        <w:t xml:space="preserve"> 83/05</w:t>
      </w:r>
      <w:r w:rsidRPr="00B25DEB">
        <w:rPr>
          <w:rFonts w:ascii="Tahoma" w:hAnsi="Tahoma" w:cs="Tahoma"/>
          <w:bCs/>
        </w:rPr>
        <w:t xml:space="preserve"> in </w:t>
      </w:r>
      <w:r>
        <w:rPr>
          <w:rFonts w:ascii="Tahoma" w:hAnsi="Tahoma" w:cs="Tahoma"/>
          <w:bCs/>
        </w:rPr>
        <w:t>43/11</w:t>
      </w:r>
      <w:r w:rsidRPr="00B25DEB">
        <w:rPr>
          <w:rFonts w:ascii="Tahoma" w:hAnsi="Tahoma" w:cs="Tahoma"/>
          <w:bCs/>
        </w:rPr>
        <w:t xml:space="preserve"> – ZVZD-1</w:t>
      </w:r>
      <w:r w:rsidRPr="00C8579C">
        <w:rPr>
          <w:rFonts w:ascii="Tahoma" w:hAnsi="Tahoma" w:cs="Tahoma"/>
        </w:rPr>
        <w:t xml:space="preserve">) ter ob sklenitvi okvirnega sporazuma z naročnikom skleniti tudi Pisni sporazum, ki ureja skupne varstvene ukrepe za zagotavljanje varstva in zdravja pri delu, ki jih je potrebno upoštevati na lokaciji RCERO Ljubljana oziroma MBO RCERO Ljubljana. Nespoštovanje določil je razlog za prekinitev okvirnega sporazuma. </w:t>
      </w:r>
    </w:p>
    <w:p w14:paraId="433E1EFE" w14:textId="77777777" w:rsidR="003D50F2" w:rsidRPr="00C8579C" w:rsidRDefault="003D50F2" w:rsidP="003D50F2">
      <w:pPr>
        <w:keepNext/>
        <w:keepLines/>
        <w:jc w:val="both"/>
        <w:rPr>
          <w:rFonts w:ascii="Tahoma" w:hAnsi="Tahoma" w:cs="Tahoma"/>
        </w:rPr>
      </w:pPr>
    </w:p>
    <w:p w14:paraId="4137C360" w14:textId="77777777" w:rsidR="003D50F2" w:rsidRPr="00841111" w:rsidRDefault="003D50F2" w:rsidP="003D50F2">
      <w:pPr>
        <w:keepNext/>
        <w:keepLines/>
        <w:numPr>
          <w:ilvl w:val="1"/>
          <w:numId w:val="2"/>
        </w:numPr>
        <w:jc w:val="both"/>
        <w:rPr>
          <w:rFonts w:ascii="Tahoma" w:hAnsi="Tahoma" w:cs="Tahoma"/>
          <w:b/>
        </w:rPr>
      </w:pPr>
      <w:r w:rsidRPr="00841111">
        <w:rPr>
          <w:rFonts w:ascii="Tahoma" w:hAnsi="Tahoma" w:cs="Tahoma"/>
          <w:b/>
        </w:rPr>
        <w:t xml:space="preserve">Sestanek s ponudniki in ogled </w:t>
      </w:r>
      <w:r>
        <w:rPr>
          <w:rFonts w:ascii="Tahoma" w:hAnsi="Tahoma" w:cs="Tahoma"/>
          <w:b/>
        </w:rPr>
        <w:t>predmeta naročila</w:t>
      </w:r>
    </w:p>
    <w:p w14:paraId="134F1032" w14:textId="77777777" w:rsidR="003D50F2" w:rsidRDefault="003D50F2" w:rsidP="003D50F2">
      <w:pPr>
        <w:keepNext/>
        <w:keepLines/>
        <w:jc w:val="both"/>
        <w:rPr>
          <w:rFonts w:ascii="Tahoma" w:hAnsi="Tahoma" w:cs="Tahoma"/>
        </w:rPr>
      </w:pPr>
    </w:p>
    <w:p w14:paraId="5B2D0B3B" w14:textId="77777777" w:rsidR="003D50F2" w:rsidRPr="00C00614" w:rsidRDefault="003D50F2" w:rsidP="003D50F2">
      <w:pPr>
        <w:keepNext/>
        <w:keepLines/>
        <w:jc w:val="both"/>
        <w:rPr>
          <w:rFonts w:ascii="Tahoma" w:hAnsi="Tahoma" w:cs="Tahoma"/>
          <w:color w:val="000000" w:themeColor="text1"/>
        </w:rPr>
      </w:pPr>
      <w:r w:rsidRPr="00C00614">
        <w:rPr>
          <w:rFonts w:ascii="Tahoma" w:hAnsi="Tahoma" w:cs="Tahoma"/>
          <w:color w:val="000000" w:themeColor="text1"/>
        </w:rPr>
        <w:t xml:space="preserve">Neodvisno od podatkov, ki so vsebovani v razpisni dokumentaciji, si </w:t>
      </w:r>
      <w:r w:rsidRPr="00CD1386">
        <w:rPr>
          <w:rFonts w:ascii="Tahoma" w:hAnsi="Tahoma" w:cs="Tahoma"/>
          <w:b/>
          <w:bCs/>
          <w:color w:val="000000" w:themeColor="text1"/>
          <w:u w:val="single"/>
        </w:rPr>
        <w:t>morajo</w:t>
      </w:r>
      <w:r w:rsidRPr="00C00614">
        <w:rPr>
          <w:rFonts w:ascii="Tahoma" w:hAnsi="Tahoma" w:cs="Tahoma"/>
          <w:color w:val="000000" w:themeColor="text1"/>
        </w:rPr>
        <w:t xml:space="preserve"> zainteresirani ponudniki pred oddajo ponudbe pridobiti morebitne druge podatke, ki se nanašajo na izvedbo storitev po tej razpisni dokumentaciji in ki lahko vplivajo na ponudnikovo ceno ali ponudnikove obveznosti in izvedbene zmogljivosti ter se seznani z dejanskimi razmerami v obratu MBO RCERO Ljubljana. </w:t>
      </w:r>
      <w:r w:rsidRPr="00844075">
        <w:rPr>
          <w:rFonts w:ascii="Tahoma" w:hAnsi="Tahoma" w:cs="Tahoma"/>
          <w:b/>
          <w:bCs/>
          <w:color w:val="000000" w:themeColor="text1"/>
        </w:rPr>
        <w:t>Ogled JE obvezen.</w:t>
      </w:r>
    </w:p>
    <w:p w14:paraId="6A14B1B2" w14:textId="77777777" w:rsidR="003D50F2" w:rsidRPr="00C00614" w:rsidRDefault="003D50F2" w:rsidP="003D50F2">
      <w:pPr>
        <w:keepNext/>
        <w:keepLines/>
        <w:jc w:val="both"/>
        <w:rPr>
          <w:rFonts w:ascii="Tahoma" w:hAnsi="Tahoma" w:cs="Tahoma"/>
          <w:color w:val="000000" w:themeColor="text1"/>
        </w:rPr>
      </w:pPr>
      <w:r w:rsidRPr="00C00614">
        <w:rPr>
          <w:rFonts w:ascii="Tahoma" w:hAnsi="Tahoma" w:cs="Tahoma"/>
          <w:color w:val="000000" w:themeColor="text1"/>
        </w:rPr>
        <w:t xml:space="preserve"> </w:t>
      </w:r>
    </w:p>
    <w:p w14:paraId="75A40AF6" w14:textId="5E80C93B" w:rsidR="00844075" w:rsidRDefault="003D50F2" w:rsidP="003D50F2">
      <w:pPr>
        <w:keepNext/>
        <w:keepLines/>
        <w:jc w:val="both"/>
        <w:rPr>
          <w:rFonts w:ascii="Tahoma" w:hAnsi="Tahoma" w:cs="Tahoma"/>
          <w:color w:val="000000" w:themeColor="text1"/>
        </w:rPr>
      </w:pPr>
      <w:r w:rsidRPr="00C00614">
        <w:rPr>
          <w:rFonts w:ascii="Tahoma" w:hAnsi="Tahoma" w:cs="Tahoma"/>
          <w:color w:val="000000" w:themeColor="text1"/>
        </w:rPr>
        <w:t>Naročnik bo v ta namen ločeno organiziral sestanke z zainteresiranimi ponudniki na</w:t>
      </w:r>
      <w:r w:rsidRPr="00C00614">
        <w:rPr>
          <w:rFonts w:ascii="Tahoma" w:hAnsi="Tahoma" w:cs="Tahoma"/>
          <w:bCs/>
          <w:color w:val="000000" w:themeColor="text1"/>
        </w:rPr>
        <w:t xml:space="preserve"> lokaciji obrata MBO RCERO Ljubljana</w:t>
      </w:r>
      <w:r w:rsidRPr="00C00614">
        <w:rPr>
          <w:rFonts w:ascii="Tahoma" w:hAnsi="Tahoma" w:cs="Tahoma"/>
          <w:color w:val="000000" w:themeColor="text1"/>
        </w:rPr>
        <w:t xml:space="preserve"> in sam ogled. Ponudniki lahko kontaktirajo predstavnika naročnika in se dogovorijo za sestanek </w:t>
      </w:r>
      <w:r w:rsidRPr="00844075">
        <w:rPr>
          <w:rFonts w:ascii="Tahoma" w:hAnsi="Tahoma" w:cs="Tahoma"/>
          <w:color w:val="000000" w:themeColor="text1"/>
        </w:rPr>
        <w:t xml:space="preserve">najkasneje </w:t>
      </w:r>
      <w:r w:rsidRPr="00844075">
        <w:rPr>
          <w:rFonts w:ascii="Tahoma" w:hAnsi="Tahoma" w:cs="Tahoma"/>
          <w:b/>
          <w:bCs/>
          <w:color w:val="000000" w:themeColor="text1"/>
          <w:u w:val="single"/>
        </w:rPr>
        <w:t xml:space="preserve">do </w:t>
      </w:r>
      <w:r w:rsidR="00873AA3">
        <w:rPr>
          <w:rFonts w:ascii="Tahoma" w:hAnsi="Tahoma" w:cs="Tahoma"/>
          <w:b/>
          <w:bCs/>
          <w:color w:val="000000" w:themeColor="text1"/>
          <w:u w:val="single"/>
        </w:rPr>
        <w:t>10</w:t>
      </w:r>
      <w:r w:rsidR="00CD1386" w:rsidRPr="00844075">
        <w:rPr>
          <w:rFonts w:ascii="Tahoma" w:hAnsi="Tahoma" w:cs="Tahoma"/>
          <w:b/>
          <w:bCs/>
          <w:color w:val="000000" w:themeColor="text1"/>
          <w:u w:val="single"/>
        </w:rPr>
        <w:t>.</w:t>
      </w:r>
      <w:r w:rsidR="00844075" w:rsidRPr="00844075">
        <w:rPr>
          <w:rFonts w:ascii="Tahoma" w:hAnsi="Tahoma" w:cs="Tahoma"/>
          <w:b/>
          <w:bCs/>
          <w:color w:val="000000" w:themeColor="text1"/>
          <w:u w:val="single"/>
        </w:rPr>
        <w:t xml:space="preserve"> 11</w:t>
      </w:r>
      <w:r w:rsidR="00CD1386" w:rsidRPr="00844075">
        <w:rPr>
          <w:rFonts w:ascii="Tahoma" w:hAnsi="Tahoma" w:cs="Tahoma"/>
          <w:b/>
          <w:bCs/>
          <w:color w:val="000000" w:themeColor="text1"/>
          <w:u w:val="single"/>
        </w:rPr>
        <w:t>.</w:t>
      </w:r>
      <w:r w:rsidR="00844075" w:rsidRPr="00844075">
        <w:rPr>
          <w:rFonts w:ascii="Tahoma" w:hAnsi="Tahoma" w:cs="Tahoma"/>
          <w:b/>
          <w:bCs/>
          <w:color w:val="000000" w:themeColor="text1"/>
          <w:u w:val="single"/>
        </w:rPr>
        <w:t xml:space="preserve"> </w:t>
      </w:r>
      <w:r w:rsidR="00CD1386" w:rsidRPr="00844075">
        <w:rPr>
          <w:rFonts w:ascii="Tahoma" w:hAnsi="Tahoma" w:cs="Tahoma"/>
          <w:b/>
          <w:bCs/>
          <w:color w:val="000000" w:themeColor="text1"/>
          <w:u w:val="single"/>
        </w:rPr>
        <w:t>2025</w:t>
      </w:r>
      <w:r w:rsidR="00873AA3">
        <w:rPr>
          <w:rFonts w:ascii="Tahoma" w:hAnsi="Tahoma" w:cs="Tahoma"/>
          <w:b/>
          <w:bCs/>
          <w:color w:val="000000" w:themeColor="text1"/>
          <w:u w:val="single"/>
        </w:rPr>
        <w:t xml:space="preserve"> do 12.00 ure</w:t>
      </w:r>
      <w:r w:rsidRPr="00844075">
        <w:rPr>
          <w:rFonts w:ascii="Tahoma" w:hAnsi="Tahoma" w:cs="Tahoma"/>
          <w:b/>
          <w:bCs/>
          <w:color w:val="000000" w:themeColor="text1"/>
          <w:u w:val="single"/>
        </w:rPr>
        <w:t xml:space="preserve">; zadnji dan sestanka in ogleda je </w:t>
      </w:r>
      <w:r w:rsidR="000C2E5A">
        <w:rPr>
          <w:rFonts w:ascii="Tahoma" w:hAnsi="Tahoma" w:cs="Tahoma"/>
          <w:b/>
          <w:bCs/>
          <w:color w:val="000000" w:themeColor="text1"/>
          <w:u w:val="single"/>
        </w:rPr>
        <w:t>11</w:t>
      </w:r>
      <w:r w:rsidR="00CD1386" w:rsidRPr="00844075">
        <w:rPr>
          <w:rFonts w:ascii="Tahoma" w:hAnsi="Tahoma" w:cs="Tahoma"/>
          <w:b/>
          <w:bCs/>
          <w:color w:val="000000" w:themeColor="text1"/>
          <w:u w:val="single"/>
        </w:rPr>
        <w:t>.</w:t>
      </w:r>
      <w:r w:rsidR="00844075" w:rsidRPr="00844075">
        <w:rPr>
          <w:rFonts w:ascii="Tahoma" w:hAnsi="Tahoma" w:cs="Tahoma"/>
          <w:b/>
          <w:bCs/>
          <w:color w:val="000000" w:themeColor="text1"/>
          <w:u w:val="single"/>
        </w:rPr>
        <w:t xml:space="preserve"> 11</w:t>
      </w:r>
      <w:r w:rsidR="00CD1386" w:rsidRPr="00844075">
        <w:rPr>
          <w:rFonts w:ascii="Tahoma" w:hAnsi="Tahoma" w:cs="Tahoma"/>
          <w:b/>
          <w:bCs/>
          <w:color w:val="000000" w:themeColor="text1"/>
          <w:u w:val="single"/>
        </w:rPr>
        <w:t>.</w:t>
      </w:r>
      <w:r w:rsidR="00844075" w:rsidRPr="00844075">
        <w:rPr>
          <w:rFonts w:ascii="Tahoma" w:hAnsi="Tahoma" w:cs="Tahoma"/>
          <w:b/>
          <w:bCs/>
          <w:color w:val="000000" w:themeColor="text1"/>
          <w:u w:val="single"/>
        </w:rPr>
        <w:t xml:space="preserve"> </w:t>
      </w:r>
      <w:r w:rsidR="00CD1386" w:rsidRPr="00844075">
        <w:rPr>
          <w:rFonts w:ascii="Tahoma" w:hAnsi="Tahoma" w:cs="Tahoma"/>
          <w:b/>
          <w:bCs/>
          <w:color w:val="000000" w:themeColor="text1"/>
          <w:u w:val="single"/>
        </w:rPr>
        <w:t>2025</w:t>
      </w:r>
      <w:r w:rsidRPr="00844075">
        <w:rPr>
          <w:rFonts w:ascii="Tahoma" w:hAnsi="Tahoma" w:cs="Tahoma"/>
          <w:b/>
          <w:bCs/>
          <w:color w:val="000000" w:themeColor="text1"/>
        </w:rPr>
        <w:t>.</w:t>
      </w:r>
      <w:r w:rsidRPr="00C00614">
        <w:rPr>
          <w:rFonts w:ascii="Tahoma" w:hAnsi="Tahoma" w:cs="Tahoma"/>
          <w:color w:val="000000" w:themeColor="text1"/>
        </w:rPr>
        <w:t xml:space="preserve"> </w:t>
      </w:r>
    </w:p>
    <w:p w14:paraId="53108C37" w14:textId="77777777" w:rsidR="00844075" w:rsidRDefault="00844075" w:rsidP="003D50F2">
      <w:pPr>
        <w:keepNext/>
        <w:keepLines/>
        <w:jc w:val="both"/>
        <w:rPr>
          <w:rFonts w:ascii="Tahoma" w:hAnsi="Tahoma" w:cs="Tahoma"/>
          <w:color w:val="000000" w:themeColor="text1"/>
        </w:rPr>
      </w:pPr>
    </w:p>
    <w:p w14:paraId="36F1DCA5" w14:textId="3145851E" w:rsidR="003D50F2" w:rsidRPr="00C00614" w:rsidRDefault="003D50F2" w:rsidP="003D50F2">
      <w:pPr>
        <w:keepNext/>
        <w:keepLines/>
        <w:jc w:val="both"/>
        <w:rPr>
          <w:rFonts w:ascii="Tahoma" w:hAnsi="Tahoma" w:cs="Tahoma"/>
          <w:color w:val="000000" w:themeColor="text1"/>
        </w:rPr>
      </w:pPr>
      <w:r w:rsidRPr="007C0529">
        <w:rPr>
          <w:rFonts w:ascii="Tahoma" w:hAnsi="Tahoma" w:cs="Tahoma"/>
          <w:b/>
          <w:color w:val="000000" w:themeColor="text1"/>
        </w:rPr>
        <w:t>Na samem ogledu, si bodo morali ponudniki sami pridobiti/izmeriti natančne dimenzije sestavnih elementov rezalne gredi; naročnik ne odgovarja v kolikor ponudnik pridobi napačne izmere</w:t>
      </w:r>
      <w:r w:rsidRPr="007C0529">
        <w:rPr>
          <w:rFonts w:ascii="Tahoma" w:hAnsi="Tahoma" w:cs="Tahoma"/>
          <w:color w:val="000000" w:themeColor="text1"/>
        </w:rPr>
        <w:t>.</w:t>
      </w:r>
    </w:p>
    <w:p w14:paraId="77AA7DC1" w14:textId="77777777" w:rsidR="003D50F2" w:rsidRPr="00C00614" w:rsidRDefault="003D50F2" w:rsidP="003D50F2">
      <w:pPr>
        <w:keepNext/>
        <w:keepLines/>
        <w:jc w:val="both"/>
        <w:rPr>
          <w:rFonts w:ascii="Tahoma" w:hAnsi="Tahoma" w:cs="Tahoma"/>
          <w:color w:val="000000" w:themeColor="text1"/>
        </w:rPr>
      </w:pPr>
    </w:p>
    <w:p w14:paraId="62A750D1" w14:textId="77777777" w:rsidR="003D50F2" w:rsidRPr="00C00614" w:rsidRDefault="003D50F2" w:rsidP="003D50F2">
      <w:pPr>
        <w:keepNext/>
        <w:keepLines/>
        <w:jc w:val="both"/>
        <w:rPr>
          <w:rFonts w:ascii="Tahoma" w:hAnsi="Tahoma" w:cs="Tahoma"/>
          <w:color w:val="000000" w:themeColor="text1"/>
        </w:rPr>
      </w:pPr>
      <w:r w:rsidRPr="00C00614">
        <w:rPr>
          <w:rFonts w:ascii="Tahoma" w:hAnsi="Tahoma" w:cs="Tahoma"/>
          <w:color w:val="000000" w:themeColor="text1"/>
        </w:rPr>
        <w:t xml:space="preserve">Kontaktna oseba za izvedbo sestanka in ogleda je </w:t>
      </w:r>
      <w:r>
        <w:rPr>
          <w:rFonts w:ascii="Tahoma" w:hAnsi="Tahoma" w:cs="Tahoma"/>
          <w:color w:val="000000" w:themeColor="text1"/>
        </w:rPr>
        <w:t>g. Tomaž K</w:t>
      </w:r>
      <w:r w:rsidRPr="00C00614">
        <w:rPr>
          <w:rFonts w:ascii="Tahoma" w:hAnsi="Tahoma" w:cs="Tahoma"/>
          <w:color w:val="000000" w:themeColor="text1"/>
        </w:rPr>
        <w:t xml:space="preserve">ovačič, elektronska pošta: </w:t>
      </w:r>
      <w:hyperlink r:id="rId13" w:history="1">
        <w:r w:rsidRPr="00C00614">
          <w:rPr>
            <w:rStyle w:val="Hiperpovezava"/>
            <w:rFonts w:ascii="Tahoma" w:hAnsi="Tahoma" w:cs="Tahoma"/>
            <w:color w:val="000000" w:themeColor="text1"/>
          </w:rPr>
          <w:t>tomaz.kovacic@vokasnaga.si</w:t>
        </w:r>
      </w:hyperlink>
      <w:r w:rsidRPr="00C00614">
        <w:rPr>
          <w:rFonts w:ascii="Tahoma" w:hAnsi="Tahoma" w:cs="Tahoma"/>
          <w:color w:val="000000" w:themeColor="text1"/>
        </w:rPr>
        <w:t>, telefon: 01 58 08 067 ali 031 714 748.</w:t>
      </w:r>
    </w:p>
    <w:p w14:paraId="47D45DEF" w14:textId="77777777" w:rsidR="003D50F2" w:rsidRPr="00C00614" w:rsidRDefault="003D50F2" w:rsidP="003D50F2">
      <w:pPr>
        <w:keepNext/>
        <w:keepLines/>
        <w:jc w:val="both"/>
        <w:rPr>
          <w:rFonts w:ascii="Tahoma" w:hAnsi="Tahoma" w:cs="Tahoma"/>
          <w:color w:val="000000" w:themeColor="text1"/>
        </w:rPr>
      </w:pPr>
    </w:p>
    <w:p w14:paraId="392464E7" w14:textId="77777777" w:rsidR="003D50F2" w:rsidRPr="00C42B81" w:rsidRDefault="003D50F2" w:rsidP="003D50F2">
      <w:pPr>
        <w:keepNext/>
        <w:keepLines/>
        <w:jc w:val="both"/>
        <w:rPr>
          <w:rFonts w:ascii="Tahoma" w:hAnsi="Tahoma" w:cs="Tahoma"/>
          <w:b/>
          <w:color w:val="000000" w:themeColor="text1"/>
        </w:rPr>
      </w:pPr>
      <w:r w:rsidRPr="00C42B81">
        <w:rPr>
          <w:rFonts w:ascii="Tahoma" w:hAnsi="Tahoma" w:cs="Tahoma"/>
          <w:b/>
          <w:color w:val="000000" w:themeColor="text1"/>
        </w:rPr>
        <w:t xml:space="preserve">Ponudnik ne bo upravičen do povečanja cene, ki bi ga utemeljeval s tem, da ni bil polno obveščen o pogojih, ki se nanašajo na predmetne obveznosti. </w:t>
      </w:r>
    </w:p>
    <w:p w14:paraId="443FCBE8" w14:textId="77777777" w:rsidR="003D50F2" w:rsidRDefault="003D50F2" w:rsidP="003D50F2">
      <w:pPr>
        <w:keepNext/>
        <w:keepLines/>
        <w:jc w:val="both"/>
        <w:rPr>
          <w:rFonts w:ascii="Tahoma" w:hAnsi="Tahoma" w:cs="Tahoma"/>
        </w:rPr>
      </w:pPr>
    </w:p>
    <w:p w14:paraId="5E7E62E3" w14:textId="248CD455" w:rsidR="003D50F2" w:rsidRDefault="003D50F2" w:rsidP="003D50F2">
      <w:pPr>
        <w:keepNext/>
        <w:keepLines/>
        <w:jc w:val="both"/>
        <w:rPr>
          <w:rFonts w:ascii="Tahoma" w:hAnsi="Tahoma" w:cs="Tahoma"/>
        </w:rPr>
      </w:pPr>
      <w:r w:rsidRPr="00217E4B">
        <w:rPr>
          <w:rFonts w:ascii="Tahoma" w:hAnsi="Tahoma" w:cs="Tahoma"/>
        </w:rPr>
        <w:t xml:space="preserve">Ponudnik mora kot </w:t>
      </w:r>
      <w:r w:rsidRPr="00144A0A">
        <w:rPr>
          <w:rFonts w:ascii="Tahoma" w:hAnsi="Tahoma" w:cs="Tahoma"/>
          <w:b/>
        </w:rPr>
        <w:t xml:space="preserve">Prilogo </w:t>
      </w:r>
      <w:r>
        <w:rPr>
          <w:rFonts w:ascii="Tahoma" w:hAnsi="Tahoma" w:cs="Tahoma"/>
          <w:b/>
        </w:rPr>
        <w:t>7/b</w:t>
      </w:r>
      <w:r w:rsidRPr="00144A0A">
        <w:rPr>
          <w:rFonts w:ascii="Tahoma" w:hAnsi="Tahoma" w:cs="Tahoma"/>
        </w:rPr>
        <w:t xml:space="preserve"> predložiti</w:t>
      </w:r>
      <w:r w:rsidRPr="00217E4B">
        <w:rPr>
          <w:rFonts w:ascii="Tahoma" w:hAnsi="Tahoma" w:cs="Tahoma"/>
        </w:rPr>
        <w:t xml:space="preserve"> potrdilo (izdano s strani naročnika) o opravljenem obveznem ogledu </w:t>
      </w:r>
      <w:r>
        <w:rPr>
          <w:rFonts w:ascii="Tahoma" w:hAnsi="Tahoma" w:cs="Tahoma"/>
        </w:rPr>
        <w:t>lokacije</w:t>
      </w:r>
      <w:r w:rsidRPr="00217E4B">
        <w:rPr>
          <w:rFonts w:ascii="Tahoma" w:hAnsi="Tahoma" w:cs="Tahoma"/>
        </w:rPr>
        <w:t>.</w:t>
      </w:r>
    </w:p>
    <w:p w14:paraId="49BA9087" w14:textId="77777777" w:rsidR="003D50F2" w:rsidRDefault="003D50F2">
      <w:pPr>
        <w:rPr>
          <w:rFonts w:ascii="Tahoma" w:hAnsi="Tahoma" w:cs="Tahoma"/>
        </w:rPr>
      </w:pPr>
      <w:r>
        <w:rPr>
          <w:rFonts w:ascii="Tahoma" w:hAnsi="Tahoma" w:cs="Tahoma"/>
        </w:rPr>
        <w:br w:type="page"/>
      </w:r>
    </w:p>
    <w:p w14:paraId="28AA8344" w14:textId="77777777" w:rsidR="007C70A1" w:rsidRPr="00C8579C" w:rsidRDefault="009F4E76" w:rsidP="00A62419">
      <w:pPr>
        <w:keepNext/>
        <w:keepLines/>
        <w:numPr>
          <w:ilvl w:val="0"/>
          <w:numId w:val="2"/>
        </w:numPr>
        <w:jc w:val="both"/>
        <w:rPr>
          <w:rFonts w:ascii="Tahoma" w:hAnsi="Tahoma" w:cs="Tahoma"/>
          <w:b/>
          <w:sz w:val="24"/>
        </w:rPr>
      </w:pPr>
      <w:r w:rsidRPr="00C8579C">
        <w:rPr>
          <w:rFonts w:ascii="Tahoma" w:hAnsi="Tahoma" w:cs="Tahoma"/>
          <w:b/>
          <w:sz w:val="24"/>
        </w:rPr>
        <w:lastRenderedPageBreak/>
        <w:t xml:space="preserve">UGOTAVLJANJE SPOSOBNOSTI </w:t>
      </w:r>
    </w:p>
    <w:p w14:paraId="307AA165" w14:textId="77777777" w:rsidR="007C70A1" w:rsidRPr="00C8579C" w:rsidRDefault="007C70A1" w:rsidP="00A62419">
      <w:pPr>
        <w:keepNext/>
        <w:keepLines/>
        <w:jc w:val="both"/>
        <w:rPr>
          <w:rFonts w:ascii="Tahoma" w:hAnsi="Tahoma" w:cs="Tahoma"/>
        </w:rPr>
      </w:pPr>
    </w:p>
    <w:p w14:paraId="6B8E636D" w14:textId="77777777" w:rsidR="00C53A34" w:rsidRPr="00C8579C" w:rsidRDefault="00C53A34" w:rsidP="00A62419">
      <w:pPr>
        <w:keepNext/>
        <w:keepLines/>
        <w:numPr>
          <w:ilvl w:val="0"/>
          <w:numId w:val="15"/>
        </w:numPr>
        <w:jc w:val="both"/>
        <w:rPr>
          <w:rFonts w:ascii="Tahoma" w:hAnsi="Tahoma" w:cs="Tahoma"/>
          <w:b/>
        </w:rPr>
      </w:pPr>
      <w:r w:rsidRPr="00C8579C">
        <w:rPr>
          <w:rFonts w:ascii="Tahoma" w:hAnsi="Tahoma" w:cs="Tahoma"/>
          <w:b/>
        </w:rPr>
        <w:t xml:space="preserve">Splošno: </w:t>
      </w:r>
    </w:p>
    <w:p w14:paraId="50892E3B" w14:textId="77777777" w:rsidR="00C53A34" w:rsidRPr="00C8579C" w:rsidRDefault="00C53A34" w:rsidP="00A62419">
      <w:pPr>
        <w:keepNext/>
        <w:keepLines/>
        <w:jc w:val="both"/>
        <w:rPr>
          <w:rFonts w:ascii="Tahoma" w:hAnsi="Tahoma" w:cs="Tahoma"/>
          <w:bCs/>
        </w:rPr>
      </w:pPr>
    </w:p>
    <w:p w14:paraId="39BF5AFC" w14:textId="77777777" w:rsidR="00C53A34" w:rsidRPr="00C8579C" w:rsidRDefault="00C53A34" w:rsidP="00A62419">
      <w:pPr>
        <w:keepNext/>
        <w:keepLines/>
        <w:jc w:val="both"/>
        <w:rPr>
          <w:rFonts w:ascii="Tahoma" w:hAnsi="Tahoma" w:cs="Tahoma"/>
          <w:bCs/>
        </w:rPr>
      </w:pPr>
      <w:r w:rsidRPr="00C8579C">
        <w:rPr>
          <w:rFonts w:ascii="Tahoma" w:hAnsi="Tahoma" w:cs="Tahoma"/>
          <w:bCs/>
        </w:rPr>
        <w:t xml:space="preserve">Za ugotavljanje sposobnosti mora ponudnik izpolnjevati pogoje in zahteve skladno z določbami ZJN-3, ter pogoje in zahteve, ki so določene v tej razpisni dokumentaciji. </w:t>
      </w:r>
    </w:p>
    <w:p w14:paraId="7D124F4F" w14:textId="77777777" w:rsidR="00D93F5A" w:rsidRPr="00C8579C" w:rsidRDefault="00D93F5A" w:rsidP="00A62419">
      <w:pPr>
        <w:keepNext/>
        <w:keepLines/>
        <w:jc w:val="both"/>
        <w:rPr>
          <w:rFonts w:ascii="Tahoma" w:hAnsi="Tahoma" w:cs="Tahoma"/>
        </w:rPr>
      </w:pPr>
    </w:p>
    <w:p w14:paraId="42797AC4" w14:textId="77777777" w:rsidR="00C53A34" w:rsidRPr="00C8579C" w:rsidRDefault="00C53A34" w:rsidP="00A62419">
      <w:pPr>
        <w:keepNext/>
        <w:keepLines/>
        <w:jc w:val="both"/>
        <w:rPr>
          <w:rFonts w:ascii="Tahoma" w:hAnsi="Tahoma" w:cs="Tahoma"/>
        </w:rPr>
      </w:pPr>
      <w:r w:rsidRPr="00C8579C">
        <w:rPr>
          <w:rFonts w:ascii="Tahoma" w:hAnsi="Tahoma" w:cs="Tahoma"/>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49678ECA" w14:textId="77777777" w:rsidR="007225D2" w:rsidRDefault="007225D2" w:rsidP="00A62419">
      <w:pPr>
        <w:keepNext/>
        <w:keepLines/>
        <w:jc w:val="both"/>
        <w:rPr>
          <w:rFonts w:ascii="Tahoma" w:hAnsi="Tahoma" w:cs="Tahoma"/>
          <w:bCs/>
          <w:i/>
        </w:rPr>
      </w:pPr>
    </w:p>
    <w:p w14:paraId="24DDB034" w14:textId="77777777" w:rsidR="00F25778" w:rsidRPr="00C8579C" w:rsidRDefault="00F25778" w:rsidP="00A62419">
      <w:pPr>
        <w:keepNext/>
        <w:keepLines/>
        <w:jc w:val="both"/>
        <w:rPr>
          <w:rFonts w:ascii="Tahoma" w:hAnsi="Tahoma" w:cs="Tahoma"/>
          <w:bCs/>
          <w:i/>
        </w:rPr>
      </w:pPr>
      <w:r w:rsidRPr="00C8579C">
        <w:rPr>
          <w:rFonts w:ascii="Tahoma" w:hAnsi="Tahoma" w:cs="Tahoma"/>
          <w:bCs/>
          <w: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67BD860B" w14:textId="77777777" w:rsidR="00671A33" w:rsidRDefault="00671A33" w:rsidP="00A62419">
      <w:pPr>
        <w:keepNext/>
        <w:keepLines/>
        <w:jc w:val="both"/>
        <w:rPr>
          <w:rFonts w:ascii="Tahoma" w:hAnsi="Tahoma" w:cs="Tahoma"/>
          <w:bCs/>
          <w:i/>
        </w:rPr>
      </w:pPr>
    </w:p>
    <w:p w14:paraId="6CCC34F3" w14:textId="77777777" w:rsidR="00C53A34" w:rsidRPr="00C8579C" w:rsidRDefault="00C53A34" w:rsidP="00A62419">
      <w:pPr>
        <w:keepNext/>
        <w:keepLines/>
        <w:numPr>
          <w:ilvl w:val="0"/>
          <w:numId w:val="15"/>
        </w:numPr>
        <w:jc w:val="both"/>
        <w:rPr>
          <w:rFonts w:ascii="Tahoma" w:hAnsi="Tahoma" w:cs="Tahoma"/>
          <w:b/>
        </w:rPr>
      </w:pPr>
      <w:r w:rsidRPr="00C8579C">
        <w:rPr>
          <w:rFonts w:ascii="Tahoma" w:hAnsi="Tahoma" w:cs="Tahoma"/>
          <w:b/>
        </w:rPr>
        <w:t xml:space="preserve">Ponudnik: </w:t>
      </w:r>
    </w:p>
    <w:p w14:paraId="71185020" w14:textId="77777777" w:rsidR="00C53A34" w:rsidRPr="00C8579C" w:rsidRDefault="00C53A34" w:rsidP="00A62419">
      <w:pPr>
        <w:keepNext/>
        <w:keepLines/>
        <w:jc w:val="both"/>
        <w:rPr>
          <w:rFonts w:ascii="Tahoma" w:hAnsi="Tahoma" w:cs="Tahoma"/>
        </w:rPr>
      </w:pPr>
    </w:p>
    <w:p w14:paraId="4CC6D396" w14:textId="77777777" w:rsidR="00C53A34" w:rsidRPr="00C8579C" w:rsidRDefault="00C53A34" w:rsidP="00A62419">
      <w:pPr>
        <w:keepNext/>
        <w:keepLines/>
        <w:jc w:val="both"/>
        <w:rPr>
          <w:rFonts w:ascii="Tahoma" w:hAnsi="Tahoma" w:cs="Tahoma"/>
        </w:rPr>
      </w:pPr>
      <w:r w:rsidRPr="00C8579C">
        <w:rPr>
          <w:rFonts w:ascii="Tahoma" w:hAnsi="Tahoma" w:cs="Tahoma"/>
        </w:rPr>
        <w:t xml:space="preserve">Za ugotavljanje sposobnosti </w:t>
      </w:r>
      <w:r w:rsidRPr="00C8579C">
        <w:rPr>
          <w:rFonts w:ascii="Tahoma" w:hAnsi="Tahoma" w:cs="Tahoma"/>
          <w:b/>
        </w:rPr>
        <w:t>mora</w:t>
      </w:r>
      <w:r w:rsidRPr="00C8579C">
        <w:rPr>
          <w:rFonts w:ascii="Tahoma" w:hAnsi="Tahoma" w:cs="Tahoma"/>
        </w:rPr>
        <w:t xml:space="preserve"> ponudnik </w:t>
      </w:r>
      <w:r w:rsidRPr="00C8579C">
        <w:rPr>
          <w:rFonts w:ascii="Tahoma" w:hAnsi="Tahoma" w:cs="Tahoma"/>
          <w:u w:val="single"/>
        </w:rPr>
        <w:t>izpolniti in priložiti ESPD obrazec</w:t>
      </w:r>
      <w:r w:rsidRPr="00C8579C">
        <w:rPr>
          <w:rFonts w:ascii="Tahoma" w:hAnsi="Tahoma" w:cs="Tahoma"/>
        </w:rPr>
        <w:t xml:space="preserve">, ki je priloga te razpisne dokumentacije. </w:t>
      </w:r>
    </w:p>
    <w:p w14:paraId="02AFF3FE" w14:textId="77777777" w:rsidR="006927C4" w:rsidRPr="00C8579C" w:rsidRDefault="006927C4" w:rsidP="00A62419">
      <w:pPr>
        <w:keepNext/>
        <w:keepLines/>
        <w:jc w:val="both"/>
        <w:rPr>
          <w:rFonts w:ascii="Tahoma" w:hAnsi="Tahoma" w:cs="Tahoma"/>
        </w:rPr>
      </w:pPr>
    </w:p>
    <w:p w14:paraId="33300A3A" w14:textId="77777777" w:rsidR="00C53A34" w:rsidRPr="00C8579C" w:rsidRDefault="00C53A34" w:rsidP="00A62419">
      <w:pPr>
        <w:keepNext/>
        <w:keepLines/>
        <w:numPr>
          <w:ilvl w:val="0"/>
          <w:numId w:val="15"/>
        </w:numPr>
        <w:jc w:val="both"/>
        <w:rPr>
          <w:rFonts w:ascii="Tahoma" w:hAnsi="Tahoma" w:cs="Tahoma"/>
          <w:b/>
        </w:rPr>
      </w:pPr>
      <w:r w:rsidRPr="00C8579C">
        <w:rPr>
          <w:rFonts w:ascii="Tahoma" w:hAnsi="Tahoma" w:cs="Tahoma"/>
          <w:b/>
        </w:rPr>
        <w:t>Skupna ponudba (s partnerjem/ji), ponudba s podizvajalci in/ali s subjekti, katerih zmogljivosti uporablja gospodarski subjekt:</w:t>
      </w:r>
    </w:p>
    <w:p w14:paraId="55051A54" w14:textId="77777777" w:rsidR="006927C4" w:rsidRPr="00C8579C" w:rsidRDefault="006927C4" w:rsidP="00A62419">
      <w:pPr>
        <w:keepNext/>
        <w:keepLines/>
        <w:jc w:val="both"/>
        <w:rPr>
          <w:rFonts w:ascii="Tahoma" w:hAnsi="Tahoma" w:cs="Tahoma"/>
        </w:rPr>
      </w:pPr>
    </w:p>
    <w:p w14:paraId="3FCFEF64" w14:textId="77777777" w:rsidR="00C53A34" w:rsidRPr="00C8579C" w:rsidRDefault="00C53A34" w:rsidP="00A62419">
      <w:pPr>
        <w:keepNext/>
        <w:keepLines/>
        <w:jc w:val="both"/>
        <w:rPr>
          <w:rFonts w:ascii="Tahoma" w:hAnsi="Tahoma" w:cs="Tahoma"/>
        </w:rPr>
      </w:pPr>
      <w:r w:rsidRPr="00C8579C">
        <w:rPr>
          <w:rFonts w:ascii="Tahoma" w:hAnsi="Tahoma" w:cs="Tahoma"/>
        </w:rPr>
        <w:t xml:space="preserve">Če ponudnik nastopa </w:t>
      </w:r>
      <w:r w:rsidRPr="00C8579C">
        <w:rPr>
          <w:rFonts w:ascii="Tahoma" w:hAnsi="Tahoma" w:cs="Tahoma"/>
          <w:u w:val="single"/>
        </w:rPr>
        <w:t>v skupni ponudbi (s partnerjem/ji)</w:t>
      </w:r>
      <w:r w:rsidRPr="00C8579C">
        <w:rPr>
          <w:rFonts w:ascii="Tahoma" w:hAnsi="Tahoma" w:cs="Tahoma"/>
        </w:rPr>
        <w:t xml:space="preserve">, </w:t>
      </w:r>
      <w:r w:rsidRPr="00C8579C">
        <w:rPr>
          <w:rFonts w:ascii="Tahoma" w:hAnsi="Tahoma" w:cs="Tahoma"/>
          <w:b/>
        </w:rPr>
        <w:t>mora</w:t>
      </w:r>
      <w:r w:rsidRPr="00C8579C">
        <w:rPr>
          <w:rFonts w:ascii="Tahoma" w:hAnsi="Tahoma" w:cs="Tahoma"/>
        </w:rPr>
        <w:t xml:space="preserve"> </w:t>
      </w:r>
      <w:r w:rsidRPr="00C8579C">
        <w:rPr>
          <w:rFonts w:ascii="Tahoma" w:hAnsi="Tahoma" w:cs="Tahoma"/>
          <w:u w:val="single"/>
        </w:rPr>
        <w:t>poleg svojega</w:t>
      </w:r>
      <w:r w:rsidRPr="00C8579C">
        <w:rPr>
          <w:rFonts w:ascii="Tahoma" w:hAnsi="Tahoma" w:cs="Tahoma"/>
        </w:rPr>
        <w:t xml:space="preserve"> priložiti tudi </w:t>
      </w:r>
      <w:r w:rsidRPr="00C8579C">
        <w:rPr>
          <w:rFonts w:ascii="Tahoma" w:hAnsi="Tahoma" w:cs="Tahoma"/>
          <w:b/>
          <w:u w:val="single"/>
        </w:rPr>
        <w:t>ločen</w:t>
      </w:r>
      <w:r w:rsidRPr="00C8579C">
        <w:rPr>
          <w:rFonts w:ascii="Tahoma" w:hAnsi="Tahoma" w:cs="Tahoma"/>
        </w:rPr>
        <w:t xml:space="preserve"> ESPD obrazec za vsakega od sodelujočih partnerjev v skupni ponudbi. </w:t>
      </w:r>
      <w:r w:rsidRPr="00C8579C">
        <w:rPr>
          <w:rFonts w:ascii="Tahoma" w:hAnsi="Tahoma" w:cs="Tahoma"/>
          <w:b/>
        </w:rPr>
        <w:t>Enako velja v primeru</w:t>
      </w:r>
      <w:r w:rsidRPr="00C8579C">
        <w:rPr>
          <w:rFonts w:ascii="Tahoma" w:hAnsi="Tahoma" w:cs="Tahoma"/>
        </w:rPr>
        <w:t xml:space="preserve">, če ponudnik sodeluje s </w:t>
      </w:r>
      <w:r w:rsidRPr="00C8579C">
        <w:rPr>
          <w:rFonts w:ascii="Tahoma" w:hAnsi="Tahoma" w:cs="Tahoma"/>
          <w:u w:val="single"/>
        </w:rPr>
        <w:t>podizvajalci</w:t>
      </w:r>
      <w:r w:rsidRPr="00C8579C">
        <w:rPr>
          <w:rFonts w:ascii="Tahoma" w:hAnsi="Tahoma" w:cs="Tahoma"/>
        </w:rPr>
        <w:t xml:space="preserve"> ali če se ponudnik pri izkazovanju svoje sposobnosti sklicuje </w:t>
      </w:r>
      <w:r w:rsidRPr="00C8579C">
        <w:rPr>
          <w:rFonts w:ascii="Tahoma" w:hAnsi="Tahoma" w:cs="Tahoma"/>
          <w:u w:val="single"/>
        </w:rPr>
        <w:t>na druge gospodarske subjekte</w:t>
      </w:r>
      <w:r w:rsidRPr="00C8579C">
        <w:rPr>
          <w:rFonts w:ascii="Tahoma" w:hAnsi="Tahoma" w:cs="Tahoma"/>
        </w:rPr>
        <w:t xml:space="preserve"> (priložiti je potrebno ločen ESPD obrazec zase kot ponudnika, ter ločene ESPD obrazce za vsakega podizvajalca in subjekta, katerih zmogljivosti uporablja ponudnik v ponudbi). </w:t>
      </w:r>
    </w:p>
    <w:p w14:paraId="271FB83B" w14:textId="77777777" w:rsidR="00CD70FE" w:rsidRPr="00C8579C" w:rsidRDefault="00CD70FE" w:rsidP="00A62419">
      <w:pPr>
        <w:keepNext/>
        <w:keepLines/>
        <w:jc w:val="both"/>
        <w:rPr>
          <w:rFonts w:ascii="Tahoma" w:hAnsi="Tahoma" w:cs="Tahoma"/>
        </w:rPr>
      </w:pPr>
    </w:p>
    <w:p w14:paraId="06EB6E4D" w14:textId="77777777" w:rsidR="00C53A34" w:rsidRPr="00C8579C" w:rsidRDefault="00C53A34" w:rsidP="00A62419">
      <w:pPr>
        <w:keepNext/>
        <w:keepLines/>
        <w:numPr>
          <w:ilvl w:val="0"/>
          <w:numId w:val="15"/>
        </w:numPr>
        <w:jc w:val="both"/>
        <w:rPr>
          <w:rFonts w:ascii="Tahoma" w:hAnsi="Tahoma" w:cs="Tahoma"/>
          <w:b/>
        </w:rPr>
      </w:pPr>
      <w:r w:rsidRPr="00C8579C">
        <w:rPr>
          <w:rFonts w:ascii="Tahoma" w:hAnsi="Tahoma" w:cs="Tahoma"/>
          <w:b/>
        </w:rPr>
        <w:t>Navodila za ESPD obrazec:</w:t>
      </w:r>
    </w:p>
    <w:p w14:paraId="10F342A9" w14:textId="77777777" w:rsidR="00C53A34" w:rsidRPr="00C8579C" w:rsidRDefault="00C53A34" w:rsidP="00A62419">
      <w:pPr>
        <w:keepNext/>
        <w:keepLines/>
        <w:jc w:val="both"/>
        <w:rPr>
          <w:rFonts w:ascii="Tahoma" w:hAnsi="Tahoma" w:cs="Tahoma"/>
        </w:rPr>
      </w:pPr>
    </w:p>
    <w:p w14:paraId="55436770" w14:textId="77777777" w:rsidR="00256A65" w:rsidRPr="00615544" w:rsidRDefault="00256A65" w:rsidP="00256A65">
      <w:pPr>
        <w:keepNext/>
        <w:keepLines/>
        <w:jc w:val="both"/>
        <w:rPr>
          <w:rFonts w:ascii="Tahoma" w:hAnsi="Tahoma" w:cs="Tahoma"/>
          <w:bCs/>
        </w:rPr>
      </w:pPr>
      <w:r w:rsidRPr="00615544">
        <w:rPr>
          <w:rFonts w:ascii="Tahoma" w:hAnsi="Tahoma" w:cs="Tahoma"/>
          <w:bCs/>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15E4176C" w14:textId="77777777" w:rsidR="00256A65" w:rsidRPr="00615544" w:rsidRDefault="00256A65" w:rsidP="00256A65">
      <w:pPr>
        <w:keepNext/>
        <w:keepLines/>
        <w:jc w:val="both"/>
        <w:rPr>
          <w:rFonts w:ascii="Tahoma" w:hAnsi="Tahoma" w:cs="Tahoma"/>
          <w:bCs/>
        </w:rPr>
      </w:pPr>
    </w:p>
    <w:p w14:paraId="6A6334A4" w14:textId="77777777" w:rsidR="00256A65" w:rsidRPr="00615544" w:rsidRDefault="00256A65" w:rsidP="00256A65">
      <w:pPr>
        <w:keepNext/>
        <w:keepLines/>
        <w:jc w:val="both"/>
        <w:rPr>
          <w:rFonts w:ascii="Tahoma" w:hAnsi="Tahoma" w:cs="Tahoma"/>
          <w:bCs/>
        </w:rPr>
      </w:pPr>
      <w:r w:rsidRPr="00615544">
        <w:rPr>
          <w:rFonts w:ascii="Tahoma" w:hAnsi="Tahoma" w:cs="Tahoma"/>
          <w:bCs/>
          <w:u w:val="single"/>
        </w:rPr>
        <w:t xml:space="preserve">Šteje se, da gospodarski subjekt s predložitvijo ESPD obrazca </w:t>
      </w:r>
      <w:r w:rsidRPr="00615544">
        <w:rPr>
          <w:rFonts w:ascii="Tahoma" w:hAnsi="Tahoma" w:cs="Tahoma"/>
          <w:b/>
          <w:bCs/>
          <w:u w:val="single"/>
        </w:rPr>
        <w:t>izjavlja oziroma potrdi, da izpolnjuje vse (zanj) zahtevane pogoje in zahteve naročnika</w:t>
      </w:r>
      <w:r w:rsidRPr="00615544">
        <w:rPr>
          <w:rFonts w:ascii="Tahoma" w:hAnsi="Tahoma" w:cs="Tahoma"/>
          <w:bCs/>
          <w:u w:val="single"/>
        </w:rPr>
        <w:t>, ki so določene v razpisni dokumentaciji, ter da bo na (morebitno) zahtevo (poziv) naročnika (79. člen ZJN-3) predložil dokazila, ki dokazujejo izpolnjevanje teh (zanj) zahtevanih pogojev in zahtev naročnika</w:t>
      </w:r>
      <w:r w:rsidRPr="00615544">
        <w:rPr>
          <w:rFonts w:ascii="Tahoma" w:hAnsi="Tahoma" w:cs="Tahoma"/>
          <w:bCs/>
        </w:rPr>
        <w:t>. Torej določila glede ESPD v tej točki (in naslednji) veljajo za vso razpisno dokumentacijo (vsa poglavja).</w:t>
      </w:r>
    </w:p>
    <w:p w14:paraId="7AE7706F" w14:textId="77777777" w:rsidR="00256A65" w:rsidRPr="00615544" w:rsidRDefault="00256A65" w:rsidP="00256A65">
      <w:pPr>
        <w:keepNext/>
        <w:keepLines/>
        <w:jc w:val="both"/>
        <w:rPr>
          <w:rFonts w:ascii="Tahoma" w:hAnsi="Tahoma" w:cs="Tahoma"/>
          <w:bCs/>
        </w:rPr>
      </w:pPr>
    </w:p>
    <w:p w14:paraId="1BD15201" w14:textId="38DE84F1" w:rsidR="00256A65" w:rsidRDefault="00256A65" w:rsidP="00256A65">
      <w:pPr>
        <w:keepNext/>
        <w:keepLines/>
        <w:jc w:val="both"/>
        <w:rPr>
          <w:rFonts w:ascii="Tahoma" w:hAnsi="Tahoma" w:cs="Tahoma"/>
          <w:bCs/>
        </w:rPr>
      </w:pPr>
      <w:r w:rsidRPr="00615544">
        <w:rPr>
          <w:rFonts w:ascii="Tahoma" w:hAnsi="Tahoma" w:cs="Tahoma"/>
          <w:bCs/>
        </w:rPr>
        <w:t>Naročnik bo dejansko izpolnjevanje pogojev in zahtev naročnika, preverjal v skladu z dokazili oziroma na način kot le to izhaja iz razpisne dokumentacije ter v skladu z ZJN-3.</w:t>
      </w:r>
    </w:p>
    <w:p w14:paraId="4843B79F" w14:textId="1378C627" w:rsidR="00256A65" w:rsidRDefault="00256A65" w:rsidP="00256A65">
      <w:pPr>
        <w:keepNext/>
        <w:keepLines/>
        <w:jc w:val="both"/>
        <w:rPr>
          <w:rFonts w:ascii="Tahoma" w:hAnsi="Tahoma" w:cs="Tahoma"/>
          <w:bCs/>
        </w:rPr>
      </w:pPr>
    </w:p>
    <w:p w14:paraId="1B566F15" w14:textId="5DF032D9" w:rsidR="00CE5379" w:rsidRDefault="00CE5379" w:rsidP="00256A65">
      <w:pPr>
        <w:keepNext/>
        <w:keepLines/>
        <w:jc w:val="both"/>
        <w:rPr>
          <w:rFonts w:ascii="Tahoma" w:hAnsi="Tahoma" w:cs="Tahoma"/>
          <w:bCs/>
        </w:rPr>
      </w:pPr>
    </w:p>
    <w:p w14:paraId="62DB8DD7" w14:textId="1BDD573C" w:rsidR="00CE5379" w:rsidRDefault="00CE5379" w:rsidP="00256A65">
      <w:pPr>
        <w:keepNext/>
        <w:keepLines/>
        <w:jc w:val="both"/>
        <w:rPr>
          <w:rFonts w:ascii="Tahoma" w:hAnsi="Tahoma" w:cs="Tahoma"/>
          <w:bCs/>
        </w:rPr>
      </w:pPr>
    </w:p>
    <w:p w14:paraId="15686261" w14:textId="6092E4F3" w:rsidR="00CE5379" w:rsidRDefault="00CE5379" w:rsidP="00256A65">
      <w:pPr>
        <w:keepNext/>
        <w:keepLines/>
        <w:jc w:val="both"/>
        <w:rPr>
          <w:rFonts w:ascii="Tahoma" w:hAnsi="Tahoma" w:cs="Tahoma"/>
          <w:bCs/>
        </w:rPr>
      </w:pPr>
    </w:p>
    <w:p w14:paraId="7E662394" w14:textId="2F6FD4C9" w:rsidR="00CE5379" w:rsidRDefault="00CE5379" w:rsidP="00256A65">
      <w:pPr>
        <w:keepNext/>
        <w:keepLines/>
        <w:jc w:val="both"/>
        <w:rPr>
          <w:rFonts w:ascii="Tahoma" w:hAnsi="Tahoma" w:cs="Tahoma"/>
          <w:bCs/>
        </w:rPr>
      </w:pPr>
    </w:p>
    <w:p w14:paraId="7042EBC6" w14:textId="525BF314" w:rsidR="00CE5379" w:rsidRDefault="00CE5379" w:rsidP="00256A65">
      <w:pPr>
        <w:keepNext/>
        <w:keepLines/>
        <w:jc w:val="both"/>
        <w:rPr>
          <w:rFonts w:ascii="Tahoma" w:hAnsi="Tahoma" w:cs="Tahoma"/>
          <w:bCs/>
        </w:rPr>
      </w:pPr>
    </w:p>
    <w:p w14:paraId="2C8932B0" w14:textId="266A5D69" w:rsidR="00CE5379" w:rsidRDefault="00CE5379" w:rsidP="00256A65">
      <w:pPr>
        <w:keepNext/>
        <w:keepLines/>
        <w:jc w:val="both"/>
        <w:rPr>
          <w:rFonts w:ascii="Tahoma" w:hAnsi="Tahoma" w:cs="Tahoma"/>
          <w:bCs/>
        </w:rPr>
      </w:pPr>
    </w:p>
    <w:p w14:paraId="598E45F5" w14:textId="421EA66A" w:rsidR="00CE5379" w:rsidRDefault="00CE5379" w:rsidP="00256A65">
      <w:pPr>
        <w:keepNext/>
        <w:keepLines/>
        <w:jc w:val="both"/>
        <w:rPr>
          <w:rFonts w:ascii="Tahoma" w:hAnsi="Tahoma" w:cs="Tahoma"/>
          <w:bCs/>
        </w:rPr>
      </w:pPr>
    </w:p>
    <w:p w14:paraId="2CE30541" w14:textId="77777777" w:rsidR="00CE5379" w:rsidRPr="00615544" w:rsidRDefault="00CE5379" w:rsidP="00256A65">
      <w:pPr>
        <w:keepNext/>
        <w:keepLines/>
        <w:jc w:val="both"/>
        <w:rPr>
          <w:rFonts w:ascii="Tahoma" w:hAnsi="Tahoma" w:cs="Tahoma"/>
          <w:bCs/>
        </w:rPr>
      </w:pPr>
    </w:p>
    <w:p w14:paraId="68E81EA2" w14:textId="77777777" w:rsidR="00256A65" w:rsidRPr="00615544" w:rsidRDefault="00256A65" w:rsidP="00256A65">
      <w:pPr>
        <w:keepNext/>
        <w:keepLines/>
        <w:jc w:val="both"/>
        <w:rPr>
          <w:rFonts w:ascii="Tahoma" w:hAnsi="Tahoma" w:cs="Tahoma"/>
          <w:b/>
          <w:bCs/>
        </w:rPr>
      </w:pPr>
      <w:r w:rsidRPr="00615544">
        <w:rPr>
          <w:rFonts w:ascii="Tahoma" w:hAnsi="Tahoma" w:cs="Tahoma"/>
          <w:b/>
          <w:bCs/>
        </w:rPr>
        <w:lastRenderedPageBreak/>
        <w:t>ESPD:</w:t>
      </w:r>
    </w:p>
    <w:p w14:paraId="2BEC1ED2" w14:textId="77777777" w:rsidR="00256A65" w:rsidRPr="00615544" w:rsidRDefault="00256A65" w:rsidP="00256A65">
      <w:pPr>
        <w:keepNext/>
        <w:keepLines/>
        <w:jc w:val="both"/>
        <w:rPr>
          <w:rFonts w:ascii="Tahoma" w:hAnsi="Tahoma" w:cs="Tahoma"/>
          <w:bCs/>
        </w:rPr>
      </w:pPr>
      <w:r>
        <w:rPr>
          <w:rFonts w:ascii="Tahoma" w:hAnsi="Tahoma" w:cs="Tahoma"/>
          <w:bCs/>
        </w:rPr>
        <w:t>Ponudnik</w:t>
      </w:r>
      <w:r w:rsidRPr="00615544">
        <w:rPr>
          <w:rFonts w:ascii="Tahoma" w:hAnsi="Tahoma" w:cs="Tahoma"/>
          <w:bCs/>
        </w:rPr>
        <w:t xml:space="preserve"> (</w:t>
      </w:r>
      <w:r>
        <w:rPr>
          <w:rFonts w:ascii="Tahoma" w:hAnsi="Tahoma" w:cs="Tahoma"/>
          <w:bCs/>
        </w:rPr>
        <w:t xml:space="preserve">in </w:t>
      </w:r>
      <w:r w:rsidRPr="00615544">
        <w:rPr>
          <w:rFonts w:ascii="Tahoma" w:hAnsi="Tahoma" w:cs="Tahoma"/>
          <w:bCs/>
        </w:rPr>
        <w:t>ostali subjekti v okviru p</w:t>
      </w:r>
      <w:r>
        <w:rPr>
          <w:rFonts w:ascii="Tahoma" w:hAnsi="Tahoma" w:cs="Tahoma"/>
          <w:bCs/>
        </w:rPr>
        <w:t>onudbe tj. partnerji/podizvajalci</w:t>
      </w:r>
      <w:r w:rsidRPr="00615544">
        <w:rPr>
          <w:rFonts w:ascii="Tahoma" w:hAnsi="Tahoma" w:cs="Tahoma"/>
          <w:bCs/>
        </w:rPr>
        <w:t xml:space="preserve">) uvodoma na svoj računalnik (ali drugi elektronski medij) shrani naročnikov ESPD obrazec, ki ga naročnik </w:t>
      </w:r>
      <w:r>
        <w:rPr>
          <w:rFonts w:ascii="Tahoma" w:hAnsi="Tahoma" w:cs="Tahoma"/>
          <w:bCs/>
        </w:rPr>
        <w:t>ponudnik</w:t>
      </w:r>
      <w:r w:rsidRPr="00615544">
        <w:rPr>
          <w:rFonts w:ascii="Tahoma" w:hAnsi="Tahoma" w:cs="Tahoma"/>
          <w:bCs/>
        </w:rPr>
        <w:t xml:space="preserve">u posreduje v okviru sistem e-JN (v elektronski obliki v formatu </w:t>
      </w:r>
      <w:proofErr w:type="spellStart"/>
      <w:r w:rsidRPr="00615544">
        <w:rPr>
          <w:rFonts w:ascii="Tahoma" w:hAnsi="Tahoma" w:cs="Tahoma"/>
          <w:bCs/>
        </w:rPr>
        <w:t>xml</w:t>
      </w:r>
      <w:proofErr w:type="spellEnd"/>
      <w:r w:rsidRPr="00615544">
        <w:rPr>
          <w:rFonts w:ascii="Tahoma" w:hAnsi="Tahoma" w:cs="Tahoma"/>
          <w:bCs/>
        </w:rPr>
        <w:t xml:space="preserve">). </w:t>
      </w:r>
      <w:r>
        <w:rPr>
          <w:rFonts w:ascii="Tahoma" w:hAnsi="Tahoma" w:cs="Tahoma"/>
          <w:bCs/>
        </w:rPr>
        <w:t xml:space="preserve">Ponudnik </w:t>
      </w:r>
      <w:r w:rsidRPr="00615544">
        <w:rPr>
          <w:rFonts w:ascii="Tahoma" w:hAnsi="Tahoma" w:cs="Tahoma"/>
          <w:bCs/>
        </w:rPr>
        <w:t xml:space="preserve">nato preko brezplačne spletne strani </w:t>
      </w:r>
      <w:hyperlink r:id="rId14" w:history="1">
        <w:r w:rsidRPr="00615544">
          <w:rPr>
            <w:rFonts w:ascii="Tahoma" w:hAnsi="Tahoma" w:cs="Tahoma"/>
            <w:bCs/>
            <w:color w:val="0000FF"/>
            <w:u w:val="single"/>
          </w:rPr>
          <w:t>ESPD (gov.si)</w:t>
        </w:r>
      </w:hyperlink>
      <w:r w:rsidRPr="00615544">
        <w:rPr>
          <w:rFonts w:ascii="Tahoma" w:hAnsi="Tahoma" w:cs="Tahoma"/>
          <w:bCs/>
          <w:color w:val="0000FF"/>
          <w:u w:val="single"/>
        </w:rPr>
        <w:t xml:space="preserve"> </w:t>
      </w:r>
      <w:r w:rsidRPr="00615544">
        <w:rPr>
          <w:rFonts w:ascii="Tahoma" w:hAnsi="Tahoma" w:cs="Tahoma"/>
          <w:bCs/>
        </w:rPr>
        <w:t xml:space="preserve">prične z izpolnjevanjem obrazca ESPD tako, da </w:t>
      </w:r>
      <w:r w:rsidRPr="00615544">
        <w:rPr>
          <w:rFonts w:ascii="Tahoma" w:hAnsi="Tahoma" w:cs="Tahoma"/>
          <w:b/>
          <w:bCs/>
        </w:rPr>
        <w:t xml:space="preserve">označi, da je gospodarski subjekt </w:t>
      </w:r>
      <w:r w:rsidRPr="00615544">
        <w:rPr>
          <w:rFonts w:ascii="Tahoma" w:hAnsi="Tahoma" w:cs="Tahoma"/>
          <w:bCs/>
        </w:rPr>
        <w:t xml:space="preserve">in izbere možnost: </w:t>
      </w:r>
      <w:r w:rsidRPr="00615544">
        <w:rPr>
          <w:rFonts w:ascii="Tahoma" w:hAnsi="Tahoma" w:cs="Tahoma"/>
          <w:b/>
          <w:bCs/>
        </w:rPr>
        <w:t>»Uvoziti naročnikov ESPD«</w:t>
      </w:r>
      <w:r w:rsidRPr="00615544">
        <w:rPr>
          <w:rFonts w:ascii="Tahoma" w:hAnsi="Tahoma" w:cs="Tahoma"/>
          <w:bCs/>
        </w:rPr>
        <w:t>.</w:t>
      </w:r>
      <w:r w:rsidRPr="00615544">
        <w:rPr>
          <w:rFonts w:ascii="Tahoma" w:hAnsi="Tahoma" w:cs="Tahoma"/>
          <w:b/>
          <w:bCs/>
        </w:rPr>
        <w:t xml:space="preserve"> </w:t>
      </w:r>
      <w:r>
        <w:rPr>
          <w:rFonts w:ascii="Tahoma" w:hAnsi="Tahoma" w:cs="Tahoma"/>
          <w:bCs/>
        </w:rPr>
        <w:t>Ponudnik</w:t>
      </w:r>
      <w:r w:rsidRPr="00615544">
        <w:rPr>
          <w:rFonts w:ascii="Tahoma" w:hAnsi="Tahoma" w:cs="Tahoma"/>
          <w:bCs/>
        </w:rPr>
        <w:t xml:space="preserve"> izbere ukaz »Prebrskaj…« in na svojem računalniku (oziroma drugem elektronskem mediju) poišče ESPD (.</w:t>
      </w:r>
      <w:proofErr w:type="spellStart"/>
      <w:r w:rsidRPr="00615544">
        <w:rPr>
          <w:rFonts w:ascii="Tahoma" w:hAnsi="Tahoma" w:cs="Tahoma"/>
          <w:bCs/>
        </w:rPr>
        <w:t>xml</w:t>
      </w:r>
      <w:proofErr w:type="spellEnd"/>
      <w:r w:rsidRPr="00615544">
        <w:rPr>
          <w:rFonts w:ascii="Tahoma" w:hAnsi="Tahoma" w:cs="Tahoma"/>
          <w:bCs/>
        </w:rPr>
        <w:t xml:space="preserve"> datoteko), ki ga je za potrebe predmetnega javnega naročila pripravil naročnik, </w:t>
      </w:r>
      <w:r>
        <w:rPr>
          <w:rFonts w:ascii="Tahoma" w:hAnsi="Tahoma" w:cs="Tahoma"/>
          <w:bCs/>
        </w:rPr>
        <w:t>ponudnik</w:t>
      </w:r>
      <w:r w:rsidRPr="00615544">
        <w:rPr>
          <w:rFonts w:ascii="Tahoma" w:hAnsi="Tahoma" w:cs="Tahoma"/>
          <w:bCs/>
        </w:rPr>
        <w:t xml:space="preserve"> pa ga je predhodno shranil na računalnik (ali drug elektronski medij). Nato izbere ukaz »</w:t>
      </w:r>
      <w:r w:rsidRPr="00615544">
        <w:rPr>
          <w:rFonts w:ascii="Tahoma" w:hAnsi="Tahoma" w:cs="Tahoma"/>
          <w:b/>
          <w:bCs/>
        </w:rPr>
        <w:t xml:space="preserve">Uvozi ESPD« </w:t>
      </w:r>
      <w:r w:rsidRPr="00615544">
        <w:rPr>
          <w:rFonts w:ascii="Tahoma" w:hAnsi="Tahoma" w:cs="Tahoma"/>
          <w:bCs/>
        </w:rPr>
        <w:t xml:space="preserve">in začne z izpolnjevanjem ESPD. </w:t>
      </w:r>
    </w:p>
    <w:p w14:paraId="6F7ED901" w14:textId="77777777" w:rsidR="00C06B3C" w:rsidRDefault="00C06B3C" w:rsidP="00A62419">
      <w:pPr>
        <w:keepNext/>
        <w:keepLines/>
        <w:jc w:val="both"/>
        <w:rPr>
          <w:rFonts w:ascii="Tahoma" w:hAnsi="Tahoma" w:cs="Tahoma"/>
          <w:b/>
          <w:bCs/>
          <w:i/>
          <w:sz w:val="18"/>
        </w:rPr>
      </w:pPr>
    </w:p>
    <w:p w14:paraId="7057DCD8" w14:textId="77777777" w:rsidR="00734DC1" w:rsidRPr="00C8579C" w:rsidRDefault="006B3202" w:rsidP="00A62419">
      <w:pPr>
        <w:keepNext/>
        <w:keepLines/>
        <w:numPr>
          <w:ilvl w:val="1"/>
          <w:numId w:val="2"/>
        </w:numPr>
        <w:jc w:val="both"/>
        <w:rPr>
          <w:rFonts w:ascii="Tahoma" w:hAnsi="Tahoma" w:cs="Tahoma"/>
          <w:b/>
        </w:rPr>
      </w:pPr>
      <w:r w:rsidRPr="00C8579C">
        <w:rPr>
          <w:rFonts w:ascii="Tahoma" w:hAnsi="Tahoma" w:cs="Tahoma"/>
          <w:b/>
        </w:rPr>
        <w:t>Razlogi za izključitev</w:t>
      </w:r>
    </w:p>
    <w:p w14:paraId="75C03071" w14:textId="77777777" w:rsidR="00734DC1" w:rsidRDefault="00734DC1" w:rsidP="00A62419">
      <w:pPr>
        <w:keepNext/>
        <w:keepLines/>
        <w:jc w:val="both"/>
        <w:rPr>
          <w:rFonts w:ascii="Tahoma" w:hAnsi="Tahoma" w:cs="Tahoma"/>
        </w:rPr>
      </w:pPr>
    </w:p>
    <w:p w14:paraId="0CFD22B9" w14:textId="77777777" w:rsidR="005A1593" w:rsidRDefault="005A1593" w:rsidP="005A1593">
      <w:pPr>
        <w:keepNext/>
        <w:keepLines/>
        <w:jc w:val="both"/>
        <w:rPr>
          <w:rFonts w:ascii="Tahoma" w:hAnsi="Tahoma" w:cs="Tahoma"/>
          <w:bCs/>
        </w:rPr>
      </w:pPr>
      <w:r w:rsidRPr="008A3D17">
        <w:rPr>
          <w:rFonts w:ascii="Tahoma" w:hAnsi="Tahoma" w:cs="Tahoma"/>
          <w:bCs/>
        </w:rPr>
        <w:t xml:space="preserve">Naročnik bo iz sodelovanja v postopku javnega naročanja izključil </w:t>
      </w:r>
      <w:r w:rsidRPr="008A3D17">
        <w:rPr>
          <w:rFonts w:ascii="Tahoma" w:hAnsi="Tahoma" w:cs="Tahoma"/>
        </w:rPr>
        <w:t>ponudnika</w:t>
      </w:r>
      <w:r w:rsidRPr="008A3D17">
        <w:rPr>
          <w:rFonts w:ascii="Tahoma" w:hAnsi="Tahoma" w:cs="Tahoma"/>
          <w:bCs/>
        </w:rPr>
        <w:t xml:space="preserve">, če pri preverjanju v skladu s z ZJN-3 ugotovi ali je drugače seznanjen, da ponudnik ne izpolnjuje pogojev v skladu </w:t>
      </w:r>
      <w:r>
        <w:rPr>
          <w:rFonts w:ascii="Tahoma" w:hAnsi="Tahoma" w:cs="Tahoma"/>
          <w:bCs/>
        </w:rPr>
        <w:t>s prvim, drugim in četrtim</w:t>
      </w:r>
      <w:r w:rsidRPr="008A3D17">
        <w:rPr>
          <w:rFonts w:ascii="Tahoma" w:hAnsi="Tahoma" w:cs="Tahoma"/>
          <w:bCs/>
        </w:rPr>
        <w:t xml:space="preserve"> odstavkom 75. člena ZJN-3.</w:t>
      </w:r>
    </w:p>
    <w:p w14:paraId="6629D212" w14:textId="77777777" w:rsidR="005A1593" w:rsidRDefault="005A1593" w:rsidP="005A1593">
      <w:pPr>
        <w:keepNext/>
        <w:keepLines/>
        <w:jc w:val="both"/>
        <w:rPr>
          <w:rFonts w:ascii="Tahoma" w:hAnsi="Tahoma" w:cs="Tahoma"/>
        </w:rPr>
      </w:pPr>
      <w:r w:rsidRPr="008A3D17">
        <w:rPr>
          <w:rFonts w:ascii="Tahoma" w:hAnsi="Tahoma" w:cs="Tahoma"/>
          <w:bCs/>
        </w:rPr>
        <w:t xml:space="preserve"> </w:t>
      </w:r>
    </w:p>
    <w:p w14:paraId="6D6CE596" w14:textId="77777777" w:rsidR="005A1593" w:rsidRDefault="005A1593" w:rsidP="005A1593">
      <w:pPr>
        <w:pStyle w:val="Telobesedila2"/>
        <w:keepNext/>
        <w:keepLines/>
        <w:rPr>
          <w:rFonts w:ascii="Tahoma" w:hAnsi="Tahoma" w:cs="Tahoma"/>
          <w:b w:val="0"/>
          <w:i/>
          <w:lang w:val="sl-SI"/>
        </w:rPr>
      </w:pPr>
      <w:r w:rsidRPr="00C8579C">
        <w:rPr>
          <w:rFonts w:ascii="Tahoma" w:hAnsi="Tahoma" w:cs="Tahoma"/>
          <w:b w:val="0"/>
          <w:i/>
          <w:lang w:val="sl-SI"/>
        </w:rPr>
        <w:t xml:space="preserve">Ponudnik mora izpolnjevati zahtevane pogoje v točki 3.1. V primeru, da ponudnik nastopa v skupni ponudbi mora zahtevane pogoje izpolnjevati tudi vsak od partnerjev v primeru skupne ponudbe. V primeru ponudbe s podizvajalci in/ali s subjekti, katerih zmogljivosti uporablja ponudnik, mora zahtevane pogoje izpolnjevati tudi vsak izmed podizvajalcev, ki jih ponudnik v ponudbi navede, ter tudi vsak subjekt, katerih zmogljivosti uporablja ponudnik. </w:t>
      </w:r>
      <w:r w:rsidRPr="003E60B8">
        <w:rPr>
          <w:rFonts w:ascii="Tahoma" w:hAnsi="Tahoma" w:cs="Tahoma"/>
          <w:b w:val="0"/>
          <w:i/>
          <w:lang w:val="sl-SI"/>
        </w:rPr>
        <w:t>V podtočkah A, B</w:t>
      </w:r>
      <w:r>
        <w:rPr>
          <w:rFonts w:ascii="Tahoma" w:hAnsi="Tahoma" w:cs="Tahoma"/>
          <w:b w:val="0"/>
          <w:i/>
          <w:lang w:val="sl-SI"/>
        </w:rPr>
        <w:t>, D</w:t>
      </w:r>
      <w:r w:rsidRPr="003E60B8">
        <w:rPr>
          <w:rFonts w:ascii="Tahoma" w:hAnsi="Tahoma" w:cs="Tahoma"/>
          <w:b w:val="0"/>
          <w:i/>
          <w:lang w:val="sl-SI"/>
        </w:rPr>
        <w:t xml:space="preserve"> in </w:t>
      </w:r>
      <w:r>
        <w:rPr>
          <w:rFonts w:ascii="Tahoma" w:hAnsi="Tahoma" w:cs="Tahoma"/>
          <w:b w:val="0"/>
          <w:i/>
          <w:lang w:val="sl-SI"/>
        </w:rPr>
        <w:t>E</w:t>
      </w:r>
      <w:r w:rsidRPr="003E60B8">
        <w:rPr>
          <w:rFonts w:ascii="Tahoma" w:hAnsi="Tahoma" w:cs="Tahoma"/>
          <w:b w:val="0"/>
          <w:i/>
          <w:lang w:val="sl-SI"/>
        </w:rPr>
        <w:t xml:space="preserve"> uporabljen izraz »ponudnik«, je uporabljen kot nevtralni izraz za ponudnika, partnerja, pod</w:t>
      </w:r>
      <w:r>
        <w:rPr>
          <w:rFonts w:ascii="Tahoma" w:hAnsi="Tahoma" w:cs="Tahoma"/>
          <w:b w:val="0"/>
          <w:i/>
          <w:lang w:val="sl-SI"/>
        </w:rPr>
        <w:t>izvajalca</w:t>
      </w:r>
      <w:r w:rsidRPr="003E60B8">
        <w:rPr>
          <w:rFonts w:ascii="Tahoma" w:hAnsi="Tahoma" w:cs="Tahoma"/>
          <w:b w:val="0"/>
          <w:i/>
          <w:lang w:val="sl-SI"/>
        </w:rPr>
        <w:t xml:space="preserve"> in subjekta, katerega zmogljivost uporablja ponudnik.</w:t>
      </w:r>
    </w:p>
    <w:p w14:paraId="5C42AC87" w14:textId="77777777" w:rsidR="005A1593" w:rsidRDefault="005A1593" w:rsidP="005A1593">
      <w:pPr>
        <w:pStyle w:val="Telobesedila2"/>
        <w:keepNext/>
        <w:keepLines/>
        <w:rPr>
          <w:rFonts w:ascii="Tahoma" w:hAnsi="Tahoma" w:cs="Tahoma"/>
        </w:rPr>
      </w:pPr>
    </w:p>
    <w:p w14:paraId="04E18CB1" w14:textId="77777777" w:rsidR="005A1593" w:rsidRPr="00C8579C" w:rsidRDefault="005A1593" w:rsidP="005A1593">
      <w:pPr>
        <w:pStyle w:val="Telobesedila2"/>
        <w:keepNext/>
        <w:keepLines/>
        <w:rPr>
          <w:rFonts w:ascii="Tahoma" w:hAnsi="Tahoma" w:cs="Tahoma"/>
          <w:lang w:val="sl-SI"/>
        </w:rPr>
      </w:pPr>
      <w:r w:rsidRPr="00C8579C">
        <w:rPr>
          <w:rFonts w:ascii="Tahoma" w:hAnsi="Tahoma" w:cs="Tahoma"/>
          <w:lang w:val="sl-SI"/>
        </w:rPr>
        <w:t xml:space="preserve">A: Razlogi, povezani s kazenskimi obsodbami </w:t>
      </w:r>
      <w:r>
        <w:rPr>
          <w:rFonts w:ascii="Tahoma" w:hAnsi="Tahoma" w:cs="Tahoma"/>
          <w:lang w:val="sl-SI"/>
        </w:rPr>
        <w:t>(prvi odstavek 75. člena ZJN-3)</w:t>
      </w:r>
    </w:p>
    <w:p w14:paraId="5BDF0704" w14:textId="4B941415" w:rsidR="005A1593" w:rsidRDefault="005A1593" w:rsidP="005A1593">
      <w:pPr>
        <w:keepNext/>
        <w:keepLines/>
        <w:ind w:right="-2"/>
        <w:jc w:val="both"/>
        <w:rPr>
          <w:rFonts w:ascii="Tahoma" w:eastAsia="Calibri" w:hAnsi="Tahoma" w:cs="Tahoma"/>
        </w:rPr>
      </w:pPr>
      <w:r w:rsidRPr="008A19DA">
        <w:rPr>
          <w:rFonts w:ascii="Tahoma" w:eastAsia="Calibri" w:hAnsi="Tahoma" w:cs="Tahoma"/>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w:t>
      </w:r>
      <w:r w:rsidR="00B25487" w:rsidRPr="00B25487">
        <w:rPr>
          <w:rFonts w:ascii="Tahoma" w:eastAsia="Calibri" w:hAnsi="Tahoma" w:cs="Tahoma"/>
        </w:rPr>
        <w:t xml:space="preserve">Uradni list RS, št. 50/12 – uradno prečiščeno besedilo, 54/15, 6/16 – </w:t>
      </w:r>
      <w:proofErr w:type="spellStart"/>
      <w:r w:rsidR="00B25487" w:rsidRPr="00B25487">
        <w:rPr>
          <w:rFonts w:ascii="Tahoma" w:eastAsia="Calibri" w:hAnsi="Tahoma" w:cs="Tahoma"/>
        </w:rPr>
        <w:t>popr</w:t>
      </w:r>
      <w:proofErr w:type="spellEnd"/>
      <w:r w:rsidR="00B25487" w:rsidRPr="00B25487">
        <w:rPr>
          <w:rFonts w:ascii="Tahoma" w:eastAsia="Calibri" w:hAnsi="Tahoma" w:cs="Tahoma"/>
        </w:rPr>
        <w:t xml:space="preserve">., 38/16, 27/17, 23/20, 91/20, 95/21, 186/21, 105/22 – ZZNŠPP, 16/23 in 107/24 – </w:t>
      </w:r>
      <w:proofErr w:type="spellStart"/>
      <w:r w:rsidR="00B25487" w:rsidRPr="00B25487">
        <w:rPr>
          <w:rFonts w:ascii="Tahoma" w:eastAsia="Calibri" w:hAnsi="Tahoma" w:cs="Tahoma"/>
        </w:rPr>
        <w:t>odl</w:t>
      </w:r>
      <w:proofErr w:type="spellEnd"/>
      <w:r w:rsidR="00B25487" w:rsidRPr="00B25487">
        <w:rPr>
          <w:rFonts w:ascii="Tahoma" w:eastAsia="Calibri" w:hAnsi="Tahoma" w:cs="Tahoma"/>
        </w:rPr>
        <w:t>. US</w:t>
      </w:r>
      <w:r>
        <w:rPr>
          <w:rFonts w:ascii="Tahoma" w:eastAsia="Calibri" w:hAnsi="Tahoma" w:cs="Tahoma"/>
        </w:rPr>
        <w:t>, s spremembami</w:t>
      </w:r>
      <w:r w:rsidRPr="008A19DA">
        <w:rPr>
          <w:rFonts w:ascii="Tahoma" w:eastAsia="Calibri" w:hAnsi="Tahoma" w:cs="Tahoma"/>
        </w:rPr>
        <w:t>; v nadaljnjem besedilu: KZ-1) ali za primerljiva kazniva dejanja, ki so jih izrekla tuja sodišča, ki so opredeljena v prvem odstavku 75. člena ZJN-3.</w:t>
      </w:r>
    </w:p>
    <w:p w14:paraId="161CFE72" w14:textId="77777777" w:rsidR="005A1593" w:rsidRPr="00C8579C" w:rsidRDefault="005A1593" w:rsidP="005A1593">
      <w:pPr>
        <w:pStyle w:val="Odstavekseznama"/>
        <w:keepNext/>
        <w:keepLines/>
        <w:ind w:left="0"/>
        <w:jc w:val="both"/>
        <w:rPr>
          <w:rFonts w:ascii="Tahoma" w:hAnsi="Tahoma" w:cs="Tahoma"/>
          <w:szCs w:val="22"/>
        </w:rPr>
      </w:pPr>
    </w:p>
    <w:p w14:paraId="715A14A8" w14:textId="77777777" w:rsidR="005A1593" w:rsidRPr="00C8579C" w:rsidRDefault="005A1593" w:rsidP="005A1593">
      <w:pPr>
        <w:pStyle w:val="Telobesedila2"/>
        <w:keepNext/>
        <w:keepLines/>
        <w:rPr>
          <w:rFonts w:ascii="Tahoma" w:hAnsi="Tahoma" w:cs="Tahoma"/>
          <w:lang w:val="sl-SI"/>
        </w:rPr>
      </w:pPr>
      <w:r w:rsidRPr="00C8579C">
        <w:rPr>
          <w:rFonts w:ascii="Tahoma" w:hAnsi="Tahoma" w:cs="Tahoma"/>
          <w:lang w:val="sl-SI"/>
        </w:rPr>
        <w:t>B: Razlogi, povezani s plačilom davkov ali prispevkov za socialno varnost</w:t>
      </w:r>
      <w:r>
        <w:rPr>
          <w:rFonts w:ascii="Tahoma" w:hAnsi="Tahoma" w:cs="Tahoma"/>
          <w:lang w:val="sl-SI"/>
        </w:rPr>
        <w:t xml:space="preserve"> (drugi odstavek 75. člena ZJN-3)</w:t>
      </w:r>
    </w:p>
    <w:p w14:paraId="27D7688B" w14:textId="74A5A2A6" w:rsidR="005A1593" w:rsidRDefault="005A1593" w:rsidP="005A1593">
      <w:pPr>
        <w:pStyle w:val="Telobesedila2"/>
        <w:keepNext/>
        <w:keepLines/>
        <w:ind w:right="0"/>
        <w:rPr>
          <w:rFonts w:ascii="Tahoma" w:hAnsi="Tahoma" w:cs="Tahoma"/>
          <w:b w:val="0"/>
          <w:lang w:val="sl-SI"/>
        </w:rPr>
      </w:pPr>
      <w:r w:rsidRPr="002204E4">
        <w:rPr>
          <w:rFonts w:ascii="Tahoma" w:hAnsi="Tahoma" w:cs="Tahoma"/>
          <w:b w:val="0"/>
          <w:lang w:val="sl-SI"/>
        </w:rPr>
        <w:t xml:space="preserve">Naročnik </w:t>
      </w:r>
      <w:r>
        <w:rPr>
          <w:rFonts w:ascii="Tahoma" w:hAnsi="Tahoma" w:cs="Tahoma"/>
          <w:b w:val="0"/>
          <w:lang w:val="sl-SI"/>
        </w:rPr>
        <w:t>bo</w:t>
      </w:r>
      <w:r w:rsidRPr="002204E4">
        <w:rPr>
          <w:rFonts w:ascii="Tahoma" w:hAnsi="Tahoma" w:cs="Tahoma"/>
          <w:b w:val="0"/>
          <w:lang w:val="sl-SI"/>
        </w:rPr>
        <w:t xml:space="preserve"> iz sodelovanja v postopku javnega naročanja iz</w:t>
      </w:r>
      <w:r>
        <w:rPr>
          <w:rFonts w:ascii="Tahoma" w:hAnsi="Tahoma" w:cs="Tahoma"/>
          <w:b w:val="0"/>
          <w:lang w:val="sl-SI"/>
        </w:rPr>
        <w:t>ključil</w:t>
      </w:r>
      <w:r w:rsidRPr="002204E4">
        <w:rPr>
          <w:rFonts w:ascii="Tahoma" w:hAnsi="Tahoma" w:cs="Tahoma"/>
          <w:b w:val="0"/>
          <w:lang w:val="sl-SI"/>
        </w:rPr>
        <w:t xml:space="preserve"> gospodarski subjekt, če pri preverjanju v skladu s 77., 79. in 80. členom </w:t>
      </w:r>
      <w:r>
        <w:rPr>
          <w:rFonts w:ascii="Tahoma" w:hAnsi="Tahoma" w:cs="Tahoma"/>
          <w:b w:val="0"/>
          <w:lang w:val="sl-SI"/>
        </w:rPr>
        <w:t>ZJN-3</w:t>
      </w:r>
      <w:r w:rsidRPr="002204E4">
        <w:rPr>
          <w:rFonts w:ascii="Tahoma" w:hAnsi="Tahoma" w:cs="Tahoma"/>
          <w:b w:val="0"/>
          <w:lang w:val="sl-SI"/>
        </w:rPr>
        <w:t xml:space="preserve">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0DD26B8D" w14:textId="3F15B45E" w:rsidR="005A1593" w:rsidRDefault="005A1593" w:rsidP="005A1593">
      <w:pPr>
        <w:pStyle w:val="Odstavekseznama"/>
        <w:keepNext/>
        <w:keepLines/>
        <w:ind w:left="0"/>
        <w:jc w:val="both"/>
        <w:rPr>
          <w:rFonts w:ascii="Tahoma" w:hAnsi="Tahoma" w:cs="Tahoma"/>
          <w:szCs w:val="22"/>
        </w:rPr>
      </w:pPr>
    </w:p>
    <w:p w14:paraId="3EB54141" w14:textId="4A9542EA" w:rsidR="00AA7582" w:rsidRDefault="00AA7582" w:rsidP="005A1593">
      <w:pPr>
        <w:pStyle w:val="Odstavekseznama"/>
        <w:keepNext/>
        <w:keepLines/>
        <w:ind w:left="0"/>
        <w:jc w:val="both"/>
        <w:rPr>
          <w:rFonts w:ascii="Tahoma" w:hAnsi="Tahoma" w:cs="Tahoma"/>
          <w:szCs w:val="22"/>
        </w:rPr>
      </w:pPr>
    </w:p>
    <w:p w14:paraId="5B34DEDA" w14:textId="165634DA" w:rsidR="00AA7582" w:rsidRDefault="00AA7582" w:rsidP="005A1593">
      <w:pPr>
        <w:pStyle w:val="Odstavekseznama"/>
        <w:keepNext/>
        <w:keepLines/>
        <w:ind w:left="0"/>
        <w:jc w:val="both"/>
        <w:rPr>
          <w:rFonts w:ascii="Tahoma" w:hAnsi="Tahoma" w:cs="Tahoma"/>
          <w:szCs w:val="22"/>
        </w:rPr>
      </w:pPr>
    </w:p>
    <w:p w14:paraId="04365901" w14:textId="34012B9E" w:rsidR="00AA7582" w:rsidRDefault="00AA7582" w:rsidP="005A1593">
      <w:pPr>
        <w:pStyle w:val="Odstavekseznama"/>
        <w:keepNext/>
        <w:keepLines/>
        <w:ind w:left="0"/>
        <w:jc w:val="both"/>
        <w:rPr>
          <w:rFonts w:ascii="Tahoma" w:hAnsi="Tahoma" w:cs="Tahoma"/>
          <w:szCs w:val="22"/>
        </w:rPr>
      </w:pPr>
    </w:p>
    <w:p w14:paraId="2BF32557" w14:textId="29EC4563" w:rsidR="00AA7582" w:rsidRDefault="00AA7582" w:rsidP="005A1593">
      <w:pPr>
        <w:pStyle w:val="Odstavekseznama"/>
        <w:keepNext/>
        <w:keepLines/>
        <w:ind w:left="0"/>
        <w:jc w:val="both"/>
        <w:rPr>
          <w:rFonts w:ascii="Tahoma" w:hAnsi="Tahoma" w:cs="Tahoma"/>
          <w:szCs w:val="22"/>
        </w:rPr>
      </w:pPr>
    </w:p>
    <w:p w14:paraId="682EA514" w14:textId="607FE05B" w:rsidR="00AA7582" w:rsidRDefault="00AA7582" w:rsidP="005A1593">
      <w:pPr>
        <w:pStyle w:val="Odstavekseznama"/>
        <w:keepNext/>
        <w:keepLines/>
        <w:ind w:left="0"/>
        <w:jc w:val="both"/>
        <w:rPr>
          <w:rFonts w:ascii="Tahoma" w:hAnsi="Tahoma" w:cs="Tahoma"/>
          <w:szCs w:val="22"/>
        </w:rPr>
      </w:pPr>
    </w:p>
    <w:p w14:paraId="24CEF913" w14:textId="3336049A" w:rsidR="00AA7582" w:rsidRDefault="00AA7582" w:rsidP="005A1593">
      <w:pPr>
        <w:pStyle w:val="Odstavekseznama"/>
        <w:keepNext/>
        <w:keepLines/>
        <w:ind w:left="0"/>
        <w:jc w:val="both"/>
        <w:rPr>
          <w:rFonts w:ascii="Tahoma" w:hAnsi="Tahoma" w:cs="Tahoma"/>
          <w:szCs w:val="22"/>
        </w:rPr>
      </w:pPr>
    </w:p>
    <w:p w14:paraId="3A5B525A" w14:textId="5C730855" w:rsidR="00AA7582" w:rsidRDefault="00AA7582" w:rsidP="005A1593">
      <w:pPr>
        <w:pStyle w:val="Odstavekseznama"/>
        <w:keepNext/>
        <w:keepLines/>
        <w:ind w:left="0"/>
        <w:jc w:val="both"/>
        <w:rPr>
          <w:rFonts w:ascii="Tahoma" w:hAnsi="Tahoma" w:cs="Tahoma"/>
          <w:szCs w:val="22"/>
        </w:rPr>
      </w:pPr>
    </w:p>
    <w:p w14:paraId="44138337" w14:textId="3B9DA2C2" w:rsidR="00AA7582" w:rsidRDefault="00AA7582" w:rsidP="005A1593">
      <w:pPr>
        <w:pStyle w:val="Odstavekseznama"/>
        <w:keepNext/>
        <w:keepLines/>
        <w:ind w:left="0"/>
        <w:jc w:val="both"/>
        <w:rPr>
          <w:rFonts w:ascii="Tahoma" w:hAnsi="Tahoma" w:cs="Tahoma"/>
          <w:szCs w:val="22"/>
        </w:rPr>
      </w:pPr>
    </w:p>
    <w:p w14:paraId="2979B4C9" w14:textId="3D19415C" w:rsidR="00AA7582" w:rsidRDefault="00AA7582" w:rsidP="005A1593">
      <w:pPr>
        <w:pStyle w:val="Odstavekseznama"/>
        <w:keepNext/>
        <w:keepLines/>
        <w:ind w:left="0"/>
        <w:jc w:val="both"/>
        <w:rPr>
          <w:rFonts w:ascii="Tahoma" w:hAnsi="Tahoma" w:cs="Tahoma"/>
          <w:szCs w:val="22"/>
        </w:rPr>
      </w:pPr>
    </w:p>
    <w:p w14:paraId="0CED450F" w14:textId="77777777" w:rsidR="00AA7582" w:rsidRPr="00C8579C" w:rsidRDefault="00AA7582" w:rsidP="005A1593">
      <w:pPr>
        <w:pStyle w:val="Odstavekseznama"/>
        <w:keepNext/>
        <w:keepLines/>
        <w:ind w:left="0"/>
        <w:jc w:val="both"/>
        <w:rPr>
          <w:rFonts w:ascii="Tahoma" w:hAnsi="Tahoma" w:cs="Tahoma"/>
          <w:szCs w:val="22"/>
        </w:rPr>
      </w:pPr>
    </w:p>
    <w:p w14:paraId="5C74A589" w14:textId="77777777" w:rsidR="005A1593" w:rsidRPr="007124F0" w:rsidRDefault="005A1593" w:rsidP="005A1593">
      <w:pPr>
        <w:keepNext/>
        <w:keepLines/>
        <w:ind w:right="-2"/>
        <w:jc w:val="both"/>
        <w:rPr>
          <w:rFonts w:ascii="Tahoma" w:hAnsi="Tahoma" w:cs="Tahoma"/>
          <w:b/>
        </w:rPr>
      </w:pPr>
      <w:r w:rsidRPr="007124F0">
        <w:rPr>
          <w:rFonts w:ascii="Tahoma" w:hAnsi="Tahoma" w:cs="Tahoma"/>
          <w:b/>
        </w:rPr>
        <w:lastRenderedPageBreak/>
        <w:t>D: Nacionalni razlogi za izključitev</w:t>
      </w:r>
    </w:p>
    <w:p w14:paraId="01FF6425" w14:textId="77777777" w:rsidR="005A1593" w:rsidRPr="007124F0" w:rsidRDefault="005A1593" w:rsidP="005A1593">
      <w:pPr>
        <w:keepNext/>
        <w:keepLines/>
        <w:jc w:val="both"/>
        <w:rPr>
          <w:rFonts w:ascii="Tahoma" w:hAnsi="Tahoma" w:cs="Tahoma"/>
        </w:rPr>
      </w:pPr>
      <w:r w:rsidRPr="007124F0">
        <w:rPr>
          <w:rFonts w:ascii="Tahoma" w:hAnsi="Tahoma" w:cs="Tahoma"/>
        </w:rPr>
        <w:t>Naročnik bo iz posameznega postopka javnega naročanja izključil gospodarski subjekt:</w:t>
      </w:r>
    </w:p>
    <w:p w14:paraId="3DB19E15" w14:textId="77777777" w:rsidR="005A1593" w:rsidRPr="007124F0" w:rsidRDefault="005A1593" w:rsidP="005A1593">
      <w:pPr>
        <w:keepNext/>
        <w:keepLines/>
        <w:jc w:val="both"/>
        <w:rPr>
          <w:rFonts w:ascii="Tahoma" w:hAnsi="Tahoma" w:cs="Tahoma"/>
          <w:sz w:val="8"/>
        </w:rPr>
      </w:pPr>
    </w:p>
    <w:p w14:paraId="620A5FC6" w14:textId="77777777" w:rsidR="005A1593" w:rsidRPr="007124F0" w:rsidRDefault="005A1593" w:rsidP="005A1593">
      <w:pPr>
        <w:keepNext/>
        <w:keepLines/>
        <w:ind w:left="284" w:hanging="284"/>
        <w:jc w:val="both"/>
        <w:rPr>
          <w:rFonts w:ascii="Tahoma" w:hAnsi="Tahoma" w:cs="Tahoma"/>
        </w:rPr>
      </w:pPr>
      <w:r w:rsidRPr="007124F0">
        <w:rPr>
          <w:rFonts w:ascii="Tahoma" w:hAnsi="Tahoma" w:cs="Tahoma"/>
          <w:b/>
        </w:rPr>
        <w:t>D.1: Točka a) četrtega odstavka 75. člena ZJN-3</w:t>
      </w:r>
    </w:p>
    <w:p w14:paraId="1CAC51A2" w14:textId="1613328F" w:rsidR="005A1593" w:rsidRDefault="005A1593" w:rsidP="0001413C">
      <w:pPr>
        <w:pStyle w:val="Odstavekseznama"/>
        <w:keepNext/>
        <w:keepLines/>
        <w:numPr>
          <w:ilvl w:val="0"/>
          <w:numId w:val="35"/>
        </w:numPr>
        <w:jc w:val="both"/>
        <w:rPr>
          <w:rFonts w:ascii="Tahoma" w:hAnsi="Tahoma" w:cs="Tahoma"/>
        </w:rPr>
      </w:pPr>
      <w:r>
        <w:rPr>
          <w:rFonts w:ascii="Tahoma" w:hAnsi="Tahoma" w:cs="Tahoma"/>
        </w:rPr>
        <w:t>Č</w:t>
      </w:r>
      <w:r w:rsidRPr="00C0121A">
        <w:rPr>
          <w:rFonts w:ascii="Tahoma" w:hAnsi="Tahoma" w:cs="Tahoma"/>
        </w:rPr>
        <w:t>e je ta na dan, ko poteče rok za oddajo ponudb, izločen iz postopkov oddaje javnih naročil zaradi uvrstitve v evidenco gospodarskih subjektov z izrečenimi stranskimi sankcijami izločitve iz postopkov javnega naročanja;</w:t>
      </w:r>
    </w:p>
    <w:p w14:paraId="16E1A5C1" w14:textId="77777777" w:rsidR="009F2708" w:rsidRPr="0001413C" w:rsidRDefault="009F2708" w:rsidP="009F2708">
      <w:pPr>
        <w:pStyle w:val="Odstavekseznama"/>
        <w:keepNext/>
        <w:keepLines/>
        <w:ind w:left="360"/>
        <w:jc w:val="both"/>
        <w:rPr>
          <w:rFonts w:ascii="Tahoma" w:hAnsi="Tahoma" w:cs="Tahoma"/>
        </w:rPr>
      </w:pPr>
    </w:p>
    <w:p w14:paraId="4FFAD8B3" w14:textId="77777777" w:rsidR="005A1593" w:rsidRPr="007124F0" w:rsidRDefault="005A1593" w:rsidP="005A1593">
      <w:pPr>
        <w:keepNext/>
        <w:keepLines/>
        <w:jc w:val="both"/>
        <w:rPr>
          <w:rFonts w:ascii="Tahoma" w:hAnsi="Tahoma" w:cs="Tahoma"/>
          <w:b/>
          <w:sz w:val="8"/>
        </w:rPr>
      </w:pPr>
    </w:p>
    <w:p w14:paraId="655823F7" w14:textId="77777777" w:rsidR="005A1593" w:rsidRPr="007124F0" w:rsidRDefault="005A1593" w:rsidP="005A1593">
      <w:pPr>
        <w:keepNext/>
        <w:keepLines/>
        <w:jc w:val="both"/>
        <w:rPr>
          <w:rFonts w:ascii="Tahoma" w:hAnsi="Tahoma" w:cs="Tahoma"/>
        </w:rPr>
      </w:pPr>
      <w:r w:rsidRPr="007124F0">
        <w:rPr>
          <w:rFonts w:ascii="Tahoma" w:hAnsi="Tahoma" w:cs="Tahoma"/>
          <w:b/>
        </w:rPr>
        <w:t>D.2: Točka b) četrtega odstavka 75. člena ZJN-3</w:t>
      </w:r>
    </w:p>
    <w:p w14:paraId="0168ABE0" w14:textId="77777777" w:rsidR="005A1593" w:rsidRPr="00C0121A" w:rsidRDefault="005A1593" w:rsidP="005A1593">
      <w:pPr>
        <w:pStyle w:val="Odstavekseznama"/>
        <w:keepNext/>
        <w:keepLines/>
        <w:numPr>
          <w:ilvl w:val="0"/>
          <w:numId w:val="35"/>
        </w:numPr>
        <w:jc w:val="both"/>
        <w:rPr>
          <w:rFonts w:ascii="Tahoma" w:hAnsi="Tahoma" w:cs="Tahoma"/>
        </w:rPr>
      </w:pPr>
      <w:r>
        <w:rPr>
          <w:rFonts w:ascii="Tahoma" w:hAnsi="Tahoma" w:cs="Tahoma"/>
        </w:rPr>
        <w:t>Č</w:t>
      </w:r>
      <w:r w:rsidRPr="00C0121A">
        <w:rPr>
          <w:rFonts w:ascii="Tahoma" w:hAnsi="Tahoma" w:cs="Tahoma"/>
        </w:rPr>
        <w:t>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7966E7E" w14:textId="77777777" w:rsidR="005A1593" w:rsidRPr="007124F0" w:rsidRDefault="005A1593" w:rsidP="005A1593">
      <w:pPr>
        <w:keepNext/>
        <w:keepLines/>
        <w:jc w:val="both"/>
        <w:rPr>
          <w:rFonts w:ascii="Tahoma" w:hAnsi="Tahoma" w:cs="Tahoma"/>
          <w:b/>
          <w:sz w:val="8"/>
        </w:rPr>
      </w:pPr>
    </w:p>
    <w:p w14:paraId="5119A181" w14:textId="77777777" w:rsidR="005A1593" w:rsidRPr="007124F0" w:rsidRDefault="005A1593" w:rsidP="005A1593">
      <w:pPr>
        <w:keepNext/>
        <w:keepLines/>
        <w:jc w:val="both"/>
        <w:rPr>
          <w:rFonts w:ascii="Tahoma" w:hAnsi="Tahoma" w:cs="Tahoma"/>
          <w:b/>
        </w:rPr>
      </w:pPr>
      <w:r w:rsidRPr="007124F0">
        <w:rPr>
          <w:rFonts w:ascii="Tahoma" w:hAnsi="Tahoma" w:cs="Tahoma"/>
          <w:b/>
        </w:rPr>
        <w:t>D.3: Kršitev temeljnih pravic delavcev (196. člen KZ-1), prvi odstavek 75. člena ZJN-3</w:t>
      </w:r>
    </w:p>
    <w:p w14:paraId="5F55AD03" w14:textId="77777777" w:rsidR="005A1593" w:rsidRPr="00C0121A" w:rsidRDefault="005A1593" w:rsidP="005A1593">
      <w:pPr>
        <w:pStyle w:val="Odstavekseznama"/>
        <w:keepNext/>
        <w:keepLines/>
        <w:numPr>
          <w:ilvl w:val="0"/>
          <w:numId w:val="35"/>
        </w:numPr>
        <w:jc w:val="both"/>
        <w:rPr>
          <w:rFonts w:ascii="Tahoma" w:hAnsi="Tahoma" w:cs="Tahoma"/>
          <w:bCs/>
        </w:rPr>
      </w:pPr>
      <w:r w:rsidRPr="00C0121A">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74DB37D5" w14:textId="77777777" w:rsidR="005A1593" w:rsidRDefault="005A1593" w:rsidP="005A1593">
      <w:pPr>
        <w:keepNext/>
        <w:keepLines/>
        <w:jc w:val="both"/>
        <w:rPr>
          <w:rFonts w:ascii="Tahoma" w:hAnsi="Tahoma" w:cs="Tahoma"/>
          <w:b/>
        </w:rPr>
      </w:pPr>
    </w:p>
    <w:p w14:paraId="18F9EE3A" w14:textId="77777777" w:rsidR="005A1593" w:rsidRPr="00FE7C7D" w:rsidRDefault="005A1593" w:rsidP="005A1593">
      <w:pPr>
        <w:keepNext/>
        <w:keepLines/>
        <w:jc w:val="both"/>
        <w:rPr>
          <w:rFonts w:ascii="Tahoma" w:hAnsi="Tahoma" w:cs="Tahoma"/>
          <w:b/>
        </w:rPr>
      </w:pPr>
      <w:r w:rsidRPr="00FE7C7D">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4734E6AF" w14:textId="77777777" w:rsidR="005A1593" w:rsidRPr="00FE7C7D" w:rsidRDefault="005A1593" w:rsidP="005A1593">
      <w:pPr>
        <w:keepNext/>
        <w:keepLines/>
        <w:jc w:val="both"/>
        <w:rPr>
          <w:rFonts w:ascii="Tahoma" w:hAnsi="Tahoma" w:cs="Tahoma"/>
          <w:b/>
          <w:bCs/>
        </w:rPr>
      </w:pPr>
      <w:r w:rsidRPr="00FE7C7D">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5382A994" w14:textId="77777777" w:rsidR="005A1593" w:rsidRPr="00FE7C7D" w:rsidRDefault="005A1593" w:rsidP="005A1593">
      <w:pPr>
        <w:keepNext/>
        <w:keepLines/>
        <w:numPr>
          <w:ilvl w:val="0"/>
          <w:numId w:val="10"/>
        </w:numPr>
        <w:ind w:left="284" w:hanging="284"/>
        <w:jc w:val="both"/>
        <w:rPr>
          <w:rFonts w:ascii="Tahoma" w:hAnsi="Tahoma" w:cs="Tahoma"/>
          <w:bCs/>
        </w:rPr>
      </w:pPr>
      <w:r w:rsidRPr="00FE7C7D">
        <w:rPr>
          <w:rFonts w:ascii="Tahoma" w:hAnsi="Tahoma" w:cs="Tahoma"/>
          <w:bCs/>
        </w:rPr>
        <w:t>ruski državljan ali fizična ali pravna oseba, subjekt ali organ s sedežem v Rusiji,</w:t>
      </w:r>
    </w:p>
    <w:p w14:paraId="56B08315" w14:textId="77777777" w:rsidR="005A1593" w:rsidRPr="00FE7C7D" w:rsidRDefault="005A1593" w:rsidP="005A1593">
      <w:pPr>
        <w:keepNext/>
        <w:keepLines/>
        <w:numPr>
          <w:ilvl w:val="0"/>
          <w:numId w:val="10"/>
        </w:numPr>
        <w:ind w:left="284" w:hanging="284"/>
        <w:jc w:val="both"/>
        <w:rPr>
          <w:rFonts w:ascii="Tahoma" w:hAnsi="Tahoma" w:cs="Tahoma"/>
          <w:bCs/>
        </w:rPr>
      </w:pPr>
      <w:r w:rsidRPr="00FE7C7D">
        <w:rPr>
          <w:rFonts w:ascii="Tahoma" w:hAnsi="Tahoma" w:cs="Tahoma"/>
          <w:bCs/>
        </w:rPr>
        <w:t xml:space="preserve">pravna oseba, subjekt ali organ, katerih več kot 50-odstotni delež je v neposredni ali posredni lasti subjekta iz prejšnje alineje, ali </w:t>
      </w:r>
    </w:p>
    <w:p w14:paraId="4CA1A12F" w14:textId="77777777" w:rsidR="005A1593" w:rsidRPr="00FE7C7D" w:rsidRDefault="005A1593" w:rsidP="005A1593">
      <w:pPr>
        <w:keepNext/>
        <w:keepLines/>
        <w:numPr>
          <w:ilvl w:val="0"/>
          <w:numId w:val="10"/>
        </w:numPr>
        <w:ind w:left="284" w:hanging="284"/>
        <w:jc w:val="both"/>
        <w:rPr>
          <w:rFonts w:ascii="Tahoma" w:hAnsi="Tahoma" w:cs="Tahoma"/>
          <w:bCs/>
        </w:rPr>
      </w:pPr>
      <w:r w:rsidRPr="00FE7C7D">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6FB158C5" w14:textId="77777777" w:rsidR="005A1593" w:rsidRDefault="005A1593" w:rsidP="005A1593">
      <w:pPr>
        <w:pStyle w:val="Telobesedila2"/>
        <w:keepNext/>
        <w:keepLines/>
        <w:rPr>
          <w:rFonts w:ascii="Tahoma" w:hAnsi="Tahoma" w:cs="Tahoma"/>
          <w:b w:val="0"/>
          <w:lang w:val="sl-SI"/>
        </w:rPr>
      </w:pPr>
    </w:p>
    <w:p w14:paraId="01A76F76" w14:textId="77777777" w:rsidR="005A1593" w:rsidRDefault="005A1593" w:rsidP="005A1593">
      <w:pPr>
        <w:keepNext/>
        <w:keepLines/>
        <w:jc w:val="both"/>
        <w:rPr>
          <w:rFonts w:ascii="Tahoma" w:eastAsia="Calibri" w:hAnsi="Tahoma" w:cs="Tahoma"/>
          <w:szCs w:val="22"/>
        </w:rPr>
      </w:pPr>
      <w:r w:rsidRPr="00FE7C7D">
        <w:rPr>
          <w:rFonts w:ascii="Tahoma" w:eastAsia="Calibri" w:hAnsi="Tahoma" w:cs="Tahoma"/>
          <w:szCs w:val="22"/>
        </w:rPr>
        <w:t xml:space="preserve">Naročnik </w:t>
      </w:r>
      <w:r w:rsidRPr="00FE7C7D">
        <w:rPr>
          <w:rFonts w:ascii="Tahoma" w:eastAsia="Calibri" w:hAnsi="Tahoma" w:cs="Tahoma"/>
          <w:bCs/>
          <w:szCs w:val="22"/>
        </w:rPr>
        <w:t>bo pred oddajo javnega naročila za ponudnika, kateremu se je odločil oddati predmetno naročilo,</w:t>
      </w:r>
      <w:r w:rsidRPr="00FE7C7D" w:rsidDel="00500A39">
        <w:rPr>
          <w:rFonts w:ascii="Tahoma" w:eastAsia="Calibri" w:hAnsi="Tahoma" w:cs="Tahoma"/>
          <w:szCs w:val="22"/>
        </w:rPr>
        <w:t xml:space="preserve"> </w:t>
      </w:r>
      <w:r w:rsidRPr="00FE7C7D">
        <w:rPr>
          <w:rFonts w:ascii="Tahoma" w:eastAsia="Calibri" w:hAnsi="Tahoma" w:cs="Tahoma"/>
          <w:szCs w:val="22"/>
        </w:rPr>
        <w:t xml:space="preserve">pridobil potrdilo, ki ga izda pristojni organ v Republiki Sloveniji, drugi državi članici EU ali tretji državi oziroma izpis iz aplikacije </w:t>
      </w:r>
      <w:proofErr w:type="spellStart"/>
      <w:r w:rsidRPr="00FE7C7D">
        <w:rPr>
          <w:rFonts w:ascii="Tahoma" w:eastAsia="Calibri" w:hAnsi="Tahoma" w:cs="Tahoma"/>
          <w:szCs w:val="22"/>
        </w:rPr>
        <w:t>eDosje</w:t>
      </w:r>
      <w:proofErr w:type="spellEnd"/>
      <w:r w:rsidRPr="00FE7C7D">
        <w:rPr>
          <w:rFonts w:ascii="Tahoma" w:eastAsia="Calibri" w:hAnsi="Tahoma" w:cs="Tahoma"/>
          <w:szCs w:val="22"/>
        </w:rPr>
        <w:t>. Gospodarski subjekt s sedežem izven Republike Slovenije bo moral potrdilo pristojnega organa predložiti sam, v kolikor takšnega potrdila ne bo mogel pridobiti naročnik.</w:t>
      </w:r>
    </w:p>
    <w:p w14:paraId="0F6BB8F1" w14:textId="77777777" w:rsidR="005A1593" w:rsidRPr="00FE7C7D" w:rsidRDefault="005A1593" w:rsidP="005A1593">
      <w:pPr>
        <w:keepNext/>
        <w:keepLines/>
        <w:jc w:val="both"/>
        <w:rPr>
          <w:rFonts w:ascii="Tahoma" w:eastAsia="Calibri" w:hAnsi="Tahoma" w:cs="Tahoma"/>
          <w:szCs w:val="22"/>
        </w:rPr>
      </w:pPr>
    </w:p>
    <w:p w14:paraId="32A2BC6F" w14:textId="77777777" w:rsidR="005A1593" w:rsidRDefault="005A1593" w:rsidP="005A1593">
      <w:pPr>
        <w:keepNext/>
        <w:keepLines/>
        <w:ind w:right="-2"/>
        <w:jc w:val="both"/>
        <w:rPr>
          <w:rFonts w:ascii="Tahoma" w:eastAsia="Calibri" w:hAnsi="Tahoma" w:cs="Tahoma"/>
          <w:b/>
          <w:smallCaps/>
          <w:sz w:val="22"/>
        </w:rPr>
      </w:pPr>
      <w:r w:rsidRPr="00FE7C7D">
        <w:rPr>
          <w:rFonts w:ascii="Tahoma" w:eastAsia="Calibri" w:hAnsi="Tahoma" w:cs="Tahoma"/>
          <w:b/>
          <w:smallCaps/>
          <w:sz w:val="22"/>
        </w:rPr>
        <w:t>Dokazila (velja za vse pogoje zgoraj</w:t>
      </w:r>
      <w:r>
        <w:rPr>
          <w:rFonts w:ascii="Tahoma" w:eastAsia="Calibri" w:hAnsi="Tahoma" w:cs="Tahoma"/>
          <w:b/>
          <w:smallCaps/>
          <w:sz w:val="22"/>
        </w:rPr>
        <w:t xml:space="preserve"> A,B,D,E</w:t>
      </w:r>
      <w:r w:rsidRPr="00FE7C7D">
        <w:rPr>
          <w:rFonts w:ascii="Tahoma" w:eastAsia="Calibri" w:hAnsi="Tahoma" w:cs="Tahoma"/>
          <w:b/>
          <w:smallCaps/>
          <w:sz w:val="22"/>
        </w:rPr>
        <w:t>):</w:t>
      </w:r>
    </w:p>
    <w:p w14:paraId="2823CD39" w14:textId="77777777" w:rsidR="005A1593" w:rsidRPr="003C0733" w:rsidRDefault="005A1593" w:rsidP="005A1593">
      <w:pPr>
        <w:pStyle w:val="Odstavekseznama"/>
        <w:keepNext/>
        <w:keepLines/>
        <w:numPr>
          <w:ilvl w:val="0"/>
          <w:numId w:val="31"/>
        </w:numPr>
        <w:ind w:right="-2" w:hanging="578"/>
        <w:jc w:val="both"/>
        <w:rPr>
          <w:rFonts w:ascii="Tahoma" w:eastAsia="Calibri" w:hAnsi="Tahoma" w:cs="Tahoma"/>
          <w:b/>
          <w:smallCaps/>
          <w:sz w:val="22"/>
        </w:rPr>
      </w:pPr>
      <w:r w:rsidRPr="003C0733">
        <w:rPr>
          <w:rFonts w:ascii="Tahoma" w:eastAsia="Calibri" w:hAnsi="Tahoma" w:cs="Tahoma"/>
        </w:rPr>
        <w:t xml:space="preserve">Priložen ESPD s strani vseh sodelujočih gospodarskih subjektov v ponudbi. </w:t>
      </w:r>
    </w:p>
    <w:p w14:paraId="0084CC34" w14:textId="77777777" w:rsidR="005A1593" w:rsidRPr="00FE7C7D" w:rsidRDefault="005A1593" w:rsidP="005A1593">
      <w:pPr>
        <w:keepNext/>
        <w:keepLines/>
        <w:jc w:val="both"/>
        <w:rPr>
          <w:rFonts w:ascii="Tahoma" w:eastAsia="Calibri" w:hAnsi="Tahoma" w:cs="Tahoma"/>
          <w:b/>
          <w:bCs/>
        </w:rPr>
      </w:pPr>
    </w:p>
    <w:p w14:paraId="019AA379" w14:textId="77777777" w:rsidR="005A1593" w:rsidRPr="00FE7C7D" w:rsidRDefault="005A1593" w:rsidP="005A1593">
      <w:pPr>
        <w:keepNext/>
        <w:keepLines/>
        <w:jc w:val="both"/>
        <w:rPr>
          <w:rFonts w:ascii="Tahoma" w:eastAsia="Calibri" w:hAnsi="Tahoma" w:cs="Tahoma"/>
          <w:bCs/>
        </w:rPr>
      </w:pPr>
      <w:r w:rsidRPr="00FE7C7D">
        <w:rPr>
          <w:rFonts w:ascii="Tahoma" w:eastAsia="Calibri" w:hAnsi="Tahoma" w:cs="Tahoma"/>
          <w:bCs/>
          <w:u w:val="single"/>
        </w:rPr>
        <w:t>Naročnik bo preveril izpolnjevanje pogojev iz prvega, drugega in četrtega odstavka 75. člena ZJN-3 preko informacijskega sistema e-Dosje</w:t>
      </w:r>
      <w:r w:rsidRPr="00FE7C7D">
        <w:rPr>
          <w:rFonts w:ascii="Tahoma" w:eastAsia="Calibri" w:hAnsi="Tahoma" w:cs="Tahoma"/>
          <w:bCs/>
        </w:rPr>
        <w:t>, ki je namenjen elektronskem preverjanju ponudnikov (partnerjev), podizvajalcev in drugih gospodarskih subjektov, na čigar zmogljivosti se sklicuje ponudnik, v (predmetnih) nacionalnih uradnih evidencah.</w:t>
      </w:r>
      <w:r w:rsidRPr="00FE7C7D">
        <w:rPr>
          <w:rFonts w:ascii="Tahoma" w:eastAsia="Calibri" w:hAnsi="Tahoma" w:cs="Tahoma"/>
          <w:bCs/>
          <w:i/>
        </w:rPr>
        <w:t xml:space="preserve"> </w:t>
      </w:r>
    </w:p>
    <w:p w14:paraId="247E1A1C" w14:textId="77777777" w:rsidR="005A1593" w:rsidRPr="00FE7C7D" w:rsidRDefault="005A1593" w:rsidP="005A1593">
      <w:pPr>
        <w:keepNext/>
        <w:keepLines/>
        <w:jc w:val="both"/>
        <w:rPr>
          <w:rFonts w:ascii="Tahoma" w:eastAsia="Calibri" w:hAnsi="Tahoma" w:cs="Tahoma"/>
        </w:rPr>
      </w:pPr>
    </w:p>
    <w:p w14:paraId="14BC73E5" w14:textId="77777777" w:rsidR="005A1593" w:rsidRPr="00FE7C7D" w:rsidRDefault="005A1593" w:rsidP="005A1593">
      <w:pPr>
        <w:keepNext/>
        <w:keepLines/>
        <w:jc w:val="both"/>
        <w:rPr>
          <w:rFonts w:ascii="Tahoma" w:eastAsia="Calibri" w:hAnsi="Tahoma" w:cs="Tahoma"/>
          <w:bCs/>
        </w:rPr>
      </w:pPr>
      <w:r w:rsidRPr="00FE7C7D">
        <w:rPr>
          <w:rFonts w:ascii="Tahoma" w:eastAsia="Calibri" w:hAnsi="Tahoma" w:cs="Tahoma"/>
          <w:bCs/>
        </w:rPr>
        <w:lastRenderedPageBreak/>
        <w:t>Naročnik lahko zahteva potrdila, izjave in druga dokazila iz 77. člena ZJN-3 kot dokaz neobstoja razlogov za izključitev iz 75. člena ZJN-3.</w:t>
      </w:r>
    </w:p>
    <w:p w14:paraId="7724F17B" w14:textId="77777777" w:rsidR="00AA7582" w:rsidRDefault="00AA7582" w:rsidP="005A1593">
      <w:pPr>
        <w:keepNext/>
        <w:keepLines/>
        <w:jc w:val="both"/>
        <w:rPr>
          <w:rFonts w:ascii="Tahoma" w:eastAsia="Calibri" w:hAnsi="Tahoma" w:cs="Tahoma"/>
          <w:bCs/>
        </w:rPr>
      </w:pPr>
    </w:p>
    <w:p w14:paraId="2F8464B2" w14:textId="057F13BD" w:rsidR="005A1593" w:rsidRPr="00FE7C7D" w:rsidRDefault="005A1593" w:rsidP="005A1593">
      <w:pPr>
        <w:keepNext/>
        <w:keepLines/>
        <w:jc w:val="both"/>
        <w:rPr>
          <w:rFonts w:ascii="Tahoma" w:eastAsia="Calibri" w:hAnsi="Tahoma" w:cs="Tahoma"/>
          <w:bCs/>
        </w:rPr>
      </w:pPr>
      <w:r w:rsidRPr="00FE7C7D">
        <w:rPr>
          <w:rFonts w:ascii="Tahoma" w:eastAsia="Calibri" w:hAnsi="Tahoma" w:cs="Tahoma"/>
          <w:bCs/>
        </w:rPr>
        <w:t>V kolikor naročnik sam ne bo mogel preveriti (ne)obstoja zgoraj navedenih razlogov za izključitev, bo ponudnika pozval na predložitev ustreznih dokazil. Ponudnik bo moral naročniku, v roku, ki ga bo določil naročnik, predložiti naslednja dokazila:</w:t>
      </w:r>
    </w:p>
    <w:p w14:paraId="0517C1DB" w14:textId="77777777" w:rsidR="005A1593" w:rsidRPr="00FE7C7D" w:rsidRDefault="005A1593" w:rsidP="005A1593">
      <w:pPr>
        <w:keepNext/>
        <w:keepLines/>
        <w:numPr>
          <w:ilvl w:val="0"/>
          <w:numId w:val="34"/>
        </w:numPr>
        <w:jc w:val="both"/>
        <w:rPr>
          <w:rFonts w:ascii="Tahoma" w:eastAsia="Calibri" w:hAnsi="Tahoma" w:cs="Tahoma"/>
          <w:bCs/>
        </w:rPr>
      </w:pPr>
      <w:r w:rsidRPr="00FE7C7D">
        <w:rPr>
          <w:rFonts w:ascii="Tahoma" w:eastAsia="Calibri"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7B74A314" w14:textId="77777777" w:rsidR="005A1593" w:rsidRPr="00FE7C7D" w:rsidRDefault="005A1593" w:rsidP="005A1593">
      <w:pPr>
        <w:keepNext/>
        <w:keepLines/>
        <w:numPr>
          <w:ilvl w:val="0"/>
          <w:numId w:val="34"/>
        </w:numPr>
        <w:jc w:val="both"/>
        <w:rPr>
          <w:rFonts w:ascii="Tahoma" w:eastAsia="Calibri" w:hAnsi="Tahoma" w:cs="Tahoma"/>
          <w:bCs/>
        </w:rPr>
      </w:pPr>
      <w:r w:rsidRPr="00FE7C7D">
        <w:rPr>
          <w:rFonts w:ascii="Tahoma" w:eastAsia="Calibri" w:hAnsi="Tahoma" w:cs="Tahoma"/>
          <w:bCs/>
        </w:rPr>
        <w:t>izpis iz ustrezne evidence, kakršna je kazenska evidenca in izpis ni starejši od 4 mesecev, šteto od roka za oddajo ponudb, ali je pridobljen najpozneje v 90 dneh od roka za oddajo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44A14321" w14:textId="77777777" w:rsidR="005A1593" w:rsidRPr="00FE7C7D" w:rsidRDefault="005A1593" w:rsidP="005A1593">
      <w:pPr>
        <w:keepNext/>
        <w:keepLines/>
        <w:numPr>
          <w:ilvl w:val="0"/>
          <w:numId w:val="34"/>
        </w:numPr>
        <w:jc w:val="both"/>
        <w:rPr>
          <w:rFonts w:ascii="Tahoma" w:eastAsia="Calibri" w:hAnsi="Tahoma" w:cs="Tahoma"/>
          <w:bCs/>
        </w:rPr>
      </w:pPr>
      <w:r w:rsidRPr="00FE7C7D">
        <w:rPr>
          <w:rFonts w:ascii="Tahoma" w:eastAsia="Calibri" w:hAnsi="Tahoma" w:cs="Tahoma"/>
          <w:color w:val="000000"/>
        </w:rPr>
        <w:t xml:space="preserve">potrdilo, ki ga izda pristojni organ v Republiki Sloveniji, drugi državi članici ali tretji državi, </w:t>
      </w:r>
      <w:r w:rsidRPr="00FE7C7D">
        <w:rPr>
          <w:rFonts w:ascii="Tahoma" w:eastAsia="Calibri" w:hAnsi="Tahoma" w:cs="Tahoma"/>
          <w:bCs/>
        </w:rPr>
        <w:t>da ne obstajajo razlogi za izključitev iz drugega odstavka 75. člena ZJN-3</w:t>
      </w:r>
      <w:r w:rsidRPr="00FE7C7D">
        <w:rPr>
          <w:rFonts w:ascii="Tahoma" w:eastAsia="Calibri" w:hAnsi="Tahoma" w:cs="Tahoma"/>
          <w:color w:val="000000"/>
        </w:rPr>
        <w:t>;</w:t>
      </w:r>
    </w:p>
    <w:p w14:paraId="79993568" w14:textId="77777777" w:rsidR="005A1593" w:rsidRPr="00FE7C7D" w:rsidRDefault="005A1593" w:rsidP="005A1593">
      <w:pPr>
        <w:keepNext/>
        <w:keepLines/>
        <w:numPr>
          <w:ilvl w:val="0"/>
          <w:numId w:val="34"/>
        </w:numPr>
        <w:jc w:val="both"/>
        <w:rPr>
          <w:rFonts w:ascii="Tahoma" w:eastAsia="Calibri" w:hAnsi="Tahoma" w:cs="Tahoma"/>
          <w:bCs/>
        </w:rPr>
      </w:pPr>
      <w:r w:rsidRPr="00FE7C7D">
        <w:rPr>
          <w:rFonts w:ascii="Tahoma" w:eastAsia="Calibri" w:hAnsi="Tahoma" w:cs="Tahoma"/>
          <w:bCs/>
        </w:rPr>
        <w:t>zaprisežena izjavo, če ta v državi članici ali tretji državi ni predvidena, pa izjavo določene osebe, dano pred pristojnim sodnim ali upravnim organom, notarjem ali pred pristojno poklicno ali trgovinsko organizacijo v matični državi te osebe ali v državi, v kateri ima sedež gospodarski subjekt, da ne obstajajo razlogi za izključitev iz a) točke četrtega odstavka 75. člena ZJN-3;</w:t>
      </w:r>
    </w:p>
    <w:p w14:paraId="05A2D09E" w14:textId="77777777" w:rsidR="005A1593" w:rsidRPr="00FE7C7D" w:rsidRDefault="005A1593" w:rsidP="005A1593">
      <w:pPr>
        <w:keepNext/>
        <w:keepLines/>
        <w:numPr>
          <w:ilvl w:val="0"/>
          <w:numId w:val="34"/>
        </w:numPr>
        <w:jc w:val="both"/>
        <w:rPr>
          <w:rFonts w:ascii="Tahoma" w:eastAsia="Calibri" w:hAnsi="Tahoma" w:cs="Tahoma"/>
          <w:bCs/>
        </w:rPr>
      </w:pPr>
      <w:r w:rsidRPr="00FE7C7D">
        <w:rPr>
          <w:rFonts w:ascii="Tahoma" w:eastAsia="Calibri" w:hAnsi="Tahoma" w:cs="Tahoma"/>
        </w:rPr>
        <w:t xml:space="preserve">izpis iz evidence o pravnomočnih odločbah o prekrških, ki jo vodi pristojni organ v Republiki Sloveniji, drugi državi članici ali tretji državi, </w:t>
      </w:r>
      <w:r w:rsidRPr="00FE7C7D">
        <w:rPr>
          <w:rFonts w:ascii="Tahoma" w:eastAsia="Calibri" w:hAnsi="Tahoma" w:cs="Tahoma"/>
          <w:bCs/>
        </w:rPr>
        <w:t>da ne obstajajo razlogi za izključitev iz b) točke četrtega odstavka 75. člena ZJN-3.</w:t>
      </w:r>
    </w:p>
    <w:p w14:paraId="5229FE5C" w14:textId="77777777" w:rsidR="005A1593" w:rsidRPr="00FE7C7D" w:rsidRDefault="005A1593" w:rsidP="005A1593">
      <w:pPr>
        <w:keepNext/>
        <w:keepLines/>
        <w:jc w:val="both"/>
        <w:rPr>
          <w:rFonts w:ascii="Tahoma" w:eastAsia="Calibri" w:hAnsi="Tahoma" w:cs="Tahoma"/>
          <w:szCs w:val="22"/>
        </w:rPr>
      </w:pPr>
    </w:p>
    <w:p w14:paraId="300FFBC5" w14:textId="77777777" w:rsidR="005A1593" w:rsidRPr="00FE7C7D" w:rsidRDefault="005A1593" w:rsidP="005A1593">
      <w:pPr>
        <w:keepNext/>
        <w:keepLines/>
        <w:jc w:val="both"/>
        <w:rPr>
          <w:rFonts w:ascii="Tahoma" w:eastAsia="Calibri" w:hAnsi="Tahoma" w:cs="Tahoma"/>
          <w:bCs/>
        </w:rPr>
      </w:pPr>
      <w:r w:rsidRPr="00FE7C7D">
        <w:rPr>
          <w:rFonts w:ascii="Tahoma" w:eastAsia="Calibri" w:hAnsi="Tahoma" w:cs="Tahoma"/>
          <w:bCs/>
        </w:rPr>
        <w:t>Če država članica ali tretja država dokumentov in potrdil iz prejšnjega odstavka ne izdaja ali če ti ne zajemajo vseh primerov iz prvega, drugega in/ali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703A8111" w14:textId="77777777" w:rsidR="005A1593" w:rsidRPr="00FE7C7D" w:rsidRDefault="005A1593" w:rsidP="005A1593">
      <w:pPr>
        <w:keepNext/>
        <w:keepLines/>
        <w:jc w:val="both"/>
        <w:rPr>
          <w:rFonts w:ascii="Tahoma" w:eastAsia="Calibri" w:hAnsi="Tahoma" w:cs="Tahoma"/>
        </w:rPr>
      </w:pPr>
    </w:p>
    <w:p w14:paraId="0F76547A" w14:textId="1A4A7F59" w:rsidR="005A1593" w:rsidRDefault="005A1593" w:rsidP="005A1593">
      <w:pPr>
        <w:keepNext/>
        <w:keepLines/>
        <w:jc w:val="both"/>
        <w:rPr>
          <w:rFonts w:ascii="Tahoma" w:eastAsia="Calibri" w:hAnsi="Tahoma" w:cs="Tahoma"/>
        </w:rPr>
      </w:pPr>
      <w:r w:rsidRPr="00FE7C7D">
        <w:rPr>
          <w:rFonts w:ascii="Tahoma" w:eastAsia="Calibri" w:hAnsi="Tahoma" w:cs="Tahoma"/>
        </w:rPr>
        <w:t>Gospodarski subjekt s sedežem izven Republike Slovenije bo moral potrdilo pristojnega organa predložiti sam, v kolikor takšnega potrdila iz ustreznega registra ne bo mogel pridobiti naročnik.</w:t>
      </w:r>
    </w:p>
    <w:p w14:paraId="37044C47" w14:textId="77777777" w:rsidR="005A1593" w:rsidRDefault="005A1593" w:rsidP="005A1593">
      <w:pPr>
        <w:keepNext/>
        <w:keepLines/>
        <w:jc w:val="both"/>
        <w:rPr>
          <w:rFonts w:ascii="Tahoma" w:eastAsia="Calibri" w:hAnsi="Tahoma" w:cs="Tahoma"/>
        </w:rPr>
      </w:pPr>
    </w:p>
    <w:p w14:paraId="4BC9B7A0" w14:textId="77777777" w:rsidR="005A1593" w:rsidRPr="00FE7C7D" w:rsidRDefault="005A1593" w:rsidP="005A1593">
      <w:pPr>
        <w:keepNext/>
        <w:keepLines/>
        <w:numPr>
          <w:ilvl w:val="0"/>
          <w:numId w:val="32"/>
        </w:numPr>
        <w:ind w:left="284" w:hanging="284"/>
        <w:jc w:val="both"/>
        <w:rPr>
          <w:rFonts w:ascii="Tahoma" w:eastAsia="Calibri" w:hAnsi="Tahoma" w:cs="Tahoma"/>
          <w:b/>
          <w:bCs/>
        </w:rPr>
      </w:pPr>
      <w:r w:rsidRPr="00FE7C7D">
        <w:rPr>
          <w:rFonts w:ascii="Tahoma" w:eastAsia="Calibri" w:hAnsi="Tahoma" w:cs="Tahoma"/>
          <w:b/>
          <w:bCs/>
        </w:rPr>
        <w:t>EMŠO:</w:t>
      </w:r>
    </w:p>
    <w:p w14:paraId="14964BF8" w14:textId="77777777" w:rsidR="005A1593" w:rsidRPr="00FE7C7D" w:rsidRDefault="005A1593" w:rsidP="005A1593">
      <w:pPr>
        <w:keepNext/>
        <w:keepLines/>
        <w:jc w:val="both"/>
        <w:rPr>
          <w:rFonts w:ascii="Tahoma" w:eastAsia="Calibri" w:hAnsi="Tahoma" w:cs="Tahoma"/>
          <w:bCs/>
          <w:sz w:val="10"/>
        </w:rPr>
      </w:pPr>
    </w:p>
    <w:p w14:paraId="64ED3093" w14:textId="77777777" w:rsidR="005A1593" w:rsidRPr="00FE7C7D" w:rsidRDefault="005A1593" w:rsidP="005A1593">
      <w:pPr>
        <w:keepNext/>
        <w:keepLines/>
        <w:jc w:val="both"/>
        <w:rPr>
          <w:rFonts w:ascii="Tahoma" w:eastAsia="Calibri" w:hAnsi="Tahoma" w:cs="Tahoma"/>
          <w:bCs/>
        </w:rPr>
      </w:pPr>
      <w:r w:rsidRPr="00FE7C7D">
        <w:rPr>
          <w:rFonts w:ascii="Tahoma" w:eastAsia="Calibri" w:hAnsi="Tahoma" w:cs="Tahoma"/>
          <w:bCs/>
        </w:rPr>
        <w:t xml:space="preserve">Za potrebe preverjanja v informacijskem sistemu e-Dosje </w:t>
      </w:r>
      <w:r w:rsidRPr="00FE7C7D">
        <w:rPr>
          <w:rFonts w:ascii="Tahoma" w:eastAsia="Calibri" w:hAnsi="Tahoma" w:cs="Tahoma"/>
          <w:bCs/>
          <w:u w:val="single"/>
        </w:rPr>
        <w:t xml:space="preserve">ponudnik (in vsi ostali sodelujoči gospodarski subjekti v ponudbi) za </w:t>
      </w:r>
      <w:r w:rsidRPr="00FE7C7D">
        <w:rPr>
          <w:rFonts w:ascii="Tahoma" w:eastAsia="Calibri" w:hAnsi="Tahoma" w:cs="Tahoma"/>
          <w:b/>
          <w:bCs/>
          <w:u w:val="single"/>
        </w:rPr>
        <w:t>VSE</w:t>
      </w:r>
      <w:r w:rsidRPr="00FE7C7D">
        <w:rPr>
          <w:rFonts w:ascii="Tahoma" w:eastAsia="Calibri" w:hAnsi="Tahoma" w:cs="Tahoma"/>
          <w:bCs/>
          <w:u w:val="single"/>
        </w:rPr>
        <w:t xml:space="preserve"> osebe, ki so člani upravnega, vodstvenega </w:t>
      </w:r>
      <w:r w:rsidRPr="00FE7C7D">
        <w:rPr>
          <w:rFonts w:ascii="Tahoma" w:eastAsia="Calibri" w:hAnsi="Tahoma" w:cs="Tahoma"/>
          <w:b/>
          <w:bCs/>
          <w:u w:val="single"/>
        </w:rPr>
        <w:t>ali</w:t>
      </w:r>
      <w:r w:rsidRPr="00FE7C7D">
        <w:rPr>
          <w:rFonts w:ascii="Tahoma" w:eastAsia="Calibri" w:hAnsi="Tahoma" w:cs="Tahoma"/>
          <w:bCs/>
          <w:u w:val="single"/>
        </w:rPr>
        <w:t xml:space="preserve"> nadzornega organa gospodarskega subjekta </w:t>
      </w:r>
      <w:r w:rsidRPr="00FE7C7D">
        <w:rPr>
          <w:rFonts w:ascii="Tahoma" w:eastAsia="Calibri" w:hAnsi="Tahoma" w:cs="Tahoma"/>
          <w:b/>
          <w:bCs/>
          <w:u w:val="single"/>
        </w:rPr>
        <w:t>ali</w:t>
      </w:r>
      <w:r w:rsidRPr="00FE7C7D">
        <w:rPr>
          <w:rFonts w:ascii="Tahoma" w:eastAsia="Calibri" w:hAnsi="Tahoma" w:cs="Tahoma"/>
          <w:bCs/>
          <w:u w:val="single"/>
        </w:rPr>
        <w:t xml:space="preserve"> ki imajo pooblastila za njegovo zastopanje </w:t>
      </w:r>
      <w:r w:rsidRPr="00FE7C7D">
        <w:rPr>
          <w:rFonts w:ascii="Tahoma" w:eastAsia="Calibri" w:hAnsi="Tahoma" w:cs="Tahoma"/>
          <w:b/>
          <w:bCs/>
          <w:u w:val="single"/>
        </w:rPr>
        <w:t>ali</w:t>
      </w:r>
      <w:r w:rsidRPr="00FE7C7D">
        <w:rPr>
          <w:rFonts w:ascii="Tahoma" w:eastAsia="Calibri" w:hAnsi="Tahoma" w:cs="Tahoma"/>
          <w:bCs/>
          <w:u w:val="single"/>
        </w:rPr>
        <w:t xml:space="preserve"> odločanje </w:t>
      </w:r>
      <w:r w:rsidRPr="00FE7C7D">
        <w:rPr>
          <w:rFonts w:ascii="Tahoma" w:eastAsia="Calibri" w:hAnsi="Tahoma" w:cs="Tahoma"/>
          <w:b/>
          <w:bCs/>
          <w:u w:val="single"/>
        </w:rPr>
        <w:t>ali</w:t>
      </w:r>
      <w:r w:rsidRPr="00FE7C7D">
        <w:rPr>
          <w:rFonts w:ascii="Tahoma" w:eastAsia="Calibri" w:hAnsi="Tahoma" w:cs="Tahoma"/>
          <w:bCs/>
          <w:u w:val="single"/>
        </w:rPr>
        <w:t xml:space="preserve"> nadzor v njem</w:t>
      </w:r>
      <w:r w:rsidRPr="00FE7C7D">
        <w:rPr>
          <w:rFonts w:ascii="Tahoma" w:eastAsia="Calibri" w:hAnsi="Tahoma" w:cs="Tahoma"/>
          <w:bCs/>
        </w:rPr>
        <w:t xml:space="preserve">, </w:t>
      </w:r>
      <w:r w:rsidRPr="00FE7C7D">
        <w:rPr>
          <w:rFonts w:ascii="Tahoma" w:eastAsia="Calibri" w:hAnsi="Tahoma" w:cs="Tahoma"/>
          <w:b/>
          <w:bCs/>
        </w:rPr>
        <w:t>vnesejo/navedejo EMŠO:</w:t>
      </w:r>
      <w:r w:rsidRPr="00FE7C7D">
        <w:rPr>
          <w:rFonts w:ascii="Tahoma" w:eastAsia="Calibri" w:hAnsi="Tahoma" w:cs="Tahoma"/>
          <w:bCs/>
        </w:rPr>
        <w:t xml:space="preserve"> </w:t>
      </w:r>
    </w:p>
    <w:p w14:paraId="7A6D5C2D" w14:textId="77777777" w:rsidR="005A1593" w:rsidRPr="00FE7C7D" w:rsidRDefault="005A1593" w:rsidP="005A1593">
      <w:pPr>
        <w:keepNext/>
        <w:keepLines/>
        <w:numPr>
          <w:ilvl w:val="0"/>
          <w:numId w:val="33"/>
        </w:numPr>
        <w:jc w:val="both"/>
        <w:rPr>
          <w:rFonts w:ascii="Tahoma" w:eastAsia="Calibri" w:hAnsi="Tahoma" w:cs="Tahoma"/>
          <w:bCs/>
        </w:rPr>
      </w:pPr>
      <w:r w:rsidRPr="00FE7C7D">
        <w:rPr>
          <w:rFonts w:ascii="Tahoma" w:eastAsia="Calibri"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FE7C7D">
        <w:rPr>
          <w:rFonts w:ascii="Tahoma" w:eastAsia="Calibri" w:hAnsi="Tahoma" w:cs="Tahoma"/>
          <w:bCs/>
          <w:u w:val="single"/>
        </w:rPr>
        <w:t>ali</w:t>
      </w:r>
    </w:p>
    <w:p w14:paraId="50763650" w14:textId="77777777" w:rsidR="005A1593" w:rsidRPr="00FE7C7D" w:rsidRDefault="005A1593" w:rsidP="005A1593">
      <w:pPr>
        <w:keepNext/>
        <w:keepLines/>
        <w:numPr>
          <w:ilvl w:val="0"/>
          <w:numId w:val="33"/>
        </w:numPr>
        <w:jc w:val="both"/>
        <w:rPr>
          <w:rFonts w:ascii="Tahoma" w:eastAsia="Calibri" w:hAnsi="Tahoma" w:cs="Tahoma"/>
          <w:bCs/>
        </w:rPr>
      </w:pPr>
      <w:r w:rsidRPr="00FE7C7D">
        <w:rPr>
          <w:rFonts w:ascii="Tahoma" w:eastAsia="Calibri" w:hAnsi="Tahoma" w:cs="Tahoma"/>
          <w:bCs/>
        </w:rPr>
        <w:t xml:space="preserve">v Prilogo 1 (ponudnik/partner), Prilogo </w:t>
      </w:r>
      <w:r>
        <w:rPr>
          <w:rFonts w:ascii="Tahoma" w:eastAsia="Calibri" w:hAnsi="Tahoma" w:cs="Tahoma"/>
          <w:bCs/>
        </w:rPr>
        <w:t>4/1</w:t>
      </w:r>
      <w:r w:rsidRPr="00FE7C7D">
        <w:rPr>
          <w:rFonts w:ascii="Tahoma" w:eastAsia="Calibri" w:hAnsi="Tahoma" w:cs="Tahoma"/>
          <w:bCs/>
        </w:rPr>
        <w:t xml:space="preserve"> (podizvajalci), Prilogo </w:t>
      </w:r>
      <w:r>
        <w:rPr>
          <w:rFonts w:ascii="Tahoma" w:eastAsia="Calibri" w:hAnsi="Tahoma" w:cs="Tahoma"/>
          <w:bCs/>
        </w:rPr>
        <w:t>4/2</w:t>
      </w:r>
      <w:r w:rsidRPr="00FE7C7D">
        <w:rPr>
          <w:rFonts w:ascii="Tahoma" w:eastAsia="Calibri" w:hAnsi="Tahoma" w:cs="Tahoma"/>
          <w:bCs/>
        </w:rPr>
        <w:t xml:space="preserve"> (subjekti, katerih zmogljivost uporablja ponudnik) </w:t>
      </w:r>
      <w:r w:rsidRPr="00FE7C7D">
        <w:rPr>
          <w:rFonts w:ascii="Tahoma" w:eastAsia="Calibri" w:hAnsi="Tahoma" w:cs="Tahoma"/>
          <w:bCs/>
          <w:u w:val="single"/>
        </w:rPr>
        <w:t>ali</w:t>
      </w:r>
    </w:p>
    <w:p w14:paraId="620E8097" w14:textId="77777777" w:rsidR="005A1593" w:rsidRPr="00FE7C7D" w:rsidRDefault="005A1593" w:rsidP="005A1593">
      <w:pPr>
        <w:keepNext/>
        <w:keepLines/>
        <w:numPr>
          <w:ilvl w:val="0"/>
          <w:numId w:val="33"/>
        </w:numPr>
        <w:jc w:val="both"/>
        <w:rPr>
          <w:rFonts w:ascii="Tahoma" w:eastAsia="Calibri" w:hAnsi="Tahoma" w:cs="Tahoma"/>
          <w:bCs/>
        </w:rPr>
      </w:pPr>
      <w:r w:rsidRPr="00FE7C7D">
        <w:rPr>
          <w:rFonts w:ascii="Tahoma" w:eastAsia="Calibri" w:hAnsi="Tahoma" w:cs="Tahoma"/>
          <w:bCs/>
        </w:rPr>
        <w:t>na lastnem obrazcu.</w:t>
      </w:r>
    </w:p>
    <w:p w14:paraId="6167FF6A" w14:textId="77777777" w:rsidR="005A1593" w:rsidRPr="00FE7C7D" w:rsidRDefault="005A1593" w:rsidP="005A1593">
      <w:pPr>
        <w:keepNext/>
        <w:keepLines/>
        <w:jc w:val="both"/>
        <w:rPr>
          <w:rFonts w:ascii="Tahoma" w:eastAsia="Calibri" w:hAnsi="Tahoma" w:cs="Tahoma"/>
        </w:rPr>
      </w:pPr>
    </w:p>
    <w:p w14:paraId="6DBE6830" w14:textId="77777777" w:rsidR="005A1593" w:rsidRPr="00FE7C7D" w:rsidRDefault="005A1593" w:rsidP="005A1593">
      <w:pPr>
        <w:keepNext/>
        <w:keepLines/>
        <w:numPr>
          <w:ilvl w:val="0"/>
          <w:numId w:val="32"/>
        </w:numPr>
        <w:ind w:left="284" w:hanging="284"/>
        <w:jc w:val="both"/>
        <w:rPr>
          <w:rFonts w:ascii="Tahoma" w:eastAsia="Calibri" w:hAnsi="Tahoma" w:cs="Tahoma"/>
          <w:b/>
          <w:bCs/>
        </w:rPr>
      </w:pPr>
      <w:r w:rsidRPr="00FE7C7D">
        <w:rPr>
          <w:rFonts w:ascii="Tahoma" w:eastAsia="Calibri" w:hAnsi="Tahoma" w:cs="Tahoma"/>
          <w:b/>
          <w:bCs/>
        </w:rPr>
        <w:t>POPRAVNI MEHANIZMI:</w:t>
      </w:r>
    </w:p>
    <w:p w14:paraId="3CAFDBBE" w14:textId="77777777" w:rsidR="005A1593" w:rsidRPr="00FE7C7D" w:rsidRDefault="005A1593" w:rsidP="005A1593">
      <w:pPr>
        <w:keepNext/>
        <w:keepLines/>
        <w:jc w:val="both"/>
        <w:rPr>
          <w:rFonts w:ascii="Tahoma" w:eastAsia="Calibri" w:hAnsi="Tahoma" w:cs="Tahoma"/>
          <w:bCs/>
          <w:sz w:val="12"/>
        </w:rPr>
      </w:pPr>
    </w:p>
    <w:p w14:paraId="418DEDDA" w14:textId="77777777" w:rsidR="005A1593" w:rsidRPr="00FE7C7D" w:rsidRDefault="005A1593" w:rsidP="005A1593">
      <w:pPr>
        <w:keepNext/>
        <w:keepLines/>
        <w:jc w:val="both"/>
        <w:rPr>
          <w:rFonts w:ascii="Tahoma" w:eastAsia="Calibri" w:hAnsi="Tahoma" w:cs="Tahoma"/>
          <w:b/>
          <w:bCs/>
        </w:rPr>
      </w:pPr>
      <w:r w:rsidRPr="00FE7C7D">
        <w:rPr>
          <w:rFonts w:ascii="Tahoma" w:eastAsia="Calibri" w:hAnsi="Tahoma" w:cs="Tahoma"/>
          <w:b/>
          <w:bCs/>
          <w:u w:val="single"/>
        </w:rPr>
        <w:t>2. odstavek 75. člena ZJN-3:</w:t>
      </w:r>
    </w:p>
    <w:p w14:paraId="7CEA9843" w14:textId="77777777" w:rsidR="005A1593" w:rsidRPr="00FE7C7D" w:rsidRDefault="005A1593" w:rsidP="005A1593">
      <w:pPr>
        <w:keepNext/>
        <w:keepLines/>
        <w:jc w:val="both"/>
        <w:rPr>
          <w:rFonts w:ascii="Tahoma" w:eastAsia="Calibri" w:hAnsi="Tahoma" w:cs="Tahoma"/>
          <w:bCs/>
          <w:sz w:val="8"/>
        </w:rPr>
      </w:pPr>
    </w:p>
    <w:p w14:paraId="4EE03AE6" w14:textId="77777777" w:rsidR="005A1593" w:rsidRDefault="005A1593" w:rsidP="005A1593">
      <w:pPr>
        <w:keepNext/>
        <w:keepLines/>
        <w:jc w:val="both"/>
        <w:rPr>
          <w:rFonts w:ascii="Tahoma" w:eastAsia="Calibri" w:hAnsi="Tahoma" w:cs="Tahoma"/>
          <w:bCs/>
        </w:rPr>
      </w:pPr>
      <w:r w:rsidRPr="00FE7C7D">
        <w:rPr>
          <w:rFonts w:ascii="Tahoma" w:eastAsia="Calibri" w:hAnsi="Tahoma" w:cs="Tahoma"/>
          <w:bCs/>
        </w:rPr>
        <w:t xml:space="preserve">Gospodarskega subjekta </w:t>
      </w:r>
      <w:r w:rsidRPr="00FE7C7D">
        <w:rPr>
          <w:rFonts w:ascii="Tahoma" w:eastAsia="Calibri" w:hAnsi="Tahoma" w:cs="Tahoma"/>
          <w:b/>
          <w:bCs/>
          <w:u w:val="single"/>
        </w:rPr>
        <w:t>se ne izloči</w:t>
      </w:r>
      <w:r w:rsidRPr="00FE7C7D">
        <w:rPr>
          <w:rFonts w:ascii="Tahoma" w:eastAsia="Calibri" w:hAnsi="Tahoma" w:cs="Tahoma"/>
          <w:bCs/>
        </w:rPr>
        <w:t xml:space="preserve">, če gospodarski subjekt </w:t>
      </w:r>
      <w:r w:rsidRPr="00FE7C7D">
        <w:rPr>
          <w:rFonts w:ascii="Tahoma" w:eastAsia="Calibri" w:hAnsi="Tahoma" w:cs="Tahoma"/>
          <w:b/>
          <w:bCs/>
        </w:rPr>
        <w:t>do roka za oddajo ponudb</w:t>
      </w:r>
      <w:r w:rsidRPr="00FE7C7D">
        <w:rPr>
          <w:rFonts w:ascii="Tahoma" w:eastAsia="Calibri" w:hAnsi="Tahoma" w:cs="Tahoma"/>
          <w:bCs/>
        </w:rPr>
        <w:t xml:space="preserve"> </w:t>
      </w:r>
      <w:r w:rsidRPr="00FE7C7D">
        <w:rPr>
          <w:rFonts w:ascii="Tahoma" w:eastAsia="Calibri" w:hAnsi="Tahoma" w:cs="Tahoma"/>
          <w:b/>
          <w:bCs/>
        </w:rPr>
        <w:t>poravna</w:t>
      </w:r>
      <w:r w:rsidRPr="00FE7C7D">
        <w:rPr>
          <w:rFonts w:ascii="Tahoma" w:eastAsia="Calibri" w:hAnsi="Tahoma" w:cs="Tahoma"/>
          <w:bCs/>
        </w:rPr>
        <w:t xml:space="preserve"> neplačane zapadle obveznosti, ki znašajo 50 eurov ali več in predloži vse obračune davčnih odtegljajev za dohodke iz delovnega razmerja za obdobje zadnjih pet let do roka za oddajo ponudbe.</w:t>
      </w:r>
    </w:p>
    <w:p w14:paraId="0B406D70" w14:textId="5F50E1E2" w:rsidR="005A1593" w:rsidRDefault="005A1593" w:rsidP="005A1593">
      <w:pPr>
        <w:keepNext/>
        <w:keepLines/>
        <w:jc w:val="both"/>
        <w:rPr>
          <w:rFonts w:ascii="Tahoma" w:eastAsia="Calibri" w:hAnsi="Tahoma" w:cs="Tahoma"/>
          <w:bCs/>
        </w:rPr>
      </w:pPr>
    </w:p>
    <w:p w14:paraId="3CF69203" w14:textId="5A4C610B" w:rsidR="00AA7582" w:rsidRDefault="00AA7582" w:rsidP="005A1593">
      <w:pPr>
        <w:keepNext/>
        <w:keepLines/>
        <w:jc w:val="both"/>
        <w:rPr>
          <w:rFonts w:ascii="Tahoma" w:eastAsia="Calibri" w:hAnsi="Tahoma" w:cs="Tahoma"/>
          <w:bCs/>
        </w:rPr>
      </w:pPr>
    </w:p>
    <w:p w14:paraId="3F33C8AD" w14:textId="40A65AFB" w:rsidR="00AA7582" w:rsidRDefault="00AA7582" w:rsidP="005A1593">
      <w:pPr>
        <w:keepNext/>
        <w:keepLines/>
        <w:jc w:val="both"/>
        <w:rPr>
          <w:rFonts w:ascii="Tahoma" w:eastAsia="Calibri" w:hAnsi="Tahoma" w:cs="Tahoma"/>
          <w:bCs/>
        </w:rPr>
      </w:pPr>
    </w:p>
    <w:p w14:paraId="48FD299F" w14:textId="77777777" w:rsidR="00AA7582" w:rsidRPr="00FE7C7D" w:rsidRDefault="00AA7582" w:rsidP="005A1593">
      <w:pPr>
        <w:keepNext/>
        <w:keepLines/>
        <w:jc w:val="both"/>
        <w:rPr>
          <w:rFonts w:ascii="Tahoma" w:eastAsia="Calibri" w:hAnsi="Tahoma" w:cs="Tahoma"/>
          <w:bCs/>
        </w:rPr>
      </w:pPr>
    </w:p>
    <w:p w14:paraId="41B31A09" w14:textId="77777777" w:rsidR="005A1593" w:rsidRPr="00FE7C7D" w:rsidRDefault="005A1593" w:rsidP="005A1593">
      <w:pPr>
        <w:keepNext/>
        <w:keepLines/>
        <w:jc w:val="both"/>
        <w:rPr>
          <w:rFonts w:ascii="Tahoma" w:eastAsia="Calibri" w:hAnsi="Tahoma" w:cs="Tahoma"/>
          <w:b/>
          <w:bCs/>
          <w:u w:val="single"/>
        </w:rPr>
      </w:pPr>
      <w:r w:rsidRPr="00FE7C7D">
        <w:rPr>
          <w:rFonts w:ascii="Tahoma" w:eastAsia="Calibri" w:hAnsi="Tahoma" w:cs="Tahoma"/>
          <w:b/>
          <w:bCs/>
          <w:u w:val="single"/>
        </w:rPr>
        <w:lastRenderedPageBreak/>
        <w:t>1. odstavek in b) točka 4. odstavka 75. člena ZJN-3:</w:t>
      </w:r>
    </w:p>
    <w:p w14:paraId="0EFA9587" w14:textId="77777777" w:rsidR="005A1593" w:rsidRPr="00FE7C7D" w:rsidRDefault="005A1593" w:rsidP="005A1593">
      <w:pPr>
        <w:keepNext/>
        <w:keepLines/>
        <w:jc w:val="both"/>
        <w:rPr>
          <w:rFonts w:ascii="Tahoma" w:eastAsia="Calibri" w:hAnsi="Tahoma" w:cs="Tahoma"/>
          <w:bCs/>
          <w:sz w:val="8"/>
        </w:rPr>
      </w:pPr>
    </w:p>
    <w:p w14:paraId="3E470FBE" w14:textId="77777777" w:rsidR="005A1593" w:rsidRPr="00FE7C7D" w:rsidRDefault="005A1593" w:rsidP="005A1593">
      <w:pPr>
        <w:keepNext/>
        <w:keepLines/>
        <w:jc w:val="both"/>
        <w:rPr>
          <w:rFonts w:ascii="Tahoma" w:eastAsia="Calibri" w:hAnsi="Tahoma" w:cs="Tahoma"/>
          <w:bCs/>
        </w:rPr>
      </w:pPr>
      <w:r w:rsidRPr="00FE7C7D">
        <w:rPr>
          <w:rFonts w:ascii="Tahoma" w:eastAsia="Calibri" w:hAnsi="Tahoma" w:cs="Tahoma"/>
          <w:bCs/>
        </w:rPr>
        <w:t xml:space="preserve">Gospodarski subjekt, ki je v enem od položajev iz 1. ali b) točke 4. odstavka 75. člena ZJN-3, lahko </w:t>
      </w:r>
      <w:r w:rsidRPr="00FE7C7D">
        <w:rPr>
          <w:rFonts w:ascii="Tahoma" w:eastAsia="Calibri" w:hAnsi="Tahoma" w:cs="Tahoma"/>
          <w:b/>
          <w:bCs/>
        </w:rPr>
        <w:t>najkasneje do roka za oddajo ponudb</w:t>
      </w:r>
      <w:r w:rsidRPr="00FE7C7D">
        <w:rPr>
          <w:rFonts w:ascii="Tahoma" w:eastAsia="Calibri" w:hAnsi="Tahoma" w:cs="Tahoma"/>
          <w:bCs/>
        </w:rPr>
        <w:t xml:space="preserve"> naročniku </w:t>
      </w:r>
      <w:r w:rsidRPr="00FE7C7D">
        <w:rPr>
          <w:rFonts w:ascii="Tahoma" w:eastAsia="Calibri" w:hAnsi="Tahoma" w:cs="Tahoma"/>
          <w:bCs/>
          <w:u w:val="single"/>
        </w:rPr>
        <w:t>predloži dokaze</w:t>
      </w:r>
      <w:r w:rsidRPr="00FE7C7D">
        <w:rPr>
          <w:rFonts w:ascii="Tahoma" w:eastAsia="Calibri" w:hAnsi="Tahoma" w:cs="Tahoma"/>
          <w:bCs/>
        </w:rPr>
        <w:t xml:space="preserve">, </w:t>
      </w:r>
      <w:r w:rsidRPr="00FE7C7D">
        <w:rPr>
          <w:rFonts w:ascii="Tahoma" w:eastAsia="Calibri" w:hAnsi="Tahoma" w:cs="Tahoma"/>
          <w:bCs/>
          <w:u w:val="single"/>
        </w:rPr>
        <w:t>da je sprejel zadostne ukrepe</w:t>
      </w:r>
      <w:r w:rsidRPr="00FE7C7D">
        <w:rPr>
          <w:rFonts w:ascii="Tahoma" w:eastAsia="Calibri" w:hAnsi="Tahoma" w:cs="Tahoma"/>
          <w:bCs/>
        </w:rPr>
        <w:t xml:space="preserve">, s katerimi lahko dokaže svojo zanesljivost kljub obstoju razlogov za izključitev. </w:t>
      </w:r>
    </w:p>
    <w:p w14:paraId="4733D29A" w14:textId="77777777" w:rsidR="005A1593" w:rsidRPr="00FE7C7D" w:rsidRDefault="005A1593" w:rsidP="005A1593">
      <w:pPr>
        <w:keepNext/>
        <w:keepLines/>
        <w:jc w:val="both"/>
        <w:rPr>
          <w:rFonts w:ascii="Tahoma" w:eastAsia="Calibri" w:hAnsi="Tahoma" w:cs="Tahoma"/>
          <w:bCs/>
        </w:rPr>
      </w:pPr>
    </w:p>
    <w:p w14:paraId="2A232AF9" w14:textId="67D133A0" w:rsidR="005A1593" w:rsidRDefault="005A1593" w:rsidP="005A1593">
      <w:pPr>
        <w:keepNext/>
        <w:keepLines/>
        <w:jc w:val="both"/>
        <w:rPr>
          <w:rFonts w:ascii="Tahoma" w:eastAsia="Calibri" w:hAnsi="Tahoma" w:cs="Tahoma"/>
          <w:bCs/>
        </w:rPr>
      </w:pPr>
      <w:r w:rsidRPr="00FE7C7D">
        <w:rPr>
          <w:rFonts w:ascii="Tahoma" w:eastAsia="Calibri"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5FB6817A" w14:textId="77777777" w:rsidR="00DC2010" w:rsidRPr="00FE7C7D" w:rsidRDefault="00DC2010" w:rsidP="005A1593">
      <w:pPr>
        <w:keepNext/>
        <w:keepLines/>
        <w:jc w:val="both"/>
        <w:rPr>
          <w:rFonts w:ascii="Tahoma" w:eastAsia="Calibri" w:hAnsi="Tahoma" w:cs="Tahoma"/>
          <w:bCs/>
        </w:rPr>
      </w:pPr>
    </w:p>
    <w:p w14:paraId="4E990363" w14:textId="77777777" w:rsidR="005A1593" w:rsidRPr="00FE7C7D" w:rsidRDefault="005A1593" w:rsidP="005A1593">
      <w:pPr>
        <w:keepNext/>
        <w:keepLines/>
        <w:jc w:val="both"/>
        <w:rPr>
          <w:rFonts w:ascii="Tahoma" w:eastAsia="Calibri" w:hAnsi="Tahoma" w:cs="Tahoma"/>
          <w:bCs/>
        </w:rPr>
      </w:pPr>
      <w:r w:rsidRPr="00FE7C7D">
        <w:rPr>
          <w:rFonts w:ascii="Tahoma" w:eastAsia="Calibri"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1. in b) točko 4. odstavka 75. člena ZJN-3 ne izključi iz postopka javnega naročanja. </w:t>
      </w:r>
    </w:p>
    <w:p w14:paraId="5F23C7DA" w14:textId="77777777" w:rsidR="005A1593" w:rsidRPr="00FE7C7D" w:rsidRDefault="005A1593" w:rsidP="005A1593">
      <w:pPr>
        <w:keepNext/>
        <w:keepLines/>
        <w:jc w:val="both"/>
        <w:rPr>
          <w:rFonts w:ascii="Tahoma" w:eastAsia="Calibri" w:hAnsi="Tahoma" w:cs="Tahoma"/>
          <w:bCs/>
        </w:rPr>
      </w:pPr>
    </w:p>
    <w:p w14:paraId="7AB6DCB2" w14:textId="77777777" w:rsidR="005A1593" w:rsidRPr="00FE7C7D" w:rsidRDefault="005A1593" w:rsidP="005A1593">
      <w:pPr>
        <w:keepNext/>
        <w:keepLines/>
        <w:jc w:val="both"/>
        <w:rPr>
          <w:rFonts w:ascii="Tahoma" w:eastAsia="Calibri" w:hAnsi="Tahoma" w:cs="Tahoma"/>
          <w:bCs/>
        </w:rPr>
      </w:pPr>
      <w:r w:rsidRPr="00FE7C7D">
        <w:rPr>
          <w:rFonts w:ascii="Tahoma" w:eastAsia="Calibri" w:hAnsi="Tahoma" w:cs="Tahoma"/>
          <w:bCs/>
        </w:rPr>
        <w:t xml:space="preserve">V kolikor je gospodarski subjekt v enem od položajev iz 1. ali b) točke 4. odstavka 75. člena ZJN-3 in uveljavlja popravni mehanizem, pri izpolnjevanju obrazca ESPD v predmetnem polju poda odgovor »DA«, ter v zato predvideno polje (»Opišite jih«) navede kršitve in ukrepe za </w:t>
      </w:r>
      <w:proofErr w:type="spellStart"/>
      <w:r w:rsidRPr="00FE7C7D">
        <w:rPr>
          <w:rFonts w:ascii="Tahoma" w:eastAsia="Calibri" w:hAnsi="Tahoma" w:cs="Tahoma"/>
          <w:bCs/>
        </w:rPr>
        <w:t>samoočiščenje</w:t>
      </w:r>
      <w:proofErr w:type="spellEnd"/>
      <w:r w:rsidRPr="00FE7C7D">
        <w:rPr>
          <w:rFonts w:ascii="Tahoma" w:eastAsia="Calibri" w:hAnsi="Tahoma" w:cs="Tahoma"/>
          <w:bCs/>
        </w:rPr>
        <w:t xml:space="preserve"> </w:t>
      </w:r>
      <w:r w:rsidRPr="00FE7C7D">
        <w:rPr>
          <w:rFonts w:ascii="Tahoma" w:eastAsia="Calibri" w:hAnsi="Tahoma" w:cs="Tahoma"/>
          <w:b/>
          <w:bCs/>
          <w:u w:val="single"/>
        </w:rPr>
        <w:t>ali</w:t>
      </w:r>
      <w:r w:rsidRPr="00FE7C7D">
        <w:rPr>
          <w:rFonts w:ascii="Tahoma" w:eastAsia="Calibri" w:hAnsi="Tahoma" w:cs="Tahoma"/>
          <w:bCs/>
        </w:rPr>
        <w:t xml:space="preserve"> predloži lastno izjavo z navedbo kršitev in ukrepov za </w:t>
      </w:r>
      <w:proofErr w:type="spellStart"/>
      <w:r w:rsidRPr="00FE7C7D">
        <w:rPr>
          <w:rFonts w:ascii="Tahoma" w:eastAsia="Calibri" w:hAnsi="Tahoma" w:cs="Tahoma"/>
          <w:bCs/>
        </w:rPr>
        <w:t>samoočiščenje</w:t>
      </w:r>
      <w:proofErr w:type="spellEnd"/>
      <w:r w:rsidRPr="00FE7C7D">
        <w:rPr>
          <w:rFonts w:ascii="Tahoma" w:eastAsia="Calibri" w:hAnsi="Tahoma" w:cs="Tahoma"/>
          <w:bCs/>
        </w:rPr>
        <w:t>, ter predloži dokaze, da je sprejel zadostne ukrepe, s katerimi lahko dokaže svojo zanesljivost kljub obstoju razlogov za izključitev.</w:t>
      </w:r>
    </w:p>
    <w:p w14:paraId="1DFFF62D" w14:textId="77777777" w:rsidR="00117348" w:rsidRPr="00C8579C" w:rsidRDefault="00117348" w:rsidP="00A62419">
      <w:pPr>
        <w:keepNext/>
        <w:keepLines/>
        <w:jc w:val="both"/>
        <w:rPr>
          <w:rFonts w:ascii="Tahoma" w:hAnsi="Tahoma" w:cs="Tahoma"/>
        </w:rPr>
      </w:pPr>
    </w:p>
    <w:p w14:paraId="7F93EBC5" w14:textId="77777777" w:rsidR="00440BF3" w:rsidRPr="00C8579C" w:rsidRDefault="00440BF3" w:rsidP="00A62419">
      <w:pPr>
        <w:keepNext/>
        <w:keepLines/>
        <w:numPr>
          <w:ilvl w:val="1"/>
          <w:numId w:val="2"/>
        </w:numPr>
        <w:jc w:val="both"/>
        <w:rPr>
          <w:rFonts w:ascii="Tahoma" w:hAnsi="Tahoma" w:cs="Tahoma"/>
          <w:b/>
        </w:rPr>
      </w:pPr>
      <w:r w:rsidRPr="00C8579C">
        <w:rPr>
          <w:rFonts w:ascii="Tahoma" w:hAnsi="Tahoma" w:cs="Tahoma"/>
          <w:b/>
        </w:rPr>
        <w:t>Pogoji za sodelovanje</w:t>
      </w:r>
      <w:r w:rsidR="006A26FA" w:rsidRPr="00C8579C">
        <w:rPr>
          <w:rFonts w:ascii="Tahoma" w:hAnsi="Tahoma" w:cs="Tahoma"/>
          <w:b/>
        </w:rPr>
        <w:t xml:space="preserve"> </w:t>
      </w:r>
    </w:p>
    <w:p w14:paraId="68C8D315" w14:textId="77777777" w:rsidR="00440BF3" w:rsidRPr="00C8579C" w:rsidRDefault="00440BF3" w:rsidP="00A62419">
      <w:pPr>
        <w:keepNext/>
        <w:keepLines/>
        <w:ind w:left="720"/>
        <w:jc w:val="both"/>
        <w:rPr>
          <w:rFonts w:ascii="Tahoma" w:hAnsi="Tahoma" w:cs="Tahoma"/>
          <w:b/>
        </w:rPr>
      </w:pPr>
    </w:p>
    <w:p w14:paraId="7B56C9D5" w14:textId="77777777" w:rsidR="00F04689" w:rsidRPr="00C8579C" w:rsidRDefault="00702B79" w:rsidP="00A62419">
      <w:pPr>
        <w:keepNext/>
        <w:keepLines/>
        <w:numPr>
          <w:ilvl w:val="2"/>
          <w:numId w:val="2"/>
        </w:numPr>
        <w:jc w:val="both"/>
        <w:rPr>
          <w:rFonts w:ascii="Tahoma" w:hAnsi="Tahoma" w:cs="Tahoma"/>
          <w:b/>
        </w:rPr>
      </w:pPr>
      <w:r w:rsidRPr="00C8579C">
        <w:rPr>
          <w:rFonts w:ascii="Tahoma" w:hAnsi="Tahoma" w:cs="Tahoma"/>
          <w:b/>
        </w:rPr>
        <w:t xml:space="preserve">Ustreznost </w:t>
      </w:r>
      <w:r w:rsidR="00395842" w:rsidRPr="00C8579C">
        <w:rPr>
          <w:rFonts w:ascii="Tahoma" w:hAnsi="Tahoma" w:cs="Tahoma"/>
          <w:b/>
        </w:rPr>
        <w:t>za opravljanje poklicne dejavnosti</w:t>
      </w:r>
    </w:p>
    <w:p w14:paraId="4B89DE39" w14:textId="77777777" w:rsidR="00E11ADF" w:rsidRPr="00C8579C" w:rsidRDefault="00E11ADF" w:rsidP="00A62419">
      <w:pPr>
        <w:keepNext/>
        <w:keepLines/>
        <w:jc w:val="both"/>
        <w:rPr>
          <w:rFonts w:ascii="Tahoma" w:hAnsi="Tahoma" w:cs="Tahoma"/>
        </w:rPr>
      </w:pPr>
    </w:p>
    <w:p w14:paraId="031F15A4" w14:textId="77777777" w:rsidR="00BF1947" w:rsidRPr="00C8579C" w:rsidRDefault="00702B79" w:rsidP="00A62419">
      <w:pPr>
        <w:keepNext/>
        <w:keepLines/>
        <w:jc w:val="both"/>
        <w:rPr>
          <w:rFonts w:ascii="Tahoma" w:hAnsi="Tahoma" w:cs="Tahoma"/>
        </w:rPr>
      </w:pPr>
      <w:r w:rsidRPr="00C8579C">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5A8DDB64" w14:textId="77777777" w:rsidR="00F20C0B" w:rsidRPr="00C8579C" w:rsidRDefault="00F20C0B" w:rsidP="00A62419">
      <w:pPr>
        <w:keepNext/>
        <w:keepLines/>
        <w:jc w:val="both"/>
        <w:rPr>
          <w:rFonts w:ascii="Tahoma" w:hAnsi="Tahoma" w:cs="Tahoma"/>
        </w:rPr>
      </w:pPr>
    </w:p>
    <w:p w14:paraId="0F26689F" w14:textId="77777777" w:rsidR="00702B79" w:rsidRDefault="00702B79" w:rsidP="00A62419">
      <w:pPr>
        <w:keepNext/>
        <w:keepLines/>
        <w:jc w:val="both"/>
        <w:rPr>
          <w:rFonts w:ascii="Tahoma" w:hAnsi="Tahoma" w:cs="Tahoma"/>
        </w:rPr>
      </w:pPr>
      <w:r w:rsidRPr="00C8579C">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4F884559" w14:textId="77777777" w:rsidR="00341A94" w:rsidRPr="00C8579C" w:rsidRDefault="00341A94" w:rsidP="00A62419">
      <w:pPr>
        <w:keepNext/>
        <w:keepLines/>
        <w:jc w:val="both"/>
        <w:rPr>
          <w:rFonts w:ascii="Tahoma" w:hAnsi="Tahoma" w:cs="Tahoma"/>
        </w:rPr>
      </w:pPr>
    </w:p>
    <w:p w14:paraId="39D939E7" w14:textId="77777777" w:rsidR="00821BE2" w:rsidRPr="00C8579C" w:rsidRDefault="00821BE2" w:rsidP="00A62419">
      <w:pPr>
        <w:keepNext/>
        <w:keepLines/>
        <w:jc w:val="both"/>
        <w:rPr>
          <w:rFonts w:ascii="Tahoma" w:eastAsia="Calibri" w:hAnsi="Tahoma" w:cs="Tahoma"/>
          <w:bCs/>
          <w:i/>
          <w:sz w:val="19"/>
          <w:szCs w:val="19"/>
        </w:rPr>
      </w:pPr>
      <w:r w:rsidRPr="00C8579C">
        <w:rPr>
          <w:rFonts w:ascii="Tahoma" w:eastAsia="Calibri" w:hAnsi="Tahoma" w:cs="Tahoma"/>
          <w:bCs/>
          <w:i/>
          <w:sz w:val="19"/>
          <w:szCs w:val="19"/>
        </w:rPr>
        <w:t xml:space="preserve">Zgoraj navedene pogoje lahko ponudnik izpolni samostojno, kot skupina ponudnikov ali s podizvajalci oz. subjektom, katerega zmogljivost bo ponudnik uporabil (glede na dejavnosti, ki so predmet javnega naročila in jih bo v okviru ponudbe posamezni subjekt izvajal). </w:t>
      </w:r>
    </w:p>
    <w:p w14:paraId="6C0E3E5E" w14:textId="77777777" w:rsidR="00A97F09" w:rsidRPr="00C8579C" w:rsidRDefault="00A97F09" w:rsidP="00A62419">
      <w:pPr>
        <w:keepNext/>
        <w:keepLines/>
        <w:jc w:val="both"/>
        <w:rPr>
          <w:rFonts w:ascii="Tahoma" w:eastAsia="Calibri" w:hAnsi="Tahoma" w:cs="Tahoma"/>
          <w:bCs/>
        </w:rPr>
      </w:pPr>
    </w:p>
    <w:p w14:paraId="59AC1506" w14:textId="77777777" w:rsidR="00650E5C" w:rsidRPr="00C8579C" w:rsidRDefault="00650E5C" w:rsidP="00A62419">
      <w:pPr>
        <w:pStyle w:val="Telobesedila2"/>
        <w:keepNext/>
        <w:keepLines/>
        <w:rPr>
          <w:rFonts w:ascii="Tahoma" w:hAnsi="Tahoma" w:cs="Tahoma"/>
          <w:smallCaps/>
          <w:lang w:val="sl-SI"/>
        </w:rPr>
      </w:pPr>
      <w:r w:rsidRPr="00C8579C">
        <w:rPr>
          <w:rFonts w:ascii="Tahoma" w:hAnsi="Tahoma" w:cs="Tahoma"/>
          <w:smallCaps/>
          <w:lang w:val="sl-SI"/>
        </w:rPr>
        <w:t>Dokazila:</w:t>
      </w:r>
    </w:p>
    <w:p w14:paraId="6C0CEE6F" w14:textId="5C4F38B3" w:rsidR="00DA7801" w:rsidRPr="00DA7801" w:rsidRDefault="00DA7801" w:rsidP="00DA7801">
      <w:pPr>
        <w:keepNext/>
        <w:keepLines/>
        <w:ind w:right="-2"/>
        <w:jc w:val="both"/>
        <w:rPr>
          <w:rFonts w:ascii="Tahoma" w:eastAsia="Calibri" w:hAnsi="Tahoma" w:cs="Tahoma"/>
          <w:b/>
          <w:smallCaps/>
          <w:sz w:val="22"/>
        </w:rPr>
      </w:pPr>
      <w:bookmarkStart w:id="13" w:name="_Hlk191624638"/>
      <w:r w:rsidRPr="00DA7801">
        <w:rPr>
          <w:rFonts w:ascii="Tahoma" w:eastAsia="Calibri" w:hAnsi="Tahoma" w:cs="Tahoma"/>
        </w:rPr>
        <w:t>Priložen</w:t>
      </w:r>
      <w:r>
        <w:rPr>
          <w:rFonts w:ascii="Tahoma" w:eastAsia="Calibri" w:hAnsi="Tahoma" w:cs="Tahoma"/>
        </w:rPr>
        <w:t xml:space="preserve"> izpolnjen</w:t>
      </w:r>
      <w:r w:rsidRPr="00DA7801">
        <w:rPr>
          <w:rFonts w:ascii="Tahoma" w:eastAsia="Calibri" w:hAnsi="Tahoma" w:cs="Tahoma"/>
        </w:rPr>
        <w:t xml:space="preserve"> ESPD s strani vseh sodelujočih gospodarskih subjektov v ponudbi. </w:t>
      </w:r>
    </w:p>
    <w:bookmarkEnd w:id="13"/>
    <w:p w14:paraId="1C799CD4" w14:textId="77777777" w:rsidR="00D239BA" w:rsidRDefault="00D239BA" w:rsidP="00A62419">
      <w:pPr>
        <w:pStyle w:val="Odstavekseznama"/>
        <w:keepNext/>
        <w:keepLines/>
        <w:ind w:left="0"/>
        <w:jc w:val="both"/>
        <w:rPr>
          <w:rFonts w:ascii="Tahoma" w:hAnsi="Tahoma" w:cs="Tahoma"/>
          <w:szCs w:val="22"/>
        </w:rPr>
      </w:pPr>
    </w:p>
    <w:p w14:paraId="008240D2" w14:textId="77777777" w:rsidR="00E216A1" w:rsidRPr="00E216A1" w:rsidRDefault="00E216A1" w:rsidP="00A62419">
      <w:pPr>
        <w:pStyle w:val="Telobesedila2"/>
        <w:keepNext/>
        <w:keepLines/>
        <w:rPr>
          <w:rFonts w:ascii="Tahoma" w:hAnsi="Tahoma" w:cs="Tahoma"/>
          <w:b w:val="0"/>
          <w:szCs w:val="22"/>
          <w:lang w:val="sl-SI"/>
        </w:rPr>
      </w:pPr>
      <w:r w:rsidRPr="00E216A1">
        <w:rPr>
          <w:rFonts w:ascii="Tahoma" w:hAnsi="Tahoma" w:cs="Tahoma"/>
          <w:b w:val="0"/>
          <w:bCs/>
          <w:szCs w:val="22"/>
          <w:u w:val="single"/>
          <w:lang w:val="sl-SI"/>
        </w:rPr>
        <w:t>Na poziv naročnika</w:t>
      </w:r>
      <w:r w:rsidRPr="00E216A1">
        <w:rPr>
          <w:rFonts w:ascii="Tahoma" w:hAnsi="Tahoma" w:cs="Tahoma"/>
          <w:b w:val="0"/>
          <w:szCs w:val="22"/>
          <w:lang w:val="sl-SI"/>
        </w:rPr>
        <w:t xml:space="preserve"> bo moral ponudnik naročniku, v roku, ki ga bo določil naročnik, predložiti naslednja dokazila:</w:t>
      </w:r>
    </w:p>
    <w:p w14:paraId="1FFD5690" w14:textId="77777777" w:rsidR="00E216A1" w:rsidRPr="00F14D37" w:rsidRDefault="00E216A1" w:rsidP="00A62419">
      <w:pPr>
        <w:pStyle w:val="Telobesedila2"/>
        <w:keepNext/>
        <w:keepLines/>
        <w:numPr>
          <w:ilvl w:val="0"/>
          <w:numId w:val="18"/>
        </w:numPr>
        <w:rPr>
          <w:rFonts w:ascii="Tahoma" w:hAnsi="Tahoma" w:cs="Tahoma"/>
          <w:b w:val="0"/>
          <w:szCs w:val="22"/>
        </w:rPr>
      </w:pPr>
      <w:r w:rsidRPr="00E216A1">
        <w:rPr>
          <w:rFonts w:ascii="Tahoma" w:hAnsi="Tahoma" w:cs="Tahoma"/>
          <w:b w:val="0"/>
          <w:szCs w:val="22"/>
          <w:lang w:val="sl-SI"/>
        </w:rPr>
        <w:t>potrdilo o vpisu v enega od poklicnih ali poslovnih registrov, ki se vodijo v državi članici, v kateri ima gospodarski subjekt sedež</w:t>
      </w:r>
      <w:r>
        <w:rPr>
          <w:rFonts w:ascii="Tahoma" w:hAnsi="Tahoma" w:cs="Tahoma"/>
          <w:b w:val="0"/>
          <w:szCs w:val="22"/>
          <w:lang w:val="sl-SI"/>
        </w:rPr>
        <w:t>.</w:t>
      </w:r>
    </w:p>
    <w:p w14:paraId="54EE9479" w14:textId="77777777" w:rsidR="00827E4B" w:rsidRDefault="00827E4B" w:rsidP="00A62419">
      <w:pPr>
        <w:pStyle w:val="Telobesedila2"/>
        <w:keepNext/>
        <w:keepLines/>
        <w:rPr>
          <w:rFonts w:ascii="Tahoma" w:hAnsi="Tahoma" w:cs="Tahoma"/>
          <w:b w:val="0"/>
          <w:szCs w:val="22"/>
          <w:lang w:val="sl-SI"/>
        </w:rPr>
      </w:pPr>
    </w:p>
    <w:p w14:paraId="5FC2DA35" w14:textId="77777777" w:rsidR="00471CBB" w:rsidRDefault="00E216A1" w:rsidP="00A62419">
      <w:pPr>
        <w:pStyle w:val="Telobesedila2"/>
        <w:keepNext/>
        <w:keepLines/>
        <w:rPr>
          <w:rFonts w:ascii="Tahoma" w:hAnsi="Tahoma" w:cs="Tahoma"/>
          <w:b w:val="0"/>
          <w:szCs w:val="22"/>
          <w:lang w:val="sl-SI"/>
        </w:rPr>
      </w:pPr>
      <w:r>
        <w:rPr>
          <w:rFonts w:ascii="Tahoma" w:hAnsi="Tahoma" w:cs="Tahoma"/>
          <w:b w:val="0"/>
          <w:szCs w:val="22"/>
          <w:lang w:val="sl-SI"/>
        </w:rPr>
        <w:t xml:space="preserve">Naročnik lahko tudi sam vpogleda/preveri, ali je gospodarski subjekt vpisan v enega od </w:t>
      </w:r>
      <w:r w:rsidRPr="00E216A1">
        <w:rPr>
          <w:rFonts w:ascii="Tahoma" w:hAnsi="Tahoma" w:cs="Tahoma"/>
          <w:b w:val="0"/>
          <w:szCs w:val="22"/>
          <w:lang w:val="sl-SI"/>
        </w:rPr>
        <w:t>poklicnih ali poslovnih registrov, ki se vodijo v državi članici, v kateri ima gospodarski subjekt sedež</w:t>
      </w:r>
      <w:r>
        <w:rPr>
          <w:rFonts w:ascii="Tahoma" w:hAnsi="Tahoma" w:cs="Tahoma"/>
          <w:b w:val="0"/>
          <w:szCs w:val="22"/>
          <w:lang w:val="sl-SI"/>
        </w:rPr>
        <w:t>, v kolikor so ti podatki javno dostopni.</w:t>
      </w:r>
    </w:p>
    <w:p w14:paraId="513A0928" w14:textId="33329BD1" w:rsidR="009A4772" w:rsidRDefault="009A4772" w:rsidP="00A62419">
      <w:pPr>
        <w:pStyle w:val="Telobesedila2"/>
        <w:keepNext/>
        <w:keepLines/>
        <w:rPr>
          <w:rFonts w:ascii="Tahoma" w:hAnsi="Tahoma" w:cs="Tahoma"/>
          <w:b w:val="0"/>
          <w:szCs w:val="22"/>
          <w:lang w:val="sl-SI"/>
        </w:rPr>
      </w:pPr>
    </w:p>
    <w:p w14:paraId="37907FB6" w14:textId="3D803A57" w:rsidR="00AA7582" w:rsidRDefault="00AA7582" w:rsidP="00A62419">
      <w:pPr>
        <w:pStyle w:val="Telobesedila2"/>
        <w:keepNext/>
        <w:keepLines/>
        <w:rPr>
          <w:rFonts w:ascii="Tahoma" w:hAnsi="Tahoma" w:cs="Tahoma"/>
          <w:b w:val="0"/>
          <w:szCs w:val="22"/>
          <w:lang w:val="sl-SI"/>
        </w:rPr>
      </w:pPr>
    </w:p>
    <w:p w14:paraId="7B4AF18C" w14:textId="05216ED1" w:rsidR="00AA7582" w:rsidRDefault="00AA7582" w:rsidP="00A62419">
      <w:pPr>
        <w:pStyle w:val="Telobesedila2"/>
        <w:keepNext/>
        <w:keepLines/>
        <w:rPr>
          <w:rFonts w:ascii="Tahoma" w:hAnsi="Tahoma" w:cs="Tahoma"/>
          <w:b w:val="0"/>
          <w:szCs w:val="22"/>
          <w:lang w:val="sl-SI"/>
        </w:rPr>
      </w:pPr>
    </w:p>
    <w:p w14:paraId="6EA4EB37" w14:textId="47E08C06" w:rsidR="00AA7582" w:rsidRDefault="00AA7582" w:rsidP="00A62419">
      <w:pPr>
        <w:pStyle w:val="Telobesedila2"/>
        <w:keepNext/>
        <w:keepLines/>
        <w:rPr>
          <w:rFonts w:ascii="Tahoma" w:hAnsi="Tahoma" w:cs="Tahoma"/>
          <w:b w:val="0"/>
          <w:szCs w:val="22"/>
          <w:lang w:val="sl-SI"/>
        </w:rPr>
      </w:pPr>
    </w:p>
    <w:p w14:paraId="0C68A384" w14:textId="77777777" w:rsidR="00AA7582" w:rsidRDefault="00AA7582" w:rsidP="00A62419">
      <w:pPr>
        <w:pStyle w:val="Telobesedila2"/>
        <w:keepNext/>
        <w:keepLines/>
        <w:rPr>
          <w:rFonts w:ascii="Tahoma" w:hAnsi="Tahoma" w:cs="Tahoma"/>
          <w:b w:val="0"/>
          <w:szCs w:val="22"/>
          <w:lang w:val="sl-SI"/>
        </w:rPr>
      </w:pPr>
    </w:p>
    <w:p w14:paraId="6BE92757" w14:textId="77777777" w:rsidR="009A4772" w:rsidRPr="009A4772" w:rsidRDefault="009A4772" w:rsidP="00A62419">
      <w:pPr>
        <w:pStyle w:val="Odstavekseznama"/>
        <w:keepNext/>
        <w:keepLines/>
        <w:numPr>
          <w:ilvl w:val="2"/>
          <w:numId w:val="2"/>
        </w:numPr>
        <w:jc w:val="both"/>
        <w:rPr>
          <w:rFonts w:ascii="Tahoma" w:hAnsi="Tahoma" w:cs="Tahoma"/>
          <w:b/>
          <w:bCs/>
        </w:rPr>
      </w:pPr>
      <w:r w:rsidRPr="009A4772">
        <w:rPr>
          <w:rFonts w:ascii="Tahoma" w:hAnsi="Tahoma" w:cs="Tahoma"/>
          <w:b/>
          <w:bCs/>
        </w:rPr>
        <w:lastRenderedPageBreak/>
        <w:t>Reference</w:t>
      </w:r>
    </w:p>
    <w:p w14:paraId="6A972E70" w14:textId="77777777" w:rsidR="009A4772" w:rsidRDefault="009A4772" w:rsidP="00A62419">
      <w:pPr>
        <w:keepNext/>
        <w:keepLines/>
        <w:jc w:val="both"/>
        <w:rPr>
          <w:rFonts w:ascii="Tahoma" w:hAnsi="Tahoma" w:cs="Tahoma"/>
          <w:bCs/>
        </w:rPr>
      </w:pPr>
    </w:p>
    <w:p w14:paraId="44DD6603" w14:textId="77777777" w:rsidR="009A4772" w:rsidRPr="009A4772" w:rsidRDefault="009A4772" w:rsidP="00A62419">
      <w:pPr>
        <w:keepNext/>
        <w:keepLines/>
        <w:jc w:val="both"/>
        <w:rPr>
          <w:rFonts w:ascii="Tahoma" w:hAnsi="Tahoma" w:cs="Tahoma"/>
          <w:bCs/>
        </w:rPr>
      </w:pPr>
      <w:r w:rsidRPr="009A4772">
        <w:rPr>
          <w:rFonts w:ascii="Tahoma" w:hAnsi="Tahoma" w:cs="Tahoma"/>
          <w:bCs/>
        </w:rPr>
        <w:t xml:space="preserve">Naročnik je upravičen pred sprejemom odločitve o izbiri opraviti poizvedbe o navedenih referencah. Če navedene reference ne izkazujejo resničnega stanja, jih naročnik ne bo upošteval. </w:t>
      </w:r>
    </w:p>
    <w:p w14:paraId="7C9F6D6F" w14:textId="77777777" w:rsidR="009A4772" w:rsidRPr="009A4772" w:rsidRDefault="009A4772" w:rsidP="00A62419">
      <w:pPr>
        <w:keepNext/>
        <w:keepLines/>
        <w:jc w:val="both"/>
        <w:rPr>
          <w:rFonts w:ascii="Tahoma" w:hAnsi="Tahoma" w:cs="Tahoma"/>
          <w:bCs/>
        </w:rPr>
      </w:pPr>
    </w:p>
    <w:p w14:paraId="0B362E31" w14:textId="77777777" w:rsidR="009A4772" w:rsidRPr="009A4772" w:rsidRDefault="009A4772" w:rsidP="00A62419">
      <w:pPr>
        <w:keepNext/>
        <w:keepLines/>
        <w:jc w:val="both"/>
        <w:rPr>
          <w:rFonts w:ascii="Tahoma" w:hAnsi="Tahoma" w:cs="Tahoma"/>
          <w:bCs/>
        </w:rPr>
      </w:pPr>
      <w:r w:rsidRPr="009A4772">
        <w:rPr>
          <w:rFonts w:ascii="Tahoma" w:hAnsi="Tahoma" w:cs="Tahoma"/>
          <w:bCs/>
          <w:i/>
        </w:rPr>
        <w:t xml:space="preserve">Spodaj navedene referenčne zahteve lahko ponudnik izpolni samostojno, kot skupina ponudnikov (partnerji) v primeru skupne ponudbe ali skupaj s podizvajalci, </w:t>
      </w:r>
      <w:r w:rsidRPr="009A4772">
        <w:rPr>
          <w:rFonts w:ascii="Tahoma" w:hAnsi="Tahoma" w:cs="Tahoma"/>
          <w:b/>
          <w:bCs/>
          <w:i/>
          <w:u w:val="single"/>
        </w:rPr>
        <w:t>vendar bo moral ta subjekt (s katerim se izkazuje reference) predmetne dobave/storitve/dela javnega naročila (za katera se bo priložila referenca v ponudbi) tudi dobaviti/izvesti. Ponudnik ne more biti hkrati referenčni naročnik.</w:t>
      </w:r>
    </w:p>
    <w:p w14:paraId="3896D2CF" w14:textId="77777777" w:rsidR="009A4772" w:rsidRPr="009A4772" w:rsidRDefault="009A4772" w:rsidP="00A62419">
      <w:pPr>
        <w:keepNext/>
        <w:keepLines/>
        <w:jc w:val="both"/>
        <w:rPr>
          <w:rFonts w:ascii="Tahoma" w:hAnsi="Tahoma" w:cs="Tahoma"/>
          <w:bCs/>
        </w:rPr>
      </w:pPr>
    </w:p>
    <w:p w14:paraId="0D223435" w14:textId="77777777" w:rsidR="009A4772" w:rsidRPr="009A4772" w:rsidRDefault="009A4772" w:rsidP="00A62419">
      <w:pPr>
        <w:keepNext/>
        <w:keepLines/>
        <w:jc w:val="both"/>
        <w:rPr>
          <w:rFonts w:ascii="Tahoma" w:hAnsi="Tahoma" w:cs="Tahoma"/>
          <w:bCs/>
        </w:rPr>
      </w:pPr>
      <w:r w:rsidRPr="009A4772">
        <w:rPr>
          <w:rFonts w:ascii="Tahoma" w:hAnsi="Tahoma" w:cs="Tahoma"/>
          <w:bCs/>
        </w:rPr>
        <w:t xml:space="preserve">Ponudnik mora v ponudbi izkazati, da je </w:t>
      </w:r>
      <w:r w:rsidRPr="009A4772">
        <w:rPr>
          <w:rFonts w:ascii="Tahoma" w:hAnsi="Tahoma" w:cs="Tahoma"/>
          <w:bCs/>
          <w:u w:val="single"/>
        </w:rPr>
        <w:t>v zadnjih treh (3) letih, šteto od datuma, določenega za oddajo ponudb</w:t>
      </w:r>
      <w:r w:rsidRPr="009A4772">
        <w:rPr>
          <w:rFonts w:ascii="Tahoma" w:hAnsi="Tahoma" w:cs="Tahoma"/>
          <w:bCs/>
        </w:rPr>
        <w:t xml:space="preserve">, kvalitetno in v skladu s pogodbenimi določili, </w:t>
      </w:r>
      <w:r w:rsidRPr="006718D4">
        <w:rPr>
          <w:rFonts w:ascii="Tahoma" w:hAnsi="Tahoma" w:cs="Tahoma"/>
          <w:bCs/>
        </w:rPr>
        <w:t>dobavljal blago</w:t>
      </w:r>
      <w:r w:rsidR="003B26D5" w:rsidRPr="006718D4">
        <w:rPr>
          <w:rFonts w:ascii="Tahoma" w:hAnsi="Tahoma" w:cs="Tahoma"/>
          <w:bCs/>
        </w:rPr>
        <w:t xml:space="preserve"> (rezervne dele)</w:t>
      </w:r>
      <w:r w:rsidRPr="006718D4">
        <w:rPr>
          <w:rFonts w:ascii="Tahoma" w:hAnsi="Tahoma" w:cs="Tahoma"/>
          <w:bCs/>
        </w:rPr>
        <w:t xml:space="preserve"> </w:t>
      </w:r>
      <w:r w:rsidRPr="00E31120">
        <w:rPr>
          <w:rFonts w:ascii="Tahoma" w:hAnsi="Tahoma" w:cs="Tahoma"/>
          <w:bCs/>
        </w:rPr>
        <w:t>in/ali izvajal servisne (vzdrževalne) storitve</w:t>
      </w:r>
      <w:r w:rsidR="003B26D5" w:rsidRPr="00E31120">
        <w:rPr>
          <w:rFonts w:ascii="Tahoma" w:hAnsi="Tahoma" w:cs="Tahoma"/>
          <w:bCs/>
        </w:rPr>
        <w:t xml:space="preserve"> za stroje, opremo in naprave za </w:t>
      </w:r>
      <w:r w:rsidR="00D76856" w:rsidRPr="00E31120">
        <w:rPr>
          <w:rFonts w:ascii="Tahoma" w:hAnsi="Tahoma" w:cs="Tahoma"/>
          <w:bCs/>
        </w:rPr>
        <w:t>proizvodn</w:t>
      </w:r>
      <w:r w:rsidR="003B26D5" w:rsidRPr="00E31120">
        <w:rPr>
          <w:rFonts w:ascii="Tahoma" w:hAnsi="Tahoma" w:cs="Tahoma"/>
          <w:bCs/>
        </w:rPr>
        <w:t>e/industrijske</w:t>
      </w:r>
      <w:r w:rsidR="003B26D5" w:rsidRPr="006718D4">
        <w:rPr>
          <w:rFonts w:ascii="Tahoma" w:hAnsi="Tahoma" w:cs="Tahoma"/>
          <w:bCs/>
        </w:rPr>
        <w:t xml:space="preserve"> namene</w:t>
      </w:r>
      <w:r w:rsidRPr="009A4772">
        <w:rPr>
          <w:rFonts w:ascii="Tahoma" w:hAnsi="Tahoma" w:cs="Tahoma"/>
          <w:bCs/>
        </w:rPr>
        <w:t xml:space="preserve">. Ponudnik mora predložiti najmanj dve (2) referenci, potrjeni s strani različnih končnih naročnikov. </w:t>
      </w:r>
      <w:r w:rsidRPr="006718D4">
        <w:rPr>
          <w:rFonts w:ascii="Tahoma" w:hAnsi="Tahoma" w:cs="Tahoma"/>
          <w:bCs/>
        </w:rPr>
        <w:t>Vrednost posamezne reference je najmanj 150.000,00 EUR brez DDV.</w:t>
      </w:r>
    </w:p>
    <w:p w14:paraId="74398308" w14:textId="18F803B8" w:rsidR="009A4772" w:rsidRDefault="009A4772" w:rsidP="00A62419">
      <w:pPr>
        <w:keepNext/>
        <w:keepLines/>
        <w:jc w:val="both"/>
        <w:rPr>
          <w:rFonts w:ascii="Tahoma" w:hAnsi="Tahoma" w:cs="Tahoma"/>
          <w:b/>
          <w:bCs/>
        </w:rPr>
      </w:pPr>
    </w:p>
    <w:p w14:paraId="7DB3737F" w14:textId="77777777" w:rsidR="00A97F09" w:rsidRPr="009A4772" w:rsidRDefault="00A97F09" w:rsidP="00A62419">
      <w:pPr>
        <w:keepNext/>
        <w:keepLines/>
        <w:jc w:val="both"/>
        <w:rPr>
          <w:rFonts w:ascii="Tahoma" w:hAnsi="Tahoma" w:cs="Tahoma"/>
          <w:b/>
          <w:bCs/>
        </w:rPr>
      </w:pPr>
    </w:p>
    <w:p w14:paraId="5D64C96F" w14:textId="77777777" w:rsidR="009A4772" w:rsidRPr="009A4772" w:rsidRDefault="009A4772" w:rsidP="00A62419">
      <w:pPr>
        <w:keepNext/>
        <w:keepLines/>
        <w:jc w:val="both"/>
        <w:rPr>
          <w:rFonts w:ascii="Tahoma" w:hAnsi="Tahoma" w:cs="Tahoma"/>
          <w:b/>
          <w:bCs/>
        </w:rPr>
      </w:pPr>
      <w:r w:rsidRPr="009A4772">
        <w:rPr>
          <w:rFonts w:ascii="Tahoma" w:hAnsi="Tahoma" w:cs="Tahoma"/>
          <w:b/>
          <w:bCs/>
        </w:rPr>
        <w:t>Dokazila:</w:t>
      </w:r>
    </w:p>
    <w:p w14:paraId="7E908727" w14:textId="7FD45FF5" w:rsidR="009A4772" w:rsidRPr="009A4772" w:rsidRDefault="00CF3DC9" w:rsidP="00A62419">
      <w:pPr>
        <w:keepNext/>
        <w:keepLines/>
        <w:numPr>
          <w:ilvl w:val="0"/>
          <w:numId w:val="10"/>
        </w:numPr>
        <w:jc w:val="both"/>
        <w:rPr>
          <w:rFonts w:ascii="Tahoma" w:hAnsi="Tahoma" w:cs="Tahoma"/>
          <w:bCs/>
          <w:lang w:val="x-none"/>
        </w:rPr>
      </w:pPr>
      <w:r w:rsidRPr="00CF3DC9">
        <w:rPr>
          <w:rFonts w:ascii="Tahoma" w:hAnsi="Tahoma" w:cs="Tahoma"/>
          <w:bCs/>
          <w:lang w:val="x-none"/>
        </w:rPr>
        <w:t>Priložen izpolnjen ESPD s strani vseh sodelujočih gospodarskih subjektov v ponudbi.</w:t>
      </w:r>
    </w:p>
    <w:p w14:paraId="099DEF96" w14:textId="77777777" w:rsidR="009A4772" w:rsidRPr="00741641" w:rsidRDefault="009A4772" w:rsidP="00A62419">
      <w:pPr>
        <w:keepNext/>
        <w:keepLines/>
        <w:numPr>
          <w:ilvl w:val="0"/>
          <w:numId w:val="10"/>
        </w:numPr>
        <w:jc w:val="both"/>
        <w:rPr>
          <w:rFonts w:ascii="Tahoma" w:hAnsi="Tahoma" w:cs="Tahoma"/>
          <w:bCs/>
          <w:lang w:val="x-none"/>
        </w:rPr>
      </w:pPr>
      <w:r w:rsidRPr="009A4772">
        <w:rPr>
          <w:rFonts w:ascii="Tahoma" w:hAnsi="Tahoma" w:cs="Tahoma"/>
          <w:bCs/>
          <w:lang w:val="x-none"/>
        </w:rPr>
        <w:t xml:space="preserve">Izpolnjena in podpisana (potrjen obrazec) </w:t>
      </w:r>
      <w:r w:rsidRPr="00741641">
        <w:rPr>
          <w:rFonts w:ascii="Tahoma" w:hAnsi="Tahoma" w:cs="Tahoma"/>
          <w:bCs/>
          <w:lang w:val="x-none"/>
        </w:rPr>
        <w:t xml:space="preserve">Priloga </w:t>
      </w:r>
      <w:r w:rsidRPr="00741641">
        <w:rPr>
          <w:rFonts w:ascii="Tahoma" w:hAnsi="Tahoma" w:cs="Tahoma"/>
          <w:bCs/>
        </w:rPr>
        <w:t>5</w:t>
      </w:r>
      <w:r w:rsidRPr="00741641">
        <w:rPr>
          <w:rFonts w:ascii="Tahoma" w:hAnsi="Tahoma" w:cs="Tahoma"/>
          <w:bCs/>
          <w:lang w:val="x-none"/>
        </w:rPr>
        <w:t>/1 »SEZNAM REFERENC«</w:t>
      </w:r>
    </w:p>
    <w:p w14:paraId="0AFD1042" w14:textId="77777777" w:rsidR="009A4772" w:rsidRPr="00741641" w:rsidRDefault="009A4772" w:rsidP="00A62419">
      <w:pPr>
        <w:keepNext/>
        <w:keepLines/>
        <w:numPr>
          <w:ilvl w:val="0"/>
          <w:numId w:val="10"/>
        </w:numPr>
        <w:jc w:val="both"/>
        <w:rPr>
          <w:rFonts w:ascii="Tahoma" w:hAnsi="Tahoma" w:cs="Tahoma"/>
          <w:bCs/>
          <w:lang w:val="x-none"/>
        </w:rPr>
      </w:pPr>
      <w:r w:rsidRPr="00741641">
        <w:rPr>
          <w:rFonts w:ascii="Tahoma" w:hAnsi="Tahoma" w:cs="Tahoma"/>
          <w:bCs/>
          <w:lang w:val="x-none"/>
        </w:rPr>
        <w:t xml:space="preserve">Izpolnjena in podpisana (potrjen obrazec) Priloga </w:t>
      </w:r>
      <w:r w:rsidRPr="00741641">
        <w:rPr>
          <w:rFonts w:ascii="Tahoma" w:hAnsi="Tahoma" w:cs="Tahoma"/>
          <w:bCs/>
        </w:rPr>
        <w:t>5/</w:t>
      </w:r>
      <w:r w:rsidRPr="00741641">
        <w:rPr>
          <w:rFonts w:ascii="Tahoma" w:hAnsi="Tahoma" w:cs="Tahoma"/>
          <w:bCs/>
          <w:lang w:val="x-none"/>
        </w:rPr>
        <w:t xml:space="preserve">2 »POTRDITEV REFERENC S STRANI POSAMEZNIH NAROČNIKOV«. Ponudnik lahko namesto Priloge </w:t>
      </w:r>
      <w:r w:rsidRPr="00741641">
        <w:rPr>
          <w:rFonts w:ascii="Tahoma" w:hAnsi="Tahoma" w:cs="Tahoma"/>
          <w:bCs/>
        </w:rPr>
        <w:t>5</w:t>
      </w:r>
      <w:r w:rsidRPr="00741641">
        <w:rPr>
          <w:rFonts w:ascii="Tahoma" w:hAnsi="Tahoma" w:cs="Tahoma"/>
          <w:bCs/>
          <w:lang w:val="x-none"/>
        </w:rPr>
        <w:t>/2 priloži tudi lasten obrazec, iz katerega bo razvidno izpolnjevanje zahtev.</w:t>
      </w:r>
    </w:p>
    <w:p w14:paraId="29656163" w14:textId="77777777" w:rsidR="009A4772" w:rsidRPr="00741641" w:rsidRDefault="009A4772" w:rsidP="00A62419">
      <w:pPr>
        <w:keepNext/>
        <w:keepLines/>
        <w:jc w:val="both"/>
        <w:rPr>
          <w:rFonts w:ascii="Tahoma" w:hAnsi="Tahoma" w:cs="Tahoma"/>
          <w:bCs/>
        </w:rPr>
      </w:pPr>
    </w:p>
    <w:p w14:paraId="3155C94A" w14:textId="77777777" w:rsidR="009A4772" w:rsidRDefault="009A4772" w:rsidP="00A62419">
      <w:pPr>
        <w:keepNext/>
        <w:keepLines/>
        <w:jc w:val="both"/>
        <w:rPr>
          <w:rFonts w:ascii="Tahoma" w:hAnsi="Tahoma" w:cs="Tahoma"/>
          <w:bCs/>
        </w:rPr>
      </w:pPr>
      <w:r w:rsidRPr="00741641">
        <w:rPr>
          <w:rFonts w:ascii="Tahoma" w:hAnsi="Tahoma" w:cs="Tahoma"/>
          <w:bCs/>
        </w:rPr>
        <w:t>Za reference, katerih referenčni naročnik je JAVNO PODJETJE VODOVOD KANALIZACIJA SNAGA d.o.o., ni potrebno predložiti potrjene Priloge 5/2.</w:t>
      </w:r>
    </w:p>
    <w:p w14:paraId="7C57794C" w14:textId="77777777" w:rsidR="00AA7582" w:rsidRPr="00934542" w:rsidRDefault="00AA7582" w:rsidP="00A62419">
      <w:pPr>
        <w:keepNext/>
        <w:keepLines/>
        <w:jc w:val="both"/>
        <w:rPr>
          <w:rFonts w:ascii="Tahoma" w:hAnsi="Tahoma" w:cs="Tahoma"/>
          <w:b/>
        </w:rPr>
      </w:pPr>
    </w:p>
    <w:p w14:paraId="07718072" w14:textId="77777777" w:rsidR="00AF6136" w:rsidRPr="009A4772" w:rsidRDefault="00F16D5E" w:rsidP="00A62419">
      <w:pPr>
        <w:pStyle w:val="Odstavekseznama"/>
        <w:keepNext/>
        <w:keepLines/>
        <w:numPr>
          <w:ilvl w:val="2"/>
          <w:numId w:val="2"/>
        </w:numPr>
        <w:jc w:val="both"/>
        <w:rPr>
          <w:rFonts w:ascii="Tahoma" w:hAnsi="Tahoma" w:cs="Tahoma"/>
          <w:b/>
          <w:bCs/>
        </w:rPr>
      </w:pPr>
      <w:r w:rsidRPr="009A4772">
        <w:rPr>
          <w:rFonts w:ascii="Tahoma" w:hAnsi="Tahoma" w:cs="Tahoma"/>
          <w:b/>
          <w:bCs/>
        </w:rPr>
        <w:t>Strokovna sposobnost</w:t>
      </w:r>
    </w:p>
    <w:p w14:paraId="28594B84" w14:textId="77777777" w:rsidR="00F16D5E" w:rsidRDefault="00F16D5E" w:rsidP="00A62419">
      <w:pPr>
        <w:keepNext/>
        <w:keepLines/>
        <w:jc w:val="both"/>
        <w:rPr>
          <w:rFonts w:ascii="Tahoma" w:hAnsi="Tahoma" w:cs="Tahoma"/>
          <w:bCs/>
        </w:rPr>
      </w:pPr>
    </w:p>
    <w:p w14:paraId="5409FEC1" w14:textId="3AE8A513" w:rsidR="009A4772" w:rsidRPr="00E31120" w:rsidRDefault="009A4772" w:rsidP="00A62419">
      <w:pPr>
        <w:keepNext/>
        <w:keepLines/>
        <w:jc w:val="both"/>
        <w:rPr>
          <w:rFonts w:ascii="Tahoma" w:hAnsi="Tahoma" w:cs="Tahoma"/>
        </w:rPr>
      </w:pPr>
      <w:r w:rsidRPr="006718D4">
        <w:rPr>
          <w:rFonts w:ascii="Tahoma" w:hAnsi="Tahoma" w:cs="Tahoma"/>
        </w:rPr>
        <w:t>Ponudnik mora v Prilogi 6 izkazati, da ima na razpolago strokovno usposobljeno osebje (kader)</w:t>
      </w:r>
      <w:r w:rsidR="00873AA3">
        <w:rPr>
          <w:rFonts w:ascii="Tahoma" w:hAnsi="Tahoma" w:cs="Tahoma"/>
        </w:rPr>
        <w:t xml:space="preserve">, in sicer </w:t>
      </w:r>
      <w:r w:rsidRPr="00873AA3">
        <w:rPr>
          <w:rFonts w:ascii="Tahoma" w:hAnsi="Tahoma" w:cs="Tahoma"/>
          <w:u w:val="single"/>
        </w:rPr>
        <w:t xml:space="preserve">najmanj </w:t>
      </w:r>
      <w:r w:rsidR="000C4270" w:rsidRPr="00873AA3">
        <w:rPr>
          <w:rFonts w:ascii="Tahoma" w:hAnsi="Tahoma" w:cs="Tahoma"/>
          <w:u w:val="single"/>
        </w:rPr>
        <w:t>dva</w:t>
      </w:r>
      <w:r w:rsidRPr="00873AA3">
        <w:rPr>
          <w:rFonts w:ascii="Tahoma" w:hAnsi="Tahoma" w:cs="Tahoma"/>
          <w:u w:val="single"/>
        </w:rPr>
        <w:t xml:space="preserve"> (</w:t>
      </w:r>
      <w:r w:rsidR="000C4270" w:rsidRPr="00873AA3">
        <w:rPr>
          <w:rFonts w:ascii="Tahoma" w:hAnsi="Tahoma" w:cs="Tahoma"/>
          <w:u w:val="single"/>
        </w:rPr>
        <w:t>2</w:t>
      </w:r>
      <w:r w:rsidRPr="00873AA3">
        <w:rPr>
          <w:rFonts w:ascii="Tahoma" w:hAnsi="Tahoma" w:cs="Tahoma"/>
          <w:u w:val="single"/>
        </w:rPr>
        <w:t>)</w:t>
      </w:r>
      <w:r w:rsidR="000C4270" w:rsidRPr="00873AA3">
        <w:rPr>
          <w:rFonts w:ascii="Tahoma" w:hAnsi="Tahoma" w:cs="Tahoma"/>
          <w:u w:val="single"/>
        </w:rPr>
        <w:t xml:space="preserve"> diplomirana</w:t>
      </w:r>
      <w:r w:rsidRPr="00873AA3">
        <w:rPr>
          <w:rFonts w:ascii="Tahoma" w:hAnsi="Tahoma" w:cs="Tahoma"/>
          <w:u w:val="single"/>
        </w:rPr>
        <w:t xml:space="preserve"> inženirja strojništva ali višja izobrazba enake smeri</w:t>
      </w:r>
      <w:r w:rsidR="00AA7582">
        <w:rPr>
          <w:rFonts w:ascii="Tahoma" w:hAnsi="Tahoma" w:cs="Tahoma"/>
        </w:rPr>
        <w:t>,</w:t>
      </w:r>
      <w:r w:rsidR="00873AA3">
        <w:rPr>
          <w:rFonts w:ascii="Tahoma" w:hAnsi="Tahoma" w:cs="Tahoma"/>
        </w:rPr>
        <w:t xml:space="preserve"> </w:t>
      </w:r>
      <w:r w:rsidRPr="009A4772">
        <w:rPr>
          <w:rFonts w:ascii="Tahoma" w:hAnsi="Tahoma" w:cs="Tahoma"/>
        </w:rPr>
        <w:t xml:space="preserve">katera bosta pri </w:t>
      </w:r>
      <w:r w:rsidRPr="00E31120">
        <w:rPr>
          <w:rFonts w:ascii="Tahoma" w:hAnsi="Tahoma" w:cs="Tahoma"/>
        </w:rPr>
        <w:t>organizaciji</w:t>
      </w:r>
      <w:r w:rsidR="00B510B1" w:rsidRPr="00E31120">
        <w:rPr>
          <w:rFonts w:ascii="Tahoma" w:hAnsi="Tahoma" w:cs="Tahoma"/>
        </w:rPr>
        <w:t xml:space="preserve"> in izvedbi </w:t>
      </w:r>
      <w:r w:rsidR="004047A9" w:rsidRPr="00E31120">
        <w:rPr>
          <w:rFonts w:ascii="Tahoma" w:hAnsi="Tahoma" w:cs="Tahoma"/>
        </w:rPr>
        <w:t>servisiranja</w:t>
      </w:r>
      <w:r w:rsidRPr="00E31120">
        <w:rPr>
          <w:rFonts w:ascii="Tahoma" w:hAnsi="Tahoma" w:cs="Tahoma"/>
        </w:rPr>
        <w:t xml:space="preserve"> </w:t>
      </w:r>
      <w:r w:rsidR="00B510B1" w:rsidRPr="00E31120">
        <w:rPr>
          <w:rFonts w:ascii="Tahoma" w:hAnsi="Tahoma" w:cs="Tahoma"/>
        </w:rPr>
        <w:t>ter</w:t>
      </w:r>
      <w:r w:rsidRPr="00E31120">
        <w:rPr>
          <w:rFonts w:ascii="Tahoma" w:hAnsi="Tahoma" w:cs="Tahoma"/>
        </w:rPr>
        <w:t xml:space="preserve"> dobave rezervnih delov lahko z naročnikom</w:t>
      </w:r>
      <w:r w:rsidR="000E1BCF" w:rsidRPr="00E31120">
        <w:rPr>
          <w:rFonts w:ascii="Tahoma" w:hAnsi="Tahoma" w:cs="Tahoma"/>
        </w:rPr>
        <w:t xml:space="preserve"> komunicira v tehničnem jeziku in po potrebi izvajala servisno vzd</w:t>
      </w:r>
      <w:r w:rsidR="00DA3DC1" w:rsidRPr="00E31120">
        <w:rPr>
          <w:rFonts w:ascii="Tahoma" w:hAnsi="Tahoma" w:cs="Tahoma"/>
        </w:rPr>
        <w:t>rževalna dela.</w:t>
      </w:r>
    </w:p>
    <w:p w14:paraId="1E7F05D0" w14:textId="77777777" w:rsidR="00DA3DC1" w:rsidRPr="009A4772" w:rsidRDefault="00DA3DC1" w:rsidP="00A62419">
      <w:pPr>
        <w:keepNext/>
        <w:keepLines/>
        <w:jc w:val="both"/>
        <w:rPr>
          <w:rFonts w:ascii="Tahoma" w:hAnsi="Tahoma" w:cs="Tahoma"/>
        </w:rPr>
      </w:pPr>
    </w:p>
    <w:p w14:paraId="0A0EABEC" w14:textId="77777777" w:rsidR="009A4772" w:rsidRDefault="009A4772" w:rsidP="00A62419">
      <w:pPr>
        <w:keepNext/>
        <w:keepLines/>
        <w:jc w:val="both"/>
        <w:rPr>
          <w:rFonts w:ascii="Tahoma" w:hAnsi="Tahoma" w:cs="Tahoma"/>
        </w:rPr>
      </w:pPr>
      <w:r w:rsidRPr="009A4772">
        <w:rPr>
          <w:rFonts w:ascii="Tahoma" w:hAnsi="Tahoma" w:cs="Tahoma"/>
        </w:rPr>
        <w:t>Ponudnik v Prilogi 6 vpiše ime in priimek oseb, kvalifikacijo oziroma izobrazbo in število let delovnih izkušenj.</w:t>
      </w:r>
    </w:p>
    <w:p w14:paraId="6FE6286A" w14:textId="77777777" w:rsidR="00A44736" w:rsidRPr="009A4772" w:rsidRDefault="00A44736" w:rsidP="00A62419">
      <w:pPr>
        <w:keepNext/>
        <w:keepLines/>
        <w:jc w:val="both"/>
        <w:rPr>
          <w:rFonts w:ascii="Tahoma" w:hAnsi="Tahoma" w:cs="Tahoma"/>
        </w:rPr>
      </w:pPr>
    </w:p>
    <w:p w14:paraId="6BA966BD" w14:textId="77777777" w:rsidR="009A4772" w:rsidRPr="009A4772" w:rsidRDefault="009A4772" w:rsidP="00A62419">
      <w:pPr>
        <w:keepNext/>
        <w:keepLines/>
        <w:jc w:val="both"/>
        <w:rPr>
          <w:rFonts w:ascii="Tahoma" w:hAnsi="Tahoma" w:cs="Tahoma"/>
          <w:b/>
        </w:rPr>
      </w:pPr>
      <w:r w:rsidRPr="009A4772">
        <w:rPr>
          <w:rFonts w:ascii="Tahoma" w:hAnsi="Tahoma" w:cs="Tahoma"/>
          <w:b/>
        </w:rPr>
        <w:t>Dokazila:</w:t>
      </w:r>
    </w:p>
    <w:p w14:paraId="5CD740CB" w14:textId="77777777" w:rsidR="009A4772" w:rsidRPr="009A4772" w:rsidRDefault="009A4772" w:rsidP="00A62419">
      <w:pPr>
        <w:keepNext/>
        <w:keepLines/>
        <w:numPr>
          <w:ilvl w:val="0"/>
          <w:numId w:val="10"/>
        </w:numPr>
        <w:jc w:val="both"/>
        <w:rPr>
          <w:rFonts w:ascii="Tahoma" w:hAnsi="Tahoma" w:cs="Tahoma"/>
        </w:rPr>
      </w:pPr>
      <w:r w:rsidRPr="009A4772">
        <w:rPr>
          <w:rFonts w:ascii="Tahoma" w:hAnsi="Tahoma" w:cs="Tahoma"/>
        </w:rPr>
        <w:t>Izpolnjena in podpisana Priloga 6 STROKOVNA SPOSOBNOST.</w:t>
      </w:r>
    </w:p>
    <w:p w14:paraId="48DD8762" w14:textId="77777777" w:rsidR="009A4772" w:rsidRPr="009A4772" w:rsidRDefault="009A4772" w:rsidP="00A62419">
      <w:pPr>
        <w:keepNext/>
        <w:keepLines/>
        <w:numPr>
          <w:ilvl w:val="0"/>
          <w:numId w:val="10"/>
        </w:numPr>
        <w:jc w:val="both"/>
        <w:rPr>
          <w:rFonts w:ascii="Tahoma" w:hAnsi="Tahoma" w:cs="Tahoma"/>
        </w:rPr>
      </w:pPr>
      <w:r w:rsidRPr="009A4772">
        <w:rPr>
          <w:rFonts w:ascii="Tahoma" w:hAnsi="Tahoma" w:cs="Tahoma"/>
        </w:rPr>
        <w:t>Veljavno dokazilo o pridobljeni izobrazbi.</w:t>
      </w:r>
    </w:p>
    <w:p w14:paraId="759F9A0F" w14:textId="77777777" w:rsidR="009A4772" w:rsidRPr="009A4772" w:rsidRDefault="009A4772" w:rsidP="00A62419">
      <w:pPr>
        <w:keepNext/>
        <w:keepLines/>
        <w:jc w:val="both"/>
        <w:rPr>
          <w:rFonts w:ascii="Tahoma" w:hAnsi="Tahoma" w:cs="Tahoma"/>
        </w:rPr>
      </w:pPr>
    </w:p>
    <w:p w14:paraId="06E61B07" w14:textId="0FC45447" w:rsidR="009A4772" w:rsidRDefault="009A4772" w:rsidP="00A62419">
      <w:pPr>
        <w:keepNext/>
        <w:keepLines/>
        <w:jc w:val="both"/>
        <w:rPr>
          <w:rFonts w:ascii="Tahoma" w:hAnsi="Tahoma" w:cs="Tahoma"/>
        </w:rPr>
      </w:pPr>
      <w:r w:rsidRPr="009A4772">
        <w:rPr>
          <w:rFonts w:ascii="Tahoma" w:hAnsi="Tahoma" w:cs="Tahoma"/>
        </w:rPr>
        <w:t>Naročnik si pridržuje pravico preveriti pri ponudniku izpolnjevanje tega pogoja in/ali zahtevati dodatna dokazila, v kolikor bo menil, da je to potrebno.</w:t>
      </w:r>
    </w:p>
    <w:p w14:paraId="69F3D298" w14:textId="49E2FCAA" w:rsidR="00971B66" w:rsidRDefault="00971B66" w:rsidP="00A62419">
      <w:pPr>
        <w:keepNext/>
        <w:keepLines/>
        <w:jc w:val="both"/>
        <w:rPr>
          <w:rFonts w:ascii="Tahoma" w:hAnsi="Tahoma" w:cs="Tahoma"/>
        </w:rPr>
      </w:pPr>
    </w:p>
    <w:p w14:paraId="6AC4C8E2" w14:textId="77777777" w:rsidR="00714F36" w:rsidRPr="00C8579C" w:rsidRDefault="00714F36" w:rsidP="00A62419">
      <w:pPr>
        <w:keepNext/>
        <w:keepLines/>
        <w:numPr>
          <w:ilvl w:val="1"/>
          <w:numId w:val="2"/>
        </w:numPr>
        <w:jc w:val="both"/>
        <w:rPr>
          <w:rFonts w:ascii="Tahoma" w:hAnsi="Tahoma" w:cs="Tahoma"/>
          <w:b/>
        </w:rPr>
      </w:pPr>
      <w:r w:rsidRPr="00C8579C">
        <w:rPr>
          <w:rFonts w:ascii="Tahoma" w:hAnsi="Tahoma" w:cs="Tahoma"/>
          <w:b/>
        </w:rPr>
        <w:t>Ostale zahteve in pogoji naročnika</w:t>
      </w:r>
    </w:p>
    <w:p w14:paraId="1A5B7885" w14:textId="77777777" w:rsidR="004F741F" w:rsidRPr="00C8579C" w:rsidRDefault="004F741F" w:rsidP="00A62419">
      <w:pPr>
        <w:keepNext/>
        <w:keepLines/>
        <w:jc w:val="both"/>
        <w:rPr>
          <w:rFonts w:ascii="Tahoma" w:hAnsi="Tahoma" w:cs="Tahoma"/>
          <w:highlight w:val="yellow"/>
        </w:rPr>
      </w:pPr>
    </w:p>
    <w:p w14:paraId="422B47E1" w14:textId="5ECA406E" w:rsidR="0041574F" w:rsidRPr="00C8579C" w:rsidRDefault="00A433F6" w:rsidP="00A62419">
      <w:pPr>
        <w:keepNext/>
        <w:keepLines/>
        <w:tabs>
          <w:tab w:val="left" w:pos="0"/>
        </w:tabs>
        <w:jc w:val="both"/>
        <w:rPr>
          <w:rFonts w:ascii="Tahoma" w:hAnsi="Tahoma" w:cs="Tahoma"/>
        </w:rPr>
      </w:pPr>
      <w:r w:rsidRPr="00C8579C">
        <w:rPr>
          <w:rFonts w:ascii="Tahoma" w:hAnsi="Tahoma" w:cs="Tahoma"/>
        </w:rPr>
        <w:t xml:space="preserve">Ponudnik, skupina ponudnikov v okviru skupne ponudbe, vsi v ponudbi navedeni podizvajalci ter </w:t>
      </w:r>
      <w:r w:rsidRPr="00C8579C">
        <w:rPr>
          <w:rFonts w:ascii="Tahoma" w:hAnsi="Tahoma" w:cs="Tahoma"/>
          <w:bCs/>
        </w:rPr>
        <w:t>subjekti, katerega zmogljivost bo ponudnik uporabil,</w:t>
      </w:r>
      <w:r w:rsidRPr="00C8579C">
        <w:rPr>
          <w:rFonts w:ascii="Tahoma" w:hAnsi="Tahoma" w:cs="Tahoma"/>
        </w:rPr>
        <w:t xml:space="preserve"> ne sme/jo </w:t>
      </w:r>
      <w:r w:rsidR="004F741F" w:rsidRPr="00C8579C">
        <w:rPr>
          <w:rFonts w:ascii="Tahoma" w:hAnsi="Tahoma" w:cs="Tahoma"/>
        </w:rPr>
        <w:t>biti uvrščen</w:t>
      </w:r>
      <w:r w:rsidRPr="00C8579C">
        <w:rPr>
          <w:rFonts w:ascii="Tahoma" w:hAnsi="Tahoma" w:cs="Tahoma"/>
        </w:rPr>
        <w:t>/i</w:t>
      </w:r>
      <w:r w:rsidR="004F741F" w:rsidRPr="00C8579C">
        <w:rPr>
          <w:rFonts w:ascii="Tahoma" w:hAnsi="Tahoma" w:cs="Tahoma"/>
        </w:rPr>
        <w:t xml:space="preserve"> na seznam poslovnih subjektov, s katerimi na podlagi 35. člena Zakona o integriteti in preprečevanju korupcije </w:t>
      </w:r>
      <w:r w:rsidR="005F7001" w:rsidRPr="000F0592">
        <w:rPr>
          <w:rFonts w:ascii="Tahoma" w:hAnsi="Tahoma" w:cs="Tahoma"/>
        </w:rPr>
        <w:t xml:space="preserve">(Uradni list RS, št. 69/11 – uradno prečiščeno besedilo, 158/20, 3/22 – </w:t>
      </w:r>
      <w:proofErr w:type="spellStart"/>
      <w:r w:rsidR="005F7001" w:rsidRPr="000F0592">
        <w:rPr>
          <w:rFonts w:ascii="Tahoma" w:hAnsi="Tahoma" w:cs="Tahoma"/>
        </w:rPr>
        <w:t>ZDeb</w:t>
      </w:r>
      <w:proofErr w:type="spellEnd"/>
      <w:r w:rsidR="005F7001" w:rsidRPr="000F0592">
        <w:rPr>
          <w:rFonts w:ascii="Tahoma" w:hAnsi="Tahoma" w:cs="Tahoma"/>
        </w:rPr>
        <w:t xml:space="preserve"> in 16/23 – </w:t>
      </w:r>
      <w:proofErr w:type="spellStart"/>
      <w:r w:rsidR="005F7001" w:rsidRPr="000F0592">
        <w:rPr>
          <w:rFonts w:ascii="Tahoma" w:hAnsi="Tahoma" w:cs="Tahoma"/>
        </w:rPr>
        <w:t>ZZPri</w:t>
      </w:r>
      <w:proofErr w:type="spellEnd"/>
      <w:r w:rsidR="005F7001">
        <w:rPr>
          <w:rFonts w:ascii="Tahoma" w:hAnsi="Tahoma" w:cs="Tahoma"/>
        </w:rPr>
        <w:t>, s spremembami</w:t>
      </w:r>
      <w:r w:rsidR="005F7001" w:rsidRPr="000F0592">
        <w:rPr>
          <w:rFonts w:ascii="Tahoma" w:hAnsi="Tahoma" w:cs="Tahoma"/>
        </w:rPr>
        <w:t xml:space="preserve">; v nadaljevanju </w:t>
      </w:r>
      <w:proofErr w:type="spellStart"/>
      <w:r w:rsidR="005F7001" w:rsidRPr="000F0592">
        <w:rPr>
          <w:rFonts w:ascii="Tahoma" w:hAnsi="Tahoma" w:cs="Tahoma"/>
        </w:rPr>
        <w:t>ZIntPK</w:t>
      </w:r>
      <w:proofErr w:type="spellEnd"/>
      <w:r w:rsidR="005F7001" w:rsidRPr="000F0592">
        <w:rPr>
          <w:rFonts w:ascii="Tahoma" w:hAnsi="Tahoma" w:cs="Tahoma"/>
        </w:rPr>
        <w:t>)</w:t>
      </w:r>
      <w:r w:rsidR="005F7001" w:rsidRPr="00C8579C">
        <w:rPr>
          <w:rFonts w:ascii="Tahoma" w:hAnsi="Tahoma" w:cs="Tahoma"/>
        </w:rPr>
        <w:t xml:space="preserve">, </w:t>
      </w:r>
      <w:r w:rsidR="004F741F" w:rsidRPr="00C8579C">
        <w:rPr>
          <w:rFonts w:ascii="Tahoma" w:hAnsi="Tahoma" w:cs="Tahoma"/>
        </w:rPr>
        <w:t>naročniki ne smejo sodelovati.</w:t>
      </w:r>
    </w:p>
    <w:p w14:paraId="11715A1C" w14:textId="77777777" w:rsidR="00767080" w:rsidRPr="00C8579C" w:rsidRDefault="00767080" w:rsidP="00A62419">
      <w:pPr>
        <w:keepNext/>
        <w:keepLines/>
        <w:tabs>
          <w:tab w:val="left" w:pos="0"/>
        </w:tabs>
        <w:jc w:val="both"/>
        <w:rPr>
          <w:rFonts w:ascii="Tahoma" w:hAnsi="Tahoma" w:cs="Tahoma"/>
        </w:rPr>
      </w:pPr>
    </w:p>
    <w:p w14:paraId="43B6DAF4" w14:textId="77777777" w:rsidR="00267D3E" w:rsidRPr="00534849" w:rsidRDefault="00267D3E" w:rsidP="00267D3E">
      <w:pPr>
        <w:keepNext/>
        <w:keepLines/>
        <w:jc w:val="both"/>
        <w:rPr>
          <w:rFonts w:ascii="Tahoma" w:hAnsi="Tahoma" w:cs="Tahoma"/>
          <w:b/>
          <w:smallCaps/>
          <w:color w:val="000000" w:themeColor="text1"/>
        </w:rPr>
      </w:pPr>
      <w:r w:rsidRPr="00534849">
        <w:rPr>
          <w:rFonts w:ascii="Tahoma" w:hAnsi="Tahoma" w:cs="Tahoma"/>
          <w:b/>
          <w:smallCaps/>
          <w:color w:val="000000" w:themeColor="text1"/>
        </w:rPr>
        <w:t>Dokazila:</w:t>
      </w:r>
    </w:p>
    <w:p w14:paraId="58FAA46C" w14:textId="7598A7C5" w:rsidR="00267D3E" w:rsidRPr="00D82154" w:rsidRDefault="00267D3E" w:rsidP="00267D3E">
      <w:pPr>
        <w:keepNext/>
        <w:keepLines/>
        <w:numPr>
          <w:ilvl w:val="0"/>
          <w:numId w:val="30"/>
        </w:numPr>
        <w:jc w:val="both"/>
        <w:rPr>
          <w:rFonts w:ascii="Tahoma" w:hAnsi="Tahoma" w:cs="Tahoma"/>
          <w:b/>
          <w:color w:val="000000" w:themeColor="text1"/>
          <w:szCs w:val="22"/>
        </w:rPr>
      </w:pPr>
      <w:r w:rsidRPr="00534849">
        <w:rPr>
          <w:rFonts w:ascii="Tahoma" w:hAnsi="Tahoma" w:cs="Tahoma"/>
          <w:color w:val="000000" w:themeColor="text1"/>
          <w:szCs w:val="22"/>
        </w:rPr>
        <w:t>Izpolnjen ESPD s strani vseh gospodarskih subjektov v ponudbi</w:t>
      </w:r>
      <w:r>
        <w:rPr>
          <w:rFonts w:ascii="Tahoma" w:hAnsi="Tahoma" w:cs="Tahoma"/>
          <w:color w:val="000000" w:themeColor="text1"/>
          <w:szCs w:val="22"/>
        </w:rPr>
        <w:t>.</w:t>
      </w:r>
    </w:p>
    <w:p w14:paraId="5BE4AC6C" w14:textId="77777777" w:rsidR="00DF1677" w:rsidRPr="00C8579C" w:rsidRDefault="00DF1677" w:rsidP="00A62419">
      <w:pPr>
        <w:pStyle w:val="Odstavekseznama"/>
        <w:keepNext/>
        <w:keepLines/>
        <w:ind w:left="0"/>
        <w:jc w:val="both"/>
        <w:rPr>
          <w:rFonts w:ascii="Tahoma" w:hAnsi="Tahoma" w:cs="Tahoma"/>
          <w:szCs w:val="22"/>
        </w:rPr>
      </w:pPr>
    </w:p>
    <w:p w14:paraId="6EB799FA" w14:textId="77777777" w:rsidR="007C70A1" w:rsidRPr="00C8579C" w:rsidRDefault="008873D9" w:rsidP="00A62419">
      <w:pPr>
        <w:keepNext/>
        <w:keepLines/>
        <w:numPr>
          <w:ilvl w:val="0"/>
          <w:numId w:val="2"/>
        </w:numPr>
        <w:jc w:val="both"/>
        <w:rPr>
          <w:rFonts w:ascii="Tahoma" w:hAnsi="Tahoma" w:cs="Tahoma"/>
          <w:b/>
          <w:sz w:val="24"/>
        </w:rPr>
      </w:pPr>
      <w:r w:rsidRPr="00C8579C">
        <w:rPr>
          <w:rFonts w:ascii="Tahoma" w:hAnsi="Tahoma" w:cs="Tahoma"/>
          <w:b/>
          <w:sz w:val="24"/>
        </w:rPr>
        <w:lastRenderedPageBreak/>
        <w:t>FINANČNA ZAVAROVANJA</w:t>
      </w:r>
    </w:p>
    <w:p w14:paraId="149AF77F" w14:textId="77777777" w:rsidR="00D36B07" w:rsidRPr="00C8579C" w:rsidRDefault="00D36B07" w:rsidP="00A62419">
      <w:pPr>
        <w:keepNext/>
        <w:keepLines/>
      </w:pPr>
    </w:p>
    <w:p w14:paraId="1815775D" w14:textId="77777777" w:rsidR="003B60C4" w:rsidRPr="00C8579C" w:rsidRDefault="003B60C4" w:rsidP="00A62419">
      <w:pPr>
        <w:keepNext/>
        <w:keepLines/>
        <w:numPr>
          <w:ilvl w:val="1"/>
          <w:numId w:val="2"/>
        </w:numPr>
        <w:jc w:val="both"/>
        <w:rPr>
          <w:rFonts w:ascii="Tahoma" w:hAnsi="Tahoma" w:cs="Tahoma"/>
          <w:b/>
        </w:rPr>
      </w:pPr>
      <w:r w:rsidRPr="00C8579C">
        <w:rPr>
          <w:rFonts w:ascii="Tahoma" w:hAnsi="Tahoma" w:cs="Tahoma"/>
          <w:b/>
        </w:rPr>
        <w:t>Splošno</w:t>
      </w:r>
    </w:p>
    <w:p w14:paraId="0A90F56B" w14:textId="77777777" w:rsidR="00F90FE3" w:rsidRDefault="00F90FE3" w:rsidP="00A62419">
      <w:pPr>
        <w:keepNext/>
        <w:keepLines/>
        <w:jc w:val="both"/>
        <w:rPr>
          <w:rFonts w:ascii="Tahoma" w:hAnsi="Tahoma" w:cs="Tahoma"/>
        </w:rPr>
      </w:pPr>
    </w:p>
    <w:p w14:paraId="7623BA0C" w14:textId="77777777" w:rsidR="00741641" w:rsidRPr="00741641" w:rsidRDefault="00741641" w:rsidP="00741641">
      <w:pPr>
        <w:keepNext/>
        <w:keepLines/>
        <w:jc w:val="both"/>
        <w:rPr>
          <w:rFonts w:ascii="Tahoma" w:hAnsi="Tahoma" w:cs="Tahoma"/>
        </w:rPr>
      </w:pPr>
      <w:r w:rsidRPr="00741641">
        <w:rPr>
          <w:rFonts w:ascii="Tahoma" w:hAnsi="Tahoma" w:cs="Tahoma"/>
        </w:rPr>
        <w:t>Ponudnik mora za zavarovanje izpolnitve svoje obveznosti do naročnika, naročniku predložiti finančno zavarovanje v skladu z zahtevami glede finančnih zavarovanj v posameznih podtočkah tega poglavja. Finančno zavarovanje mora biti nepreklicno, brezpogojno in plačljivo na prvi poziv ter izdano po vzorcu iz razpisne dokumentacije.</w:t>
      </w:r>
    </w:p>
    <w:p w14:paraId="53A556B1" w14:textId="77777777" w:rsidR="00741641" w:rsidRPr="00741641" w:rsidRDefault="00741641" w:rsidP="00741641">
      <w:pPr>
        <w:keepNext/>
        <w:keepLines/>
        <w:jc w:val="both"/>
        <w:rPr>
          <w:rFonts w:ascii="Tahoma" w:hAnsi="Tahoma" w:cs="Tahoma"/>
        </w:rPr>
      </w:pPr>
    </w:p>
    <w:p w14:paraId="08FBB9B8" w14:textId="1883CDFF" w:rsidR="00741641" w:rsidRDefault="00741641" w:rsidP="00741641">
      <w:pPr>
        <w:keepNext/>
        <w:keepLines/>
        <w:jc w:val="both"/>
        <w:rPr>
          <w:rFonts w:ascii="Tahoma" w:hAnsi="Tahoma" w:cs="Tahoma"/>
        </w:rPr>
      </w:pPr>
      <w:r w:rsidRPr="00741641">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sporov med upravičencem in banko.</w:t>
      </w:r>
    </w:p>
    <w:p w14:paraId="6B67D478" w14:textId="77777777" w:rsidR="002D7BE9" w:rsidRDefault="002D7BE9" w:rsidP="00A62419">
      <w:pPr>
        <w:keepNext/>
        <w:keepLines/>
        <w:jc w:val="both"/>
        <w:rPr>
          <w:rFonts w:ascii="Tahoma" w:hAnsi="Tahoma" w:cs="Tahoma"/>
          <w:b/>
        </w:rPr>
      </w:pPr>
    </w:p>
    <w:p w14:paraId="094EEF04" w14:textId="77777777" w:rsidR="000A331E" w:rsidRPr="00C8579C" w:rsidRDefault="000A331E" w:rsidP="00A62419">
      <w:pPr>
        <w:keepNext/>
        <w:keepLines/>
        <w:numPr>
          <w:ilvl w:val="1"/>
          <w:numId w:val="2"/>
        </w:numPr>
        <w:jc w:val="both"/>
        <w:rPr>
          <w:rFonts w:ascii="Tahoma" w:hAnsi="Tahoma" w:cs="Tahoma"/>
          <w:b/>
        </w:rPr>
      </w:pPr>
      <w:r>
        <w:rPr>
          <w:rFonts w:ascii="Tahoma" w:hAnsi="Tahoma" w:cs="Tahoma"/>
          <w:b/>
        </w:rPr>
        <w:t>Zavarovanje dobre izvedbe obveznosti</w:t>
      </w:r>
    </w:p>
    <w:p w14:paraId="343423D4" w14:textId="77777777" w:rsidR="00357AF8" w:rsidRPr="00C8579C" w:rsidRDefault="00357AF8" w:rsidP="00A62419">
      <w:pPr>
        <w:keepNext/>
        <w:keepLines/>
        <w:jc w:val="both"/>
        <w:rPr>
          <w:rFonts w:ascii="Tahoma" w:hAnsi="Tahoma" w:cs="Tahoma"/>
          <w:color w:val="FF0000"/>
        </w:rPr>
      </w:pPr>
    </w:p>
    <w:p w14:paraId="4F4F3868" w14:textId="444E34AC" w:rsidR="000A331E" w:rsidRPr="00C8579C" w:rsidRDefault="000A331E" w:rsidP="00A62419">
      <w:pPr>
        <w:pStyle w:val="Pripombabesedilo"/>
        <w:keepNext/>
        <w:keepLines/>
        <w:jc w:val="both"/>
        <w:rPr>
          <w:rFonts w:ascii="Tahoma" w:hAnsi="Tahoma" w:cs="Tahoma"/>
          <w:strike/>
          <w:lang w:val="sl-SI"/>
        </w:rPr>
      </w:pPr>
      <w:r w:rsidRPr="00C8579C">
        <w:rPr>
          <w:rFonts w:ascii="Tahoma" w:hAnsi="Tahoma" w:cs="Tahoma"/>
          <w:lang w:val="sl-SI"/>
        </w:rPr>
        <w:t xml:space="preserve">Izbrani ponudnik mora </w:t>
      </w:r>
      <w:r>
        <w:rPr>
          <w:rFonts w:ascii="Tahoma" w:hAnsi="Tahoma" w:cs="Tahoma"/>
          <w:lang w:val="sl-SI"/>
        </w:rPr>
        <w:t xml:space="preserve">ob sklenitvi okvirnega sporazuma oziroma najkasneje </w:t>
      </w:r>
      <w:r w:rsidR="00FD3C3B">
        <w:rPr>
          <w:rFonts w:ascii="Tahoma" w:hAnsi="Tahoma" w:cs="Tahoma"/>
          <w:lang w:val="sl-SI"/>
        </w:rPr>
        <w:t xml:space="preserve">v roku </w:t>
      </w:r>
      <w:r w:rsidRPr="00C8579C">
        <w:rPr>
          <w:rFonts w:ascii="Tahoma" w:hAnsi="Tahoma" w:cs="Tahoma"/>
          <w:lang w:val="sl-SI"/>
        </w:rPr>
        <w:t>pet</w:t>
      </w:r>
      <w:r>
        <w:rPr>
          <w:rFonts w:ascii="Tahoma" w:hAnsi="Tahoma" w:cs="Tahoma"/>
          <w:lang w:val="sl-SI"/>
        </w:rPr>
        <w:t>ih</w:t>
      </w:r>
      <w:r w:rsidR="00FD3C3B">
        <w:rPr>
          <w:rFonts w:ascii="Tahoma" w:hAnsi="Tahoma" w:cs="Tahoma"/>
          <w:lang w:val="sl-SI"/>
        </w:rPr>
        <w:t xml:space="preserve"> (5)</w:t>
      </w:r>
      <w:r w:rsidRPr="00C8579C">
        <w:rPr>
          <w:rFonts w:ascii="Tahoma" w:hAnsi="Tahoma" w:cs="Tahoma"/>
          <w:lang w:val="sl-SI"/>
        </w:rPr>
        <w:t xml:space="preserve"> </w:t>
      </w:r>
      <w:r w:rsidR="00174021">
        <w:rPr>
          <w:rFonts w:ascii="Tahoma" w:hAnsi="Tahoma" w:cs="Tahoma"/>
          <w:lang w:val="sl-SI"/>
        </w:rPr>
        <w:t xml:space="preserve">delovnih </w:t>
      </w:r>
      <w:r w:rsidRPr="00C8579C">
        <w:rPr>
          <w:rFonts w:ascii="Tahoma" w:hAnsi="Tahoma" w:cs="Tahoma"/>
          <w:lang w:val="sl-SI"/>
        </w:rPr>
        <w:t xml:space="preserve">dni od sklenitve okvirnega sporazuma, predložiti naročniku </w:t>
      </w:r>
      <w:r>
        <w:rPr>
          <w:rFonts w:ascii="Tahoma" w:hAnsi="Tahoma" w:cs="Tahoma"/>
          <w:lang w:val="sl-SI"/>
        </w:rPr>
        <w:t>izvirnik</w:t>
      </w:r>
      <w:r w:rsidRPr="00C8579C">
        <w:rPr>
          <w:rFonts w:ascii="Tahoma" w:hAnsi="Tahoma" w:cs="Tahoma"/>
          <w:lang w:val="sl-SI"/>
        </w:rPr>
        <w:t xml:space="preserve"> zavarovanja dobre izvedbe obveznosti v obliki </w:t>
      </w:r>
      <w:r w:rsidR="00AD4292">
        <w:rPr>
          <w:rFonts w:ascii="Tahoma" w:hAnsi="Tahoma" w:cs="Tahoma"/>
        </w:rPr>
        <w:t>en</w:t>
      </w:r>
      <w:r w:rsidR="00AD4292">
        <w:rPr>
          <w:rFonts w:ascii="Tahoma" w:hAnsi="Tahoma" w:cs="Tahoma"/>
          <w:lang w:val="sl-SI"/>
        </w:rPr>
        <w:t>e</w:t>
      </w:r>
      <w:r w:rsidR="00AD4292">
        <w:rPr>
          <w:rFonts w:ascii="Tahoma" w:hAnsi="Tahoma" w:cs="Tahoma"/>
        </w:rPr>
        <w:t xml:space="preserve"> (1) podpisan</w:t>
      </w:r>
      <w:r w:rsidR="00AD4292">
        <w:rPr>
          <w:rFonts w:ascii="Tahoma" w:hAnsi="Tahoma" w:cs="Tahoma"/>
          <w:lang w:val="sl-SI"/>
        </w:rPr>
        <w:t>e</w:t>
      </w:r>
      <w:r w:rsidR="00AD4292">
        <w:rPr>
          <w:rFonts w:ascii="Tahoma" w:hAnsi="Tahoma" w:cs="Tahoma"/>
        </w:rPr>
        <w:t xml:space="preserve"> in žigosan</w:t>
      </w:r>
      <w:r w:rsidR="00AD4292">
        <w:rPr>
          <w:rFonts w:ascii="Tahoma" w:hAnsi="Tahoma" w:cs="Tahoma"/>
          <w:lang w:val="sl-SI"/>
        </w:rPr>
        <w:t>e</w:t>
      </w:r>
      <w:r w:rsidR="00AD4292">
        <w:rPr>
          <w:rFonts w:ascii="Tahoma" w:hAnsi="Tahoma" w:cs="Tahoma"/>
        </w:rPr>
        <w:t xml:space="preserve"> </w:t>
      </w:r>
      <w:r w:rsidR="00AD4292" w:rsidRPr="005E25C0">
        <w:rPr>
          <w:rFonts w:ascii="Tahoma" w:hAnsi="Tahoma" w:cs="Tahoma"/>
        </w:rPr>
        <w:t>menic</w:t>
      </w:r>
      <w:r w:rsidR="00AD4292">
        <w:rPr>
          <w:rFonts w:ascii="Tahoma" w:hAnsi="Tahoma" w:cs="Tahoma"/>
          <w:lang w:val="sl-SI"/>
        </w:rPr>
        <w:t>e</w:t>
      </w:r>
      <w:r w:rsidR="00AD4292">
        <w:rPr>
          <w:rFonts w:ascii="Tahoma" w:hAnsi="Tahoma" w:cs="Tahoma"/>
        </w:rPr>
        <w:t xml:space="preserve"> (bianko menic</w:t>
      </w:r>
      <w:r w:rsidR="00AD4292">
        <w:rPr>
          <w:rFonts w:ascii="Tahoma" w:hAnsi="Tahoma" w:cs="Tahoma"/>
          <w:lang w:val="sl-SI"/>
        </w:rPr>
        <w:t>e</w:t>
      </w:r>
      <w:r w:rsidR="00AD4292">
        <w:rPr>
          <w:rFonts w:ascii="Tahoma" w:hAnsi="Tahoma" w:cs="Tahoma"/>
        </w:rPr>
        <w:t xml:space="preserve">) </w:t>
      </w:r>
      <w:r>
        <w:rPr>
          <w:rFonts w:ascii="Tahoma" w:hAnsi="Tahoma" w:cs="Tahoma"/>
          <w:lang w:val="sl-SI"/>
        </w:rPr>
        <w:t>z izpolnjeno, podpisano in žigosano menično izjavo</w:t>
      </w:r>
      <w:r w:rsidRPr="00C8579C">
        <w:rPr>
          <w:rFonts w:ascii="Tahoma" w:hAnsi="Tahoma" w:cs="Tahoma"/>
          <w:lang w:val="sl-SI"/>
        </w:rPr>
        <w:t xml:space="preserve"> v </w:t>
      </w:r>
      <w:r w:rsidRPr="005D482B">
        <w:rPr>
          <w:rFonts w:ascii="Tahoma" w:hAnsi="Tahoma" w:cs="Tahoma"/>
          <w:lang w:val="sl-SI"/>
        </w:rPr>
        <w:t xml:space="preserve">višini </w:t>
      </w:r>
      <w:r w:rsidR="00FD3C3B">
        <w:rPr>
          <w:rFonts w:ascii="Tahoma" w:hAnsi="Tahoma" w:cs="Tahoma"/>
          <w:lang w:val="sl-SI"/>
        </w:rPr>
        <w:t>deset</w:t>
      </w:r>
      <w:r w:rsidRPr="00194936">
        <w:rPr>
          <w:rFonts w:ascii="Tahoma" w:hAnsi="Tahoma" w:cs="Tahoma"/>
          <w:lang w:val="sl-SI"/>
        </w:rPr>
        <w:t xml:space="preserve"> odstotkov</w:t>
      </w:r>
      <w:r w:rsidR="00FD3C3B">
        <w:rPr>
          <w:rFonts w:ascii="Tahoma" w:hAnsi="Tahoma" w:cs="Tahoma"/>
          <w:lang w:val="sl-SI"/>
        </w:rPr>
        <w:t xml:space="preserve"> (10 %)</w:t>
      </w:r>
      <w:r w:rsidRPr="00194936">
        <w:rPr>
          <w:rFonts w:ascii="Tahoma" w:hAnsi="Tahoma" w:cs="Tahoma"/>
          <w:lang w:val="sl-SI"/>
        </w:rPr>
        <w:t xml:space="preserve"> od skupne ponudbene vrednosti v EUR brez DDV</w:t>
      </w:r>
      <w:r>
        <w:rPr>
          <w:rFonts w:ascii="Tahoma" w:hAnsi="Tahoma" w:cs="Tahoma"/>
          <w:lang w:val="sl-SI"/>
        </w:rPr>
        <w:t xml:space="preserve"> </w:t>
      </w:r>
      <w:r w:rsidRPr="005D482B">
        <w:rPr>
          <w:rFonts w:ascii="Tahoma" w:hAnsi="Tahoma" w:cs="Tahoma"/>
          <w:lang w:val="sl-SI"/>
        </w:rPr>
        <w:t xml:space="preserve"> </w:t>
      </w:r>
      <w:r w:rsidRPr="00C8579C">
        <w:rPr>
          <w:rFonts w:ascii="Tahoma" w:hAnsi="Tahoma" w:cs="Tahoma"/>
          <w:lang w:val="sl-SI"/>
        </w:rPr>
        <w:t xml:space="preserve">in z dobo veljavnosti še najmanj </w:t>
      </w:r>
      <w:r w:rsidR="00FC0AE1">
        <w:rPr>
          <w:rFonts w:ascii="Tahoma" w:hAnsi="Tahoma" w:cs="Tahoma"/>
          <w:lang w:val="sl-SI"/>
        </w:rPr>
        <w:t xml:space="preserve">trideset </w:t>
      </w:r>
      <w:r w:rsidR="00FC0AE1" w:rsidRPr="007B4497">
        <w:rPr>
          <w:rFonts w:ascii="Tahoma" w:hAnsi="Tahoma" w:cs="Tahoma"/>
          <w:lang w:val="sl-SI"/>
        </w:rPr>
        <w:t>(</w:t>
      </w:r>
      <w:r w:rsidRPr="007B4497">
        <w:rPr>
          <w:rFonts w:ascii="Tahoma" w:hAnsi="Tahoma" w:cs="Tahoma"/>
          <w:lang w:val="sl-SI"/>
        </w:rPr>
        <w:t>30</w:t>
      </w:r>
      <w:r w:rsidR="00FC0AE1" w:rsidRPr="007B4497">
        <w:rPr>
          <w:rFonts w:ascii="Tahoma" w:hAnsi="Tahoma" w:cs="Tahoma"/>
          <w:lang w:val="sl-SI"/>
        </w:rPr>
        <w:t>)</w:t>
      </w:r>
      <w:r w:rsidRPr="008A251A">
        <w:rPr>
          <w:rFonts w:ascii="Tahoma" w:hAnsi="Tahoma" w:cs="Tahoma"/>
          <w:color w:val="FF0000"/>
          <w:lang w:val="sl-SI"/>
        </w:rPr>
        <w:t xml:space="preserve"> </w:t>
      </w:r>
      <w:r w:rsidRPr="00C8579C">
        <w:rPr>
          <w:rFonts w:ascii="Tahoma" w:hAnsi="Tahoma" w:cs="Tahoma"/>
          <w:lang w:val="sl-SI"/>
        </w:rPr>
        <w:t xml:space="preserve">dni po preteku veljavnosti okvirnega sporazuma. </w:t>
      </w:r>
    </w:p>
    <w:p w14:paraId="2D33D70F" w14:textId="77777777" w:rsidR="000A331E" w:rsidRPr="00C8579C" w:rsidRDefault="000A331E" w:rsidP="00A62419">
      <w:pPr>
        <w:keepNext/>
        <w:keepLines/>
        <w:jc w:val="both"/>
        <w:rPr>
          <w:rFonts w:ascii="Tahoma" w:hAnsi="Tahoma" w:cs="Tahoma"/>
        </w:rPr>
      </w:pPr>
    </w:p>
    <w:p w14:paraId="38CE15CB" w14:textId="77777777" w:rsidR="000A331E" w:rsidRPr="00C8579C" w:rsidRDefault="000A331E" w:rsidP="00A62419">
      <w:pPr>
        <w:keepNext/>
        <w:keepLines/>
        <w:jc w:val="both"/>
        <w:rPr>
          <w:rFonts w:ascii="Tahoma" w:hAnsi="Tahoma" w:cs="Tahoma"/>
        </w:rPr>
      </w:pPr>
      <w:r w:rsidRPr="00C8579C">
        <w:rPr>
          <w:rFonts w:ascii="Tahoma" w:hAnsi="Tahoma" w:cs="Tahoma"/>
        </w:rPr>
        <w:t xml:space="preserve">V kolikor izbrani ponudnik ne bo izpolnjeval svojih obveznosti po okvirnem sporazumu, bo lahko naročnik unovčil zavarovanje dobre izvedbe obveznosti iz okvirnega sporazuma in odstopil od okvirnega sporazuma, brez kakršnekoli obveznosti do izvajalca. Naročnik bo pred unovčenjem </w:t>
      </w:r>
      <w:r>
        <w:rPr>
          <w:rFonts w:ascii="Tahoma" w:hAnsi="Tahoma" w:cs="Tahoma"/>
        </w:rPr>
        <w:t>zavarovanja dobre izvedbe obveznosti</w:t>
      </w:r>
      <w:r w:rsidRPr="00C8579C">
        <w:rPr>
          <w:rFonts w:ascii="Tahoma" w:hAnsi="Tahoma" w:cs="Tahoma"/>
        </w:rPr>
        <w:t xml:space="preserve"> izbranega ponudnika pisno pozval k izpolnjevanju obveznosti po okvirnem sporazumu in mu določil rok za izpolnitev.</w:t>
      </w:r>
    </w:p>
    <w:p w14:paraId="4F99E37A" w14:textId="2CD5B6F0" w:rsidR="00BD0A52" w:rsidRDefault="00BD0A52" w:rsidP="00A62419">
      <w:pPr>
        <w:keepNext/>
        <w:keepLines/>
        <w:jc w:val="both"/>
        <w:rPr>
          <w:rFonts w:ascii="Tahoma" w:hAnsi="Tahoma" w:cs="Tahoma"/>
        </w:rPr>
      </w:pPr>
      <w:r w:rsidRPr="00C8579C">
        <w:rPr>
          <w:rFonts w:ascii="Tahoma" w:hAnsi="Tahoma" w:cs="Tahoma"/>
        </w:rPr>
        <w:t xml:space="preserve">V kolikor izvajalec </w:t>
      </w:r>
      <w:r>
        <w:rPr>
          <w:rFonts w:ascii="Tahoma" w:hAnsi="Tahoma" w:cs="Tahoma"/>
        </w:rPr>
        <w:t xml:space="preserve">ob sklenitvi okvirnega sporazuma oziroma </w:t>
      </w:r>
      <w:r w:rsidRPr="00C8579C">
        <w:rPr>
          <w:rFonts w:ascii="Tahoma" w:hAnsi="Tahoma" w:cs="Tahoma"/>
        </w:rPr>
        <w:t>v roku pet</w:t>
      </w:r>
      <w:r>
        <w:rPr>
          <w:rFonts w:ascii="Tahoma" w:hAnsi="Tahoma" w:cs="Tahoma"/>
        </w:rPr>
        <w:t>ih</w:t>
      </w:r>
      <w:r w:rsidRPr="00C8579C">
        <w:rPr>
          <w:rFonts w:ascii="Tahoma" w:hAnsi="Tahoma" w:cs="Tahoma"/>
        </w:rPr>
        <w:t xml:space="preserve"> (5) </w:t>
      </w:r>
      <w:r w:rsidR="00D9741E">
        <w:rPr>
          <w:rFonts w:ascii="Tahoma" w:hAnsi="Tahoma" w:cs="Tahoma"/>
        </w:rPr>
        <w:t xml:space="preserve">delovnih </w:t>
      </w:r>
      <w:r w:rsidRPr="00C8579C">
        <w:rPr>
          <w:rFonts w:ascii="Tahoma" w:hAnsi="Tahoma" w:cs="Tahoma"/>
        </w:rPr>
        <w:t>dni od sklenitve okvirnega sporazuma</w:t>
      </w:r>
      <w:r>
        <w:rPr>
          <w:rFonts w:ascii="Tahoma" w:hAnsi="Tahoma" w:cs="Tahoma"/>
        </w:rPr>
        <w:t xml:space="preserve"> </w:t>
      </w:r>
      <w:r w:rsidRPr="00C8579C">
        <w:rPr>
          <w:rFonts w:ascii="Tahoma" w:hAnsi="Tahoma" w:cs="Tahoma"/>
        </w:rPr>
        <w:t xml:space="preserve">ne bo predložil finančnega zavarovanja v višini </w:t>
      </w:r>
      <w:r w:rsidRPr="00C8579C">
        <w:rPr>
          <w:rFonts w:ascii="Tahoma" w:hAnsi="Tahoma" w:cs="Tahoma"/>
          <w:color w:val="000000"/>
        </w:rPr>
        <w:t xml:space="preserve">in z veljavnostjo </w:t>
      </w:r>
      <w:r w:rsidRPr="00C8579C">
        <w:rPr>
          <w:rFonts w:ascii="Tahoma" w:hAnsi="Tahoma" w:cs="Tahoma"/>
        </w:rPr>
        <w:t xml:space="preserve">iz prvega odstavka tega člena, se šteje, da odstopa od sklenitve okvirnega sporazuma in velja, da okvirni sporazum ni bil nikoli sklenjen. </w:t>
      </w:r>
    </w:p>
    <w:p w14:paraId="5DB88E85" w14:textId="77777777" w:rsidR="000A331E" w:rsidRPr="00C8579C" w:rsidRDefault="000A331E" w:rsidP="00A62419">
      <w:pPr>
        <w:keepNext/>
        <w:keepLines/>
        <w:jc w:val="both"/>
        <w:rPr>
          <w:rFonts w:ascii="Tahoma" w:hAnsi="Tahoma" w:cs="Tahoma"/>
        </w:rPr>
      </w:pPr>
    </w:p>
    <w:p w14:paraId="3A4DF3C7" w14:textId="77777777" w:rsidR="00873AA3" w:rsidRDefault="000A331E" w:rsidP="00873AA3">
      <w:pPr>
        <w:keepNext/>
        <w:keepLines/>
        <w:jc w:val="both"/>
        <w:rPr>
          <w:rFonts w:ascii="Tahoma" w:hAnsi="Tahoma" w:cs="Tahoma"/>
        </w:rPr>
      </w:pPr>
      <w:r w:rsidRPr="00C8579C">
        <w:rPr>
          <w:rFonts w:ascii="Tahoma" w:hAnsi="Tahoma" w:cs="Tahoma"/>
        </w:rPr>
        <w:t xml:space="preserve">Vzorec </w:t>
      </w:r>
      <w:r>
        <w:rPr>
          <w:rFonts w:ascii="Tahoma" w:hAnsi="Tahoma" w:cs="Tahoma"/>
        </w:rPr>
        <w:t>menične izjave</w:t>
      </w:r>
      <w:r w:rsidRPr="00C8579C">
        <w:rPr>
          <w:rFonts w:ascii="Tahoma" w:hAnsi="Tahoma" w:cs="Tahoma"/>
        </w:rPr>
        <w:t xml:space="preserve"> za dobro izvedbo obveznosti po okvirnem sporazumu je priloga razpisne dokumentacije (</w:t>
      </w:r>
      <w:r w:rsidRPr="005131B4">
        <w:rPr>
          <w:rFonts w:ascii="Tahoma" w:hAnsi="Tahoma" w:cs="Tahoma"/>
        </w:rPr>
        <w:t>Priloga 9).</w:t>
      </w:r>
      <w:r w:rsidR="007B4497">
        <w:rPr>
          <w:rFonts w:ascii="Tahoma" w:hAnsi="Tahoma" w:cs="Tahoma"/>
        </w:rPr>
        <w:t xml:space="preserve"> </w:t>
      </w:r>
    </w:p>
    <w:p w14:paraId="6D03500F" w14:textId="77777777" w:rsidR="00873AA3" w:rsidRDefault="00873AA3" w:rsidP="00873AA3">
      <w:pPr>
        <w:keepNext/>
        <w:keepLines/>
        <w:jc w:val="both"/>
        <w:rPr>
          <w:rFonts w:ascii="Tahoma" w:hAnsi="Tahoma" w:cs="Tahoma"/>
        </w:rPr>
      </w:pPr>
    </w:p>
    <w:p w14:paraId="36E6C49C" w14:textId="5B8DE126" w:rsidR="00112D9C" w:rsidRPr="00C8579C" w:rsidRDefault="00112D9C" w:rsidP="00873AA3">
      <w:pPr>
        <w:keepNext/>
        <w:keepLines/>
        <w:numPr>
          <w:ilvl w:val="0"/>
          <w:numId w:val="2"/>
        </w:numPr>
        <w:jc w:val="both"/>
        <w:rPr>
          <w:rFonts w:ascii="Tahoma" w:hAnsi="Tahoma" w:cs="Tahoma"/>
          <w:b/>
          <w:sz w:val="24"/>
        </w:rPr>
      </w:pPr>
      <w:r w:rsidRPr="00C8579C">
        <w:rPr>
          <w:rFonts w:ascii="Tahoma" w:hAnsi="Tahoma" w:cs="Tahoma"/>
          <w:b/>
          <w:sz w:val="24"/>
        </w:rPr>
        <w:t>MERILA ZA IZBIRO PONUDNIKOV</w:t>
      </w:r>
    </w:p>
    <w:p w14:paraId="4E1161C6" w14:textId="77777777" w:rsidR="00873008" w:rsidRDefault="00873008" w:rsidP="00A62419">
      <w:pPr>
        <w:keepNext/>
        <w:keepLines/>
        <w:jc w:val="both"/>
        <w:rPr>
          <w:rFonts w:ascii="Tahoma" w:hAnsi="Tahoma" w:cs="Tahoma"/>
          <w:b/>
          <w:lang w:val="x-none"/>
        </w:rPr>
      </w:pPr>
    </w:p>
    <w:p w14:paraId="0BE0BF40" w14:textId="5E271EE8" w:rsidR="00603FF7" w:rsidRPr="00F66C42" w:rsidRDefault="00603FF7" w:rsidP="00A62419">
      <w:pPr>
        <w:keepNext/>
        <w:keepLines/>
        <w:jc w:val="both"/>
        <w:rPr>
          <w:rFonts w:ascii="Tahoma" w:hAnsi="Tahoma" w:cs="Tahoma"/>
        </w:rPr>
      </w:pPr>
      <w:r w:rsidRPr="00F66C42">
        <w:rPr>
          <w:rFonts w:ascii="Tahoma" w:hAnsi="Tahoma" w:cs="Tahoma"/>
        </w:rPr>
        <w:t>Merilo za izbiro eko</w:t>
      </w:r>
      <w:r w:rsidR="00293E53">
        <w:rPr>
          <w:rFonts w:ascii="Tahoma" w:hAnsi="Tahoma" w:cs="Tahoma"/>
        </w:rPr>
        <w:t>nomsko najugodnejšega ponudnika</w:t>
      </w:r>
      <w:r w:rsidR="00DE6299">
        <w:rPr>
          <w:rFonts w:ascii="Tahoma" w:hAnsi="Tahoma" w:cs="Tahoma"/>
        </w:rPr>
        <w:t>, ki je oddal dopustno ponudbo</w:t>
      </w:r>
      <w:r w:rsidRPr="00F66C42">
        <w:rPr>
          <w:rFonts w:ascii="Tahoma" w:hAnsi="Tahoma" w:cs="Tahoma"/>
        </w:rPr>
        <w:t xml:space="preserve"> je </w:t>
      </w:r>
      <w:r w:rsidRPr="00F66C42">
        <w:rPr>
          <w:rFonts w:ascii="Tahoma" w:hAnsi="Tahoma" w:cs="Tahoma"/>
          <w:b/>
        </w:rPr>
        <w:t xml:space="preserve">najnižja skupna ponudbena </w:t>
      </w:r>
      <w:r w:rsidR="00CE27AE">
        <w:rPr>
          <w:rFonts w:ascii="Tahoma" w:hAnsi="Tahoma" w:cs="Tahoma"/>
          <w:b/>
        </w:rPr>
        <w:t>vrednost</w:t>
      </w:r>
      <w:r w:rsidR="00CE27AE" w:rsidRPr="00F66C42">
        <w:rPr>
          <w:rFonts w:ascii="Tahoma" w:hAnsi="Tahoma" w:cs="Tahoma"/>
          <w:b/>
        </w:rPr>
        <w:t xml:space="preserve"> </w:t>
      </w:r>
      <w:r w:rsidRPr="00F66C42">
        <w:rPr>
          <w:rFonts w:ascii="Tahoma" w:hAnsi="Tahoma" w:cs="Tahoma"/>
          <w:b/>
        </w:rPr>
        <w:t>v EUR brez DDV</w:t>
      </w:r>
      <w:r w:rsidR="00006733">
        <w:rPr>
          <w:rFonts w:ascii="Tahoma" w:hAnsi="Tahoma" w:cs="Tahoma"/>
        </w:rPr>
        <w:t>, navedena v Prilogi 2.</w:t>
      </w:r>
    </w:p>
    <w:p w14:paraId="4815B751" w14:textId="77777777" w:rsidR="00603FF7" w:rsidRPr="00F66C42" w:rsidRDefault="00603FF7" w:rsidP="00A62419">
      <w:pPr>
        <w:keepNext/>
        <w:keepLines/>
        <w:jc w:val="both"/>
        <w:rPr>
          <w:rFonts w:ascii="Tahoma" w:hAnsi="Tahoma" w:cs="Tahoma"/>
        </w:rPr>
      </w:pPr>
    </w:p>
    <w:p w14:paraId="042679B1" w14:textId="77777777" w:rsidR="00F13519" w:rsidRPr="00293E53" w:rsidRDefault="00895645" w:rsidP="00A62419">
      <w:pPr>
        <w:keepNext/>
        <w:keepLines/>
        <w:jc w:val="both"/>
        <w:rPr>
          <w:rFonts w:ascii="Tahoma" w:hAnsi="Tahoma" w:cs="Tahoma"/>
          <w:i/>
        </w:rPr>
      </w:pPr>
      <w:r w:rsidRPr="00293E53">
        <w:rPr>
          <w:rFonts w:ascii="Tahoma" w:hAnsi="Tahoma" w:cs="Tahoma"/>
          <w:i/>
        </w:rPr>
        <w:t>V primeru</w:t>
      </w:r>
      <w:r w:rsidR="00603FF7" w:rsidRPr="00293E53">
        <w:rPr>
          <w:rFonts w:ascii="Tahoma" w:hAnsi="Tahoma" w:cs="Tahoma"/>
          <w:i/>
        </w:rPr>
        <w:t xml:space="preserve"> dve ali več ponudb z enako skupno ponudbeno ceno v EUR brez DDV </w:t>
      </w:r>
      <w:r w:rsidRPr="00293E53">
        <w:rPr>
          <w:rFonts w:ascii="Tahoma" w:hAnsi="Tahoma" w:cs="Tahoma"/>
          <w:i/>
        </w:rPr>
        <w:t>bo naročnik dal prednost ponudniku</w:t>
      </w:r>
      <w:r w:rsidR="00603FF7" w:rsidRPr="00293E53">
        <w:rPr>
          <w:rFonts w:ascii="Tahoma" w:hAnsi="Tahoma" w:cs="Tahoma"/>
          <w:i/>
        </w:rPr>
        <w:t>,</w:t>
      </w:r>
      <w:r w:rsidRPr="00293E53">
        <w:rPr>
          <w:rFonts w:ascii="Tahoma" w:hAnsi="Tahoma" w:cs="Tahoma"/>
          <w:i/>
        </w:rPr>
        <w:t xml:space="preserve"> </w:t>
      </w:r>
      <w:r w:rsidRPr="00293E53">
        <w:rPr>
          <w:rFonts w:ascii="Tahoma" w:hAnsi="Tahoma" w:cs="Tahoma"/>
          <w:bCs/>
          <w:i/>
        </w:rPr>
        <w:t>ki je prej (časovno – po datumu in uri) oddal ponudbo v informacijski sistem e-JN</w:t>
      </w:r>
      <w:r w:rsidRPr="00293E53">
        <w:rPr>
          <w:rFonts w:ascii="Tahoma" w:hAnsi="Tahoma" w:cs="Tahoma"/>
          <w:i/>
        </w:rPr>
        <w:t>.</w:t>
      </w:r>
    </w:p>
    <w:p w14:paraId="0CE35A2D" w14:textId="60E35745" w:rsidR="004450B1" w:rsidRDefault="004450B1">
      <w:pPr>
        <w:rPr>
          <w:rFonts w:ascii="Tahoma" w:hAnsi="Tahoma" w:cs="Tahoma"/>
        </w:rPr>
      </w:pPr>
      <w:r>
        <w:rPr>
          <w:rFonts w:ascii="Tahoma" w:hAnsi="Tahoma" w:cs="Tahoma"/>
        </w:rPr>
        <w:br w:type="page"/>
      </w:r>
    </w:p>
    <w:p w14:paraId="3CC90A30" w14:textId="77777777" w:rsidR="00363E6C" w:rsidRPr="00C8579C" w:rsidRDefault="00363E6C" w:rsidP="00A62419">
      <w:pPr>
        <w:keepNext/>
        <w:keepLines/>
        <w:numPr>
          <w:ilvl w:val="0"/>
          <w:numId w:val="2"/>
        </w:numPr>
        <w:jc w:val="both"/>
        <w:rPr>
          <w:rFonts w:ascii="Tahoma" w:hAnsi="Tahoma" w:cs="Tahoma"/>
          <w:b/>
          <w:sz w:val="24"/>
        </w:rPr>
      </w:pPr>
      <w:r w:rsidRPr="00C8579C">
        <w:rPr>
          <w:rFonts w:ascii="Tahoma" w:hAnsi="Tahoma" w:cs="Tahoma"/>
          <w:b/>
          <w:sz w:val="24"/>
        </w:rPr>
        <w:lastRenderedPageBreak/>
        <w:t>ROK ZA PREDLOŽITEV PONUDB IN ODPIRANJE PONUDB, NAVODILA PONUDNIKOM ZA IZDELAVO PONUDBE, NAČIN ZA PREDLOŽITEV PONUDB in VSEBINA PONUDB</w:t>
      </w:r>
    </w:p>
    <w:p w14:paraId="0798A8C9" w14:textId="77777777" w:rsidR="007C70A1" w:rsidRPr="00C8579C" w:rsidRDefault="007C70A1" w:rsidP="00A62419">
      <w:pPr>
        <w:keepNext/>
        <w:keepLines/>
        <w:ind w:left="360"/>
        <w:jc w:val="both"/>
        <w:rPr>
          <w:rFonts w:ascii="Tahoma" w:hAnsi="Tahoma" w:cs="Tahoma"/>
          <w:b/>
          <w:sz w:val="24"/>
        </w:rPr>
      </w:pPr>
    </w:p>
    <w:p w14:paraId="068FD63A" w14:textId="7BC81C57" w:rsidR="00363E6C" w:rsidRPr="00C8579C" w:rsidRDefault="00363E6C" w:rsidP="00A62419">
      <w:pPr>
        <w:keepNext/>
        <w:keepLines/>
        <w:numPr>
          <w:ilvl w:val="1"/>
          <w:numId w:val="2"/>
        </w:numPr>
        <w:jc w:val="both"/>
        <w:rPr>
          <w:rFonts w:ascii="Tahoma" w:hAnsi="Tahoma" w:cs="Tahoma"/>
          <w:b/>
        </w:rPr>
      </w:pPr>
      <w:r w:rsidRPr="00C8579C">
        <w:rPr>
          <w:rFonts w:ascii="Tahoma" w:hAnsi="Tahoma" w:cs="Tahoma"/>
          <w:b/>
        </w:rPr>
        <w:t xml:space="preserve">Rok za </w:t>
      </w:r>
      <w:r w:rsidR="00C65389">
        <w:rPr>
          <w:rFonts w:ascii="Tahoma" w:hAnsi="Tahoma" w:cs="Tahoma"/>
          <w:b/>
        </w:rPr>
        <w:t xml:space="preserve">predložitev </w:t>
      </w:r>
      <w:r w:rsidRPr="00C8579C">
        <w:rPr>
          <w:rFonts w:ascii="Tahoma" w:hAnsi="Tahoma" w:cs="Tahoma"/>
          <w:b/>
        </w:rPr>
        <w:t>te</w:t>
      </w:r>
      <w:r w:rsidR="00C65389">
        <w:rPr>
          <w:rFonts w:ascii="Tahoma" w:hAnsi="Tahoma" w:cs="Tahoma"/>
          <w:b/>
        </w:rPr>
        <w:t>r</w:t>
      </w:r>
      <w:r w:rsidRPr="00C8579C">
        <w:rPr>
          <w:rFonts w:ascii="Tahoma" w:hAnsi="Tahoma" w:cs="Tahoma"/>
          <w:b/>
        </w:rPr>
        <w:t xml:space="preserve"> ponudb in javno odpiranje ponudb</w:t>
      </w:r>
    </w:p>
    <w:p w14:paraId="571A332E" w14:textId="77777777" w:rsidR="00363E6C" w:rsidRPr="00C8579C" w:rsidRDefault="00363E6C" w:rsidP="00A62419">
      <w:pPr>
        <w:keepNext/>
        <w:keepLines/>
        <w:jc w:val="both"/>
        <w:rPr>
          <w:rFonts w:ascii="Tahoma" w:hAnsi="Tahoma" w:cs="Tahoma"/>
        </w:rPr>
      </w:pPr>
    </w:p>
    <w:p w14:paraId="232A49D3" w14:textId="5E484EC2" w:rsidR="00363E6C" w:rsidRPr="00674EE4" w:rsidRDefault="00363E6C" w:rsidP="00A62419">
      <w:pPr>
        <w:pStyle w:val="Telobesedila3"/>
        <w:keepNext/>
        <w:keepLines/>
        <w:rPr>
          <w:rFonts w:ascii="Tahoma" w:hAnsi="Tahoma" w:cs="Tahoma"/>
          <w:lang w:val="sl-SI"/>
        </w:rPr>
      </w:pPr>
      <w:r w:rsidRPr="00C8579C">
        <w:rPr>
          <w:rFonts w:ascii="Tahoma" w:hAnsi="Tahoma" w:cs="Tahoma"/>
          <w:lang w:val="sl-SI"/>
        </w:rPr>
        <w:t xml:space="preserve">Ponudba se šteje za pravočasno oddano, če jo naročnik prejme preko sistema e-JN </w:t>
      </w:r>
      <w:hyperlink r:id="rId15" w:history="1">
        <w:r w:rsidR="00D35207" w:rsidRPr="00346C6B">
          <w:rPr>
            <w:rFonts w:ascii="Arial" w:eastAsia="Calibri" w:hAnsi="Arial" w:cs="Arial"/>
            <w:color w:val="0000FF"/>
            <w:u w:val="single"/>
            <w:lang w:val="sl-SI"/>
          </w:rPr>
          <w:t>https://ejn.gov.si</w:t>
        </w:r>
      </w:hyperlink>
      <w:r w:rsidRPr="00C8579C">
        <w:rPr>
          <w:rFonts w:ascii="Tahoma" w:hAnsi="Tahoma" w:cs="Tahoma"/>
          <w:lang w:val="sl-SI"/>
        </w:rPr>
        <w:t xml:space="preserve"> </w:t>
      </w:r>
      <w:r w:rsidRPr="00CF7DCE">
        <w:rPr>
          <w:rFonts w:ascii="Tahoma" w:hAnsi="Tahoma" w:cs="Tahoma"/>
          <w:b/>
          <w:lang w:val="sl-SI"/>
        </w:rPr>
        <w:t xml:space="preserve">najkasneje </w:t>
      </w:r>
      <w:r w:rsidRPr="00674EE4">
        <w:rPr>
          <w:rFonts w:ascii="Tahoma" w:hAnsi="Tahoma" w:cs="Tahoma"/>
          <w:b/>
          <w:lang w:val="sl-SI"/>
        </w:rPr>
        <w:t>do</w:t>
      </w:r>
      <w:r w:rsidR="00F13519" w:rsidRPr="00674EE4">
        <w:rPr>
          <w:rFonts w:ascii="Tahoma" w:hAnsi="Tahoma" w:cs="Tahoma"/>
          <w:b/>
          <w:lang w:val="sl-SI"/>
        </w:rPr>
        <w:t xml:space="preserve"> </w:t>
      </w:r>
      <w:r w:rsidR="00AA7582" w:rsidRPr="00AA7582">
        <w:rPr>
          <w:rFonts w:ascii="Tahoma" w:hAnsi="Tahoma" w:cs="Tahoma"/>
          <w:b/>
          <w:lang w:val="sl-SI"/>
        </w:rPr>
        <w:t>2</w:t>
      </w:r>
      <w:r w:rsidR="00B24C76">
        <w:rPr>
          <w:rFonts w:ascii="Tahoma" w:hAnsi="Tahoma" w:cs="Tahoma"/>
          <w:b/>
          <w:lang w:val="sl-SI"/>
        </w:rPr>
        <w:t>5</w:t>
      </w:r>
      <w:r w:rsidR="00F13519" w:rsidRPr="00AA7582">
        <w:rPr>
          <w:rFonts w:ascii="Tahoma" w:hAnsi="Tahoma" w:cs="Tahoma"/>
          <w:b/>
          <w:lang w:val="sl-SI"/>
        </w:rPr>
        <w:t>.</w:t>
      </w:r>
      <w:r w:rsidR="00AA7582" w:rsidRPr="00AA7582">
        <w:rPr>
          <w:rFonts w:ascii="Tahoma" w:hAnsi="Tahoma" w:cs="Tahoma"/>
          <w:b/>
          <w:lang w:val="sl-SI"/>
        </w:rPr>
        <w:t xml:space="preserve"> 11. </w:t>
      </w:r>
      <w:r w:rsidR="00CE27AE" w:rsidRPr="00AA7582">
        <w:rPr>
          <w:rFonts w:ascii="Tahoma" w:hAnsi="Tahoma" w:cs="Tahoma"/>
          <w:b/>
          <w:lang w:val="sl-SI"/>
        </w:rPr>
        <w:t>202</w:t>
      </w:r>
      <w:r w:rsidR="00CF7DCE" w:rsidRPr="00AA7582">
        <w:rPr>
          <w:rFonts w:ascii="Tahoma" w:hAnsi="Tahoma" w:cs="Tahoma"/>
          <w:b/>
          <w:lang w:val="sl-SI"/>
        </w:rPr>
        <w:t>5</w:t>
      </w:r>
      <w:r w:rsidR="00CE27AE" w:rsidRPr="00AA7582">
        <w:rPr>
          <w:rFonts w:ascii="Tahoma" w:hAnsi="Tahoma" w:cs="Tahoma"/>
          <w:b/>
          <w:i/>
          <w:lang w:val="sl-SI"/>
        </w:rPr>
        <w:t xml:space="preserve"> </w:t>
      </w:r>
      <w:r w:rsidRPr="00AA7582">
        <w:rPr>
          <w:rFonts w:ascii="Tahoma" w:hAnsi="Tahoma" w:cs="Tahoma"/>
          <w:b/>
          <w:lang w:val="sl-SI"/>
        </w:rPr>
        <w:t xml:space="preserve">do </w:t>
      </w:r>
      <w:r w:rsidR="00AA7582" w:rsidRPr="00AA7582">
        <w:rPr>
          <w:rFonts w:ascii="Tahoma" w:hAnsi="Tahoma" w:cs="Tahoma"/>
          <w:b/>
          <w:lang w:val="sl-SI"/>
        </w:rPr>
        <w:t>10</w:t>
      </w:r>
      <w:r w:rsidRPr="00AA7582">
        <w:rPr>
          <w:rFonts w:ascii="Tahoma" w:hAnsi="Tahoma" w:cs="Tahoma"/>
          <w:b/>
          <w:lang w:val="sl-SI"/>
        </w:rPr>
        <w:t>.00</w:t>
      </w:r>
      <w:r w:rsidRPr="00AA7582">
        <w:rPr>
          <w:rFonts w:ascii="Tahoma" w:hAnsi="Tahoma" w:cs="Tahoma"/>
          <w:lang w:val="sl-SI"/>
        </w:rPr>
        <w:t xml:space="preserve"> </w:t>
      </w:r>
      <w:r w:rsidRPr="00AA7582">
        <w:rPr>
          <w:rFonts w:ascii="Tahoma" w:hAnsi="Tahoma" w:cs="Tahoma"/>
          <w:b/>
          <w:lang w:val="sl-SI"/>
        </w:rPr>
        <w:t>ure</w:t>
      </w:r>
      <w:r w:rsidRPr="00674EE4">
        <w:rPr>
          <w:rFonts w:ascii="Tahoma" w:hAnsi="Tahoma" w:cs="Tahoma"/>
          <w:lang w:val="sl-SI"/>
        </w:rPr>
        <w:t>. Za oddano ponudbo se šteje ponudba, ki je v informacijskem sistemu e-JN označena s statusom »ODDANO«. Ponudnik nosi vse stroške priprave in predložitve ponudbe.</w:t>
      </w:r>
    </w:p>
    <w:p w14:paraId="285EDC86" w14:textId="77777777" w:rsidR="00363E6C" w:rsidRPr="00674EE4" w:rsidRDefault="00363E6C" w:rsidP="00A62419">
      <w:pPr>
        <w:keepNext/>
        <w:keepLines/>
        <w:jc w:val="both"/>
        <w:rPr>
          <w:rFonts w:ascii="Tahoma" w:hAnsi="Tahoma" w:cs="Tahoma"/>
          <w:b/>
        </w:rPr>
      </w:pPr>
    </w:p>
    <w:p w14:paraId="5A3ED559" w14:textId="77777777" w:rsidR="00363E6C" w:rsidRPr="00674EE4" w:rsidRDefault="00363E6C" w:rsidP="00A62419">
      <w:pPr>
        <w:pStyle w:val="Telobesedila3"/>
        <w:keepNext/>
        <w:keepLines/>
        <w:rPr>
          <w:rFonts w:ascii="Tahoma" w:hAnsi="Tahoma" w:cs="Tahoma"/>
          <w:lang w:val="sl-SI"/>
        </w:rPr>
      </w:pPr>
      <w:r w:rsidRPr="00674EE4">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378B9AEA" w14:textId="77777777" w:rsidR="00363E6C" w:rsidRPr="00674EE4" w:rsidRDefault="00363E6C" w:rsidP="00A62419">
      <w:pPr>
        <w:pStyle w:val="Telobesedila3"/>
        <w:keepNext/>
        <w:keepLines/>
        <w:rPr>
          <w:rFonts w:ascii="Tahoma" w:hAnsi="Tahoma" w:cs="Tahoma"/>
          <w:lang w:val="sl-SI"/>
        </w:rPr>
      </w:pPr>
    </w:p>
    <w:p w14:paraId="01C2C5D9" w14:textId="77777777" w:rsidR="00363E6C" w:rsidRPr="00674EE4" w:rsidRDefault="00363E6C" w:rsidP="00A62419">
      <w:pPr>
        <w:pStyle w:val="Telobesedila3"/>
        <w:keepNext/>
        <w:keepLines/>
        <w:rPr>
          <w:rFonts w:ascii="Tahoma" w:hAnsi="Tahoma" w:cs="Tahoma"/>
          <w:lang w:val="sl-SI"/>
        </w:rPr>
      </w:pPr>
      <w:r w:rsidRPr="00674EE4">
        <w:rPr>
          <w:rFonts w:ascii="Tahoma" w:hAnsi="Tahoma" w:cs="Tahoma"/>
          <w:lang w:val="sl-SI"/>
        </w:rPr>
        <w:t>Po preteku roka za predložitev ponudb ponudbe ne bo več mogoče oddati.</w:t>
      </w:r>
    </w:p>
    <w:p w14:paraId="282CCA35" w14:textId="77777777" w:rsidR="00363E6C" w:rsidRPr="00674EE4" w:rsidRDefault="00363E6C" w:rsidP="00A62419">
      <w:pPr>
        <w:pStyle w:val="Telobesedila3"/>
        <w:keepNext/>
        <w:keepLines/>
        <w:rPr>
          <w:rFonts w:ascii="Tahoma" w:hAnsi="Tahoma" w:cs="Tahoma"/>
          <w:lang w:val="sl-SI"/>
        </w:rPr>
      </w:pPr>
    </w:p>
    <w:p w14:paraId="59562BD2" w14:textId="77777777" w:rsidR="00363E6C" w:rsidRPr="00674EE4" w:rsidRDefault="00363E6C" w:rsidP="00A62419">
      <w:pPr>
        <w:pStyle w:val="Telobesedila3"/>
        <w:keepNext/>
        <w:keepLines/>
        <w:rPr>
          <w:rFonts w:ascii="Tahoma" w:hAnsi="Tahoma" w:cs="Tahoma"/>
          <w:i/>
          <w:lang w:val="sl-SI"/>
        </w:rPr>
      </w:pPr>
      <w:r w:rsidRPr="00674EE4">
        <w:rPr>
          <w:rFonts w:ascii="Tahoma" w:hAnsi="Tahoma" w:cs="Tahoma"/>
          <w:lang w:val="sl-SI"/>
        </w:rPr>
        <w:t xml:space="preserve">Dostop do povezave za oddajo elektronske ponudbe v tem postopku javnega naročila je ponudnikom na voljo </w:t>
      </w:r>
      <w:r w:rsidRPr="00674EE4">
        <w:rPr>
          <w:rFonts w:ascii="Tahoma" w:hAnsi="Tahoma" w:cs="Tahoma"/>
          <w:u w:val="single"/>
          <w:lang w:val="sl-SI"/>
        </w:rPr>
        <w:t xml:space="preserve">v predmetnem Obvestilu o javnem naročilu Portala JN </w:t>
      </w:r>
      <w:r w:rsidRPr="00674EE4">
        <w:rPr>
          <w:rFonts w:ascii="Tahoma" w:hAnsi="Tahoma" w:cs="Tahoma"/>
          <w:b/>
          <w:u w:val="single"/>
          <w:lang w:val="sl-SI"/>
        </w:rPr>
        <w:t>v razdelku »1.3 Sporočanje«</w:t>
      </w:r>
      <w:r w:rsidRPr="00674EE4">
        <w:rPr>
          <w:rFonts w:ascii="Tahoma" w:hAnsi="Tahoma" w:cs="Tahoma"/>
          <w:lang w:val="sl-SI"/>
        </w:rPr>
        <w:t xml:space="preserve">. </w:t>
      </w:r>
    </w:p>
    <w:p w14:paraId="59DBFC97" w14:textId="77777777" w:rsidR="00363E6C" w:rsidRPr="00674EE4" w:rsidRDefault="00363E6C" w:rsidP="00A62419">
      <w:pPr>
        <w:keepNext/>
        <w:keepLines/>
        <w:jc w:val="both"/>
        <w:rPr>
          <w:rFonts w:ascii="Tahoma" w:hAnsi="Tahoma" w:cs="Tahoma"/>
          <w:b/>
        </w:rPr>
      </w:pPr>
    </w:p>
    <w:p w14:paraId="67761CDF" w14:textId="4DD0A26C" w:rsidR="00363E6C" w:rsidRPr="00674EE4" w:rsidRDefault="00363E6C" w:rsidP="00A62419">
      <w:pPr>
        <w:keepNext/>
        <w:keepLines/>
        <w:jc w:val="both"/>
        <w:rPr>
          <w:rFonts w:ascii="Tahoma" w:hAnsi="Tahoma" w:cs="Tahoma"/>
        </w:rPr>
      </w:pPr>
      <w:r w:rsidRPr="00674EE4">
        <w:rPr>
          <w:rFonts w:ascii="Tahoma" w:hAnsi="Tahoma" w:cs="Tahoma"/>
        </w:rPr>
        <w:t xml:space="preserve">Odpiranje ponudb bo potekalo avtomatično v informacijskem sistemu </w:t>
      </w:r>
      <w:r w:rsidRPr="00AA7582">
        <w:rPr>
          <w:rFonts w:ascii="Tahoma" w:hAnsi="Tahoma" w:cs="Tahoma"/>
        </w:rPr>
        <w:t xml:space="preserve">e-JN dne </w:t>
      </w:r>
      <w:r w:rsidR="00AA7582" w:rsidRPr="00AA7582">
        <w:rPr>
          <w:rFonts w:ascii="Tahoma" w:hAnsi="Tahoma" w:cs="Tahoma"/>
          <w:b/>
        </w:rPr>
        <w:t>2</w:t>
      </w:r>
      <w:r w:rsidR="00B24C76">
        <w:rPr>
          <w:rFonts w:ascii="Tahoma" w:hAnsi="Tahoma" w:cs="Tahoma"/>
          <w:b/>
        </w:rPr>
        <w:t>5</w:t>
      </w:r>
      <w:r w:rsidR="00046D9F" w:rsidRPr="00AA7582">
        <w:rPr>
          <w:rFonts w:ascii="Tahoma" w:hAnsi="Tahoma" w:cs="Tahoma"/>
          <w:b/>
        </w:rPr>
        <w:t>.</w:t>
      </w:r>
      <w:r w:rsidR="00AA7582" w:rsidRPr="00AA7582">
        <w:rPr>
          <w:rFonts w:ascii="Tahoma" w:hAnsi="Tahoma" w:cs="Tahoma"/>
          <w:b/>
        </w:rPr>
        <w:t xml:space="preserve"> 11. </w:t>
      </w:r>
      <w:r w:rsidR="00046D9F" w:rsidRPr="00AA7582">
        <w:rPr>
          <w:rFonts w:ascii="Tahoma" w:hAnsi="Tahoma" w:cs="Tahoma"/>
          <w:b/>
        </w:rPr>
        <w:t>2025</w:t>
      </w:r>
      <w:r w:rsidR="00046D9F" w:rsidRPr="00674EE4">
        <w:rPr>
          <w:rFonts w:ascii="Tahoma" w:hAnsi="Tahoma" w:cs="Tahoma"/>
          <w:b/>
          <w:i/>
        </w:rPr>
        <w:t xml:space="preserve"> </w:t>
      </w:r>
      <w:r w:rsidR="00AA7582">
        <w:rPr>
          <w:rFonts w:ascii="Tahoma" w:hAnsi="Tahoma" w:cs="Tahoma"/>
        </w:rPr>
        <w:t xml:space="preserve">s pričetkom </w:t>
      </w:r>
      <w:r w:rsidRPr="00674EE4">
        <w:rPr>
          <w:rFonts w:ascii="Tahoma" w:hAnsi="Tahoma" w:cs="Tahoma"/>
          <w:b/>
        </w:rPr>
        <w:t xml:space="preserve">ob </w:t>
      </w:r>
      <w:r w:rsidR="00F13519" w:rsidRPr="00674EE4">
        <w:rPr>
          <w:rFonts w:ascii="Tahoma" w:hAnsi="Tahoma" w:cs="Tahoma"/>
          <w:b/>
        </w:rPr>
        <w:t>1</w:t>
      </w:r>
      <w:r w:rsidR="00AA7582">
        <w:rPr>
          <w:rFonts w:ascii="Tahoma" w:hAnsi="Tahoma" w:cs="Tahoma"/>
          <w:b/>
        </w:rPr>
        <w:t>2</w:t>
      </w:r>
      <w:r w:rsidR="00006733" w:rsidRPr="00674EE4">
        <w:rPr>
          <w:rFonts w:ascii="Tahoma" w:hAnsi="Tahoma" w:cs="Tahoma"/>
          <w:b/>
        </w:rPr>
        <w:t>.00</w:t>
      </w:r>
      <w:r w:rsidRPr="00674EE4">
        <w:rPr>
          <w:rFonts w:ascii="Tahoma" w:hAnsi="Tahoma" w:cs="Tahoma"/>
          <w:b/>
        </w:rPr>
        <w:t xml:space="preserve"> uri</w:t>
      </w:r>
      <w:r w:rsidRPr="00674EE4">
        <w:rPr>
          <w:rFonts w:ascii="Tahoma" w:hAnsi="Tahoma" w:cs="Tahoma"/>
        </w:rPr>
        <w:t xml:space="preserve"> na spletnem naslovu </w:t>
      </w:r>
      <w:hyperlink r:id="rId16" w:history="1">
        <w:r w:rsidR="00D35207" w:rsidRPr="00674EE4">
          <w:rPr>
            <w:rFonts w:ascii="Arial" w:eastAsia="Calibri" w:hAnsi="Arial" w:cs="Arial"/>
            <w:color w:val="0000FF"/>
            <w:u w:val="single"/>
          </w:rPr>
          <w:t>https://ejn.gov.si</w:t>
        </w:r>
      </w:hyperlink>
      <w:r w:rsidRPr="00674EE4">
        <w:rPr>
          <w:rFonts w:ascii="Tahoma" w:hAnsi="Tahoma" w:cs="Tahoma"/>
        </w:rPr>
        <w:t xml:space="preserve">. </w:t>
      </w:r>
    </w:p>
    <w:p w14:paraId="393E860E" w14:textId="77777777" w:rsidR="00363E6C" w:rsidRPr="00674EE4" w:rsidRDefault="00363E6C" w:rsidP="00A62419">
      <w:pPr>
        <w:keepNext/>
        <w:keepLines/>
        <w:jc w:val="both"/>
        <w:rPr>
          <w:rFonts w:ascii="Tahoma" w:hAnsi="Tahoma" w:cs="Tahoma"/>
        </w:rPr>
      </w:pPr>
    </w:p>
    <w:p w14:paraId="2EA9A845" w14:textId="6A577762" w:rsidR="00D35207" w:rsidRDefault="00D35207" w:rsidP="00A62419">
      <w:pPr>
        <w:keepNext/>
        <w:keepLines/>
        <w:jc w:val="both"/>
        <w:rPr>
          <w:rFonts w:ascii="Tahoma" w:hAnsi="Tahoma" w:cs="Tahoma"/>
        </w:rPr>
      </w:pPr>
      <w:r w:rsidRPr="00674EE4">
        <w:rPr>
          <w:rFonts w:ascii="Tahoma" w:hAnsi="Tahoma" w:cs="Tahoma"/>
        </w:rPr>
        <w:t>Odpiranje poteka tako, da sistem e-JN samodejno ob uri, ki je določena za</w:t>
      </w:r>
      <w:r w:rsidRPr="002F4A49">
        <w:rPr>
          <w:rFonts w:ascii="Tahoma" w:hAnsi="Tahoma" w:cs="Tahoma"/>
        </w:rPr>
        <w:t xml:space="preserve"> javno odpiranje ponudb, prikaže podatke o ponudniku, o variantah, če so bile zahtevane oziroma dovoljene, skupni ponudbeni vrednosti ponudbe ter omogoči dostop do dokumenta, ki ga ponudnik naloži v sistem e-JN pod razdelek »Skupna ponudbena cena«, v del »Predračun«. </w:t>
      </w:r>
    </w:p>
    <w:p w14:paraId="3DA92919" w14:textId="77777777" w:rsidR="00696616" w:rsidRPr="00C8579C" w:rsidRDefault="00696616" w:rsidP="00A62419">
      <w:pPr>
        <w:keepNext/>
        <w:keepLines/>
        <w:jc w:val="both"/>
        <w:rPr>
          <w:rFonts w:ascii="Tahoma" w:hAnsi="Tahoma" w:cs="Tahoma"/>
        </w:rPr>
      </w:pPr>
    </w:p>
    <w:p w14:paraId="1D9A693E" w14:textId="77777777" w:rsidR="00363E6C" w:rsidRPr="00C8579C" w:rsidRDefault="00363E6C" w:rsidP="00A62419">
      <w:pPr>
        <w:keepNext/>
        <w:keepLines/>
        <w:numPr>
          <w:ilvl w:val="1"/>
          <w:numId w:val="2"/>
        </w:numPr>
        <w:jc w:val="both"/>
        <w:rPr>
          <w:rFonts w:ascii="Tahoma" w:hAnsi="Tahoma" w:cs="Tahoma"/>
          <w:b/>
        </w:rPr>
      </w:pPr>
      <w:r w:rsidRPr="00C8579C">
        <w:rPr>
          <w:rFonts w:ascii="Tahoma" w:hAnsi="Tahoma" w:cs="Tahoma"/>
          <w:b/>
        </w:rPr>
        <w:t>Način in navodila za predložitev ponudb</w:t>
      </w:r>
    </w:p>
    <w:p w14:paraId="47C43C1A" w14:textId="77777777" w:rsidR="00363E6C" w:rsidRPr="00C8579C" w:rsidRDefault="00363E6C" w:rsidP="00A62419">
      <w:pPr>
        <w:keepNext/>
        <w:keepLines/>
        <w:jc w:val="both"/>
        <w:rPr>
          <w:rFonts w:ascii="Tahoma" w:hAnsi="Tahoma" w:cs="Tahoma"/>
          <w:b/>
        </w:rPr>
      </w:pPr>
    </w:p>
    <w:p w14:paraId="4E427D59" w14:textId="77777777" w:rsidR="00D35207" w:rsidRPr="00CE2724" w:rsidRDefault="00D35207" w:rsidP="00A62419">
      <w:pPr>
        <w:pStyle w:val="Telobesedila3"/>
        <w:keepNext/>
        <w:keepLines/>
        <w:rPr>
          <w:rFonts w:ascii="Tahoma" w:hAnsi="Tahoma" w:cs="Tahoma"/>
        </w:rPr>
      </w:pPr>
      <w:r w:rsidRPr="00CE2724">
        <w:rPr>
          <w:rFonts w:ascii="Tahoma" w:hAnsi="Tahoma" w:cs="Tahoma"/>
        </w:rPr>
        <w:t xml:space="preserve">Ponudniki morajo ponudbe predložiti v informacijski sistem e-JN (v nadaljevanju: sistem e-JN) na spletnem naslovu </w:t>
      </w:r>
      <w:hyperlink r:id="rId17"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8" w:history="1">
        <w:r w:rsidRPr="00CE2724">
          <w:rPr>
            <w:rStyle w:val="Hiperpovezava"/>
            <w:rFonts w:ascii="Tahoma" w:hAnsi="Tahoma" w:cs="Tahoma"/>
          </w:rPr>
          <w:t>https://ejn.gov.si</w:t>
        </w:r>
      </w:hyperlink>
      <w:r w:rsidRPr="00CE2724">
        <w:rPr>
          <w:rFonts w:ascii="Tahoma" w:hAnsi="Tahoma" w:cs="Tahoma"/>
        </w:rPr>
        <w:t>.</w:t>
      </w:r>
    </w:p>
    <w:p w14:paraId="67CF993E" w14:textId="77777777" w:rsidR="00D35207" w:rsidRPr="00CE2724" w:rsidRDefault="00D35207" w:rsidP="00A62419">
      <w:pPr>
        <w:pStyle w:val="Telobesedila3"/>
        <w:keepNext/>
        <w:keepLines/>
        <w:rPr>
          <w:rFonts w:ascii="Tahoma" w:hAnsi="Tahoma" w:cs="Tahoma"/>
        </w:rPr>
      </w:pPr>
    </w:p>
    <w:p w14:paraId="2236DE87" w14:textId="77777777" w:rsidR="00D35207" w:rsidRPr="00CE2724" w:rsidRDefault="00D35207" w:rsidP="00A62419">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9"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14:paraId="2E03B650" w14:textId="77777777" w:rsidR="00D35207" w:rsidRPr="00CE2724" w:rsidRDefault="00D35207" w:rsidP="00A62419">
      <w:pPr>
        <w:pStyle w:val="Telobesedila3"/>
        <w:keepNext/>
        <w:keepLines/>
        <w:rPr>
          <w:rFonts w:ascii="Tahoma" w:hAnsi="Tahoma" w:cs="Tahoma"/>
        </w:rPr>
      </w:pPr>
    </w:p>
    <w:p w14:paraId="5F75E9A9" w14:textId="77777777" w:rsidR="00D35207" w:rsidRPr="00CE2724" w:rsidRDefault="00D35207" w:rsidP="00A62419">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 xml:space="preserve">RS, št. 97/07 – uradno prečiščeno besedilo, 64/16 – </w:t>
      </w:r>
      <w:proofErr w:type="spellStart"/>
      <w:r w:rsidRPr="004569E9">
        <w:rPr>
          <w:rFonts w:ascii="Tahoma" w:hAnsi="Tahoma" w:cs="Tahoma"/>
          <w:lang w:val="sl-SI"/>
        </w:rPr>
        <w:t>odl</w:t>
      </w:r>
      <w:proofErr w:type="spellEnd"/>
      <w:r w:rsidRPr="004569E9">
        <w:rPr>
          <w:rFonts w:ascii="Tahoma" w:hAnsi="Tahoma" w:cs="Tahoma"/>
          <w:lang w:val="sl-SI"/>
        </w:rPr>
        <w:t>.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14:paraId="3278F127" w14:textId="64C835DD" w:rsidR="00CA4907" w:rsidRDefault="00CA4907" w:rsidP="00A62419">
      <w:pPr>
        <w:keepNext/>
        <w:keepLines/>
        <w:jc w:val="both"/>
        <w:rPr>
          <w:rFonts w:ascii="Tahoma" w:hAnsi="Tahoma" w:cs="Tahoma"/>
        </w:rPr>
      </w:pPr>
    </w:p>
    <w:p w14:paraId="7D5755A4" w14:textId="77777777" w:rsidR="00363E6C" w:rsidRPr="00C8579C" w:rsidRDefault="00363E6C" w:rsidP="00A62419">
      <w:pPr>
        <w:keepNext/>
        <w:keepLines/>
        <w:numPr>
          <w:ilvl w:val="1"/>
          <w:numId w:val="2"/>
        </w:numPr>
        <w:jc w:val="both"/>
        <w:rPr>
          <w:rFonts w:ascii="Tahoma" w:hAnsi="Tahoma" w:cs="Tahoma"/>
          <w:b/>
        </w:rPr>
      </w:pPr>
      <w:r w:rsidRPr="00C8579C">
        <w:rPr>
          <w:rFonts w:ascii="Tahoma" w:hAnsi="Tahoma" w:cs="Tahoma"/>
          <w:b/>
        </w:rPr>
        <w:t>Izdelava ponudbe</w:t>
      </w:r>
    </w:p>
    <w:p w14:paraId="1A7D7DB3" w14:textId="77777777" w:rsidR="00363E6C" w:rsidRPr="00C8579C" w:rsidRDefault="00363E6C" w:rsidP="00A62419">
      <w:pPr>
        <w:keepNext/>
        <w:keepLines/>
        <w:jc w:val="both"/>
        <w:rPr>
          <w:rFonts w:ascii="Tahoma" w:hAnsi="Tahoma" w:cs="Tahoma"/>
        </w:rPr>
      </w:pPr>
    </w:p>
    <w:p w14:paraId="5995E9E4" w14:textId="571EC923" w:rsidR="000B325B" w:rsidRPr="000B325B" w:rsidRDefault="00363E6C" w:rsidP="000B325B">
      <w:pPr>
        <w:keepNext/>
        <w:keepLines/>
        <w:jc w:val="both"/>
        <w:rPr>
          <w:rFonts w:ascii="Tahoma" w:hAnsi="Tahoma" w:cs="Tahoma"/>
        </w:rPr>
      </w:pPr>
      <w:r w:rsidRPr="00C8579C">
        <w:rPr>
          <w:rFonts w:ascii="Tahoma" w:hAnsi="Tahoma" w:cs="Tahoma"/>
        </w:rPr>
        <w:t>Ponudba naj bo izdelana tako, da vsebuje vse zahtevane dokumente in obrazce, navedene v tč. 6.4. razpisne dokumentacije</w:t>
      </w:r>
      <w:r w:rsidR="000B325B" w:rsidRPr="000B325B">
        <w:rPr>
          <w:rFonts w:ascii="Tahoma" w:hAnsi="Tahoma" w:cs="Tahoma"/>
        </w:rPr>
        <w:t>, brez dodatnih pogojev. Popravljene napake morajo biti označene, žigosane ter podpisane s strani odgovorne osebe ponudnika. Ponudba ne sme vsebovati nobenih sprememb in dodatkov, ki niso v skladu z razpisno dokumentacijo. V kolikor ponudba vsebuje takšne spremembe in dodatke, bo naročnik štel, da se ponudnik ne strinja z zahtevami in pogoji te razpisne dokumentacije, ter bo posledično takšno ponudbo kot nedopustno zavrnil iz nadaljnjega ocenjevanja.</w:t>
      </w:r>
    </w:p>
    <w:p w14:paraId="673ABBF3" w14:textId="77777777" w:rsidR="000B325B" w:rsidRPr="000B325B" w:rsidRDefault="000B325B" w:rsidP="000B325B">
      <w:pPr>
        <w:keepNext/>
        <w:keepLines/>
        <w:jc w:val="both"/>
        <w:rPr>
          <w:rFonts w:ascii="Tahoma" w:hAnsi="Tahoma" w:cs="Tahoma"/>
        </w:rPr>
      </w:pPr>
    </w:p>
    <w:p w14:paraId="5349373D" w14:textId="77777777" w:rsidR="000B325B" w:rsidRPr="000B325B" w:rsidRDefault="000B325B" w:rsidP="000B325B">
      <w:pPr>
        <w:keepNext/>
        <w:keepLines/>
        <w:jc w:val="both"/>
        <w:rPr>
          <w:rFonts w:ascii="Tahoma" w:hAnsi="Tahoma" w:cs="Tahoma"/>
        </w:rPr>
      </w:pPr>
      <w:r w:rsidRPr="000B325B">
        <w:rPr>
          <w:rFonts w:ascii="Tahoma" w:hAnsi="Tahoma" w:cs="Tahoma"/>
        </w:rPr>
        <w:lastRenderedPageBreak/>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3AD8F075" w14:textId="77777777" w:rsidR="000B325B" w:rsidRPr="000B325B" w:rsidRDefault="000B325B" w:rsidP="000B325B">
      <w:pPr>
        <w:keepNext/>
        <w:keepLines/>
        <w:jc w:val="both"/>
        <w:rPr>
          <w:rFonts w:ascii="Tahoma" w:hAnsi="Tahoma" w:cs="Tahoma"/>
        </w:rPr>
      </w:pPr>
    </w:p>
    <w:p w14:paraId="044FC7F9" w14:textId="65A9E656" w:rsidR="00363E6C" w:rsidRDefault="000B325B" w:rsidP="000B325B">
      <w:pPr>
        <w:keepNext/>
        <w:keepLines/>
        <w:jc w:val="both"/>
        <w:rPr>
          <w:rFonts w:ascii="Tahoma" w:hAnsi="Tahoma" w:cs="Tahoma"/>
        </w:rPr>
      </w:pPr>
      <w:r w:rsidRPr="000B325B">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71AE2C22" w14:textId="77777777" w:rsidR="00965A72" w:rsidRPr="00C8579C" w:rsidRDefault="00965A72" w:rsidP="00A62419">
      <w:pPr>
        <w:keepNext/>
        <w:keepLines/>
        <w:jc w:val="both"/>
        <w:rPr>
          <w:rFonts w:ascii="Tahoma" w:hAnsi="Tahoma" w:cs="Tahoma"/>
        </w:rPr>
      </w:pPr>
    </w:p>
    <w:p w14:paraId="41E016E0" w14:textId="77777777" w:rsidR="00363E6C" w:rsidRPr="00C8579C" w:rsidRDefault="00363E6C" w:rsidP="00A62419">
      <w:pPr>
        <w:keepNext/>
        <w:keepLines/>
        <w:numPr>
          <w:ilvl w:val="1"/>
          <w:numId w:val="2"/>
        </w:numPr>
        <w:jc w:val="both"/>
        <w:rPr>
          <w:rFonts w:ascii="Tahoma" w:hAnsi="Tahoma" w:cs="Tahoma"/>
          <w:b/>
        </w:rPr>
      </w:pPr>
      <w:r w:rsidRPr="00C8579C">
        <w:rPr>
          <w:rFonts w:ascii="Tahoma" w:hAnsi="Tahoma" w:cs="Tahoma"/>
          <w:b/>
        </w:rPr>
        <w:t>Vsebina ponudbene dokumentacije</w:t>
      </w:r>
    </w:p>
    <w:p w14:paraId="4CDA7966" w14:textId="77777777" w:rsidR="00363E6C" w:rsidRPr="00C8579C" w:rsidRDefault="00363E6C" w:rsidP="00A62419">
      <w:pPr>
        <w:keepNext/>
        <w:keepLines/>
        <w:jc w:val="both"/>
        <w:rPr>
          <w:rFonts w:ascii="Tahoma" w:hAnsi="Tahoma" w:cs="Tahoma"/>
        </w:rPr>
      </w:pPr>
    </w:p>
    <w:p w14:paraId="747018B7" w14:textId="77777777" w:rsidR="00363E6C" w:rsidRPr="00C8579C" w:rsidRDefault="00363E6C" w:rsidP="00A62419">
      <w:pPr>
        <w:keepNext/>
        <w:keepLines/>
        <w:jc w:val="both"/>
        <w:rPr>
          <w:rFonts w:ascii="Tahoma" w:hAnsi="Tahoma" w:cs="Tahoma"/>
          <w:b/>
        </w:rPr>
      </w:pPr>
      <w:r w:rsidRPr="00C8579C">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0B711C72" w14:textId="77777777" w:rsidR="00363E6C" w:rsidRPr="00C8579C" w:rsidRDefault="00363E6C" w:rsidP="00A62419">
      <w:pPr>
        <w:keepNext/>
        <w:keepLines/>
        <w:jc w:val="both"/>
        <w:rPr>
          <w:rFonts w:ascii="Tahoma" w:hAnsi="Tahoma" w:cs="Tahoma"/>
        </w:rPr>
      </w:pPr>
    </w:p>
    <w:p w14:paraId="0D5CED8D" w14:textId="77777777" w:rsidR="00363E6C" w:rsidRDefault="00363E6C" w:rsidP="00A62419">
      <w:pPr>
        <w:keepNext/>
        <w:keepLines/>
        <w:jc w:val="both"/>
        <w:rPr>
          <w:rFonts w:ascii="Tahoma" w:hAnsi="Tahoma" w:cs="Tahoma"/>
          <w:b/>
        </w:rPr>
      </w:pPr>
      <w:r w:rsidRPr="00C8579C">
        <w:rPr>
          <w:rFonts w:ascii="Tahoma" w:hAnsi="Tahoma" w:cs="Tahoma"/>
          <w:b/>
        </w:rPr>
        <w:t>Ponudbena dokumentacija, ki jo naročnik zahteva z javnim razpisom in jih mora ponudnik naložiti v informacijski sistem e-JN je navedena v nadaljevanju:</w:t>
      </w:r>
    </w:p>
    <w:p w14:paraId="4111ED2D" w14:textId="77777777" w:rsidR="000D0B33" w:rsidRDefault="000D0B33" w:rsidP="00A62419">
      <w:pPr>
        <w:keepNext/>
        <w:keepLines/>
        <w:jc w:val="both"/>
        <w:rPr>
          <w:rFonts w:ascii="Tahoma" w:hAnsi="Tahoma" w:cs="Tahoma"/>
          <w:b/>
        </w:rPr>
      </w:pPr>
    </w:p>
    <w:p w14:paraId="67C49E9A" w14:textId="77777777" w:rsidR="000D0B33" w:rsidRPr="00873AA3" w:rsidRDefault="000D0B33" w:rsidP="00A62419">
      <w:pPr>
        <w:keepNext/>
        <w:keepLines/>
        <w:numPr>
          <w:ilvl w:val="0"/>
          <w:numId w:val="15"/>
        </w:numPr>
        <w:jc w:val="both"/>
        <w:rPr>
          <w:rFonts w:ascii="Tahoma" w:hAnsi="Tahoma" w:cs="Tahoma"/>
          <w:b/>
          <w:color w:val="00B050"/>
        </w:rPr>
      </w:pPr>
      <w:r w:rsidRPr="00873AA3">
        <w:rPr>
          <w:rFonts w:ascii="Tahoma" w:hAnsi="Tahoma" w:cs="Tahoma"/>
          <w:b/>
          <w:color w:val="00B050"/>
        </w:rPr>
        <w:t>Razdelek »Osnovni podatki o ponudniku«</w:t>
      </w:r>
    </w:p>
    <w:p w14:paraId="7D05702E" w14:textId="77777777" w:rsidR="000D0B33" w:rsidRPr="00313EE0" w:rsidRDefault="000D0B33" w:rsidP="00A62419">
      <w:pPr>
        <w:keepNext/>
        <w:keepLines/>
        <w:jc w:val="both"/>
        <w:rPr>
          <w:rFonts w:ascii="Tahoma" w:hAnsi="Tahoma" w:cs="Tahoma"/>
          <w:sz w:val="16"/>
          <w:szCs w:val="16"/>
        </w:rPr>
      </w:pPr>
    </w:p>
    <w:p w14:paraId="54AD86AD" w14:textId="77777777" w:rsidR="000D0B33" w:rsidRPr="00313EE0" w:rsidRDefault="000D0B33" w:rsidP="00A62419">
      <w:pPr>
        <w:keepNext/>
        <w:keepLines/>
        <w:jc w:val="both"/>
        <w:rPr>
          <w:rFonts w:ascii="Tahoma" w:hAnsi="Tahoma" w:cs="Tahoma"/>
        </w:rPr>
      </w:pPr>
      <w:r w:rsidRPr="00313EE0">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20147F54" w14:textId="77777777" w:rsidR="0037483D" w:rsidRPr="00C8579C" w:rsidRDefault="0037483D" w:rsidP="00A62419">
      <w:pPr>
        <w:keepNext/>
        <w:keepLines/>
        <w:jc w:val="both"/>
        <w:rPr>
          <w:rFonts w:ascii="Tahoma" w:hAnsi="Tahoma" w:cs="Tahoma"/>
          <w:b/>
        </w:rPr>
      </w:pPr>
    </w:p>
    <w:p w14:paraId="4D65833F" w14:textId="77777777" w:rsidR="00363E6C" w:rsidRPr="00873AA3" w:rsidRDefault="00363E6C" w:rsidP="00A62419">
      <w:pPr>
        <w:keepNext/>
        <w:keepLines/>
        <w:numPr>
          <w:ilvl w:val="0"/>
          <w:numId w:val="15"/>
        </w:numPr>
        <w:jc w:val="both"/>
        <w:rPr>
          <w:rFonts w:ascii="Tahoma" w:hAnsi="Tahoma" w:cs="Tahoma"/>
          <w:b/>
          <w:color w:val="00B050"/>
        </w:rPr>
      </w:pPr>
      <w:r w:rsidRPr="00873AA3">
        <w:rPr>
          <w:rFonts w:ascii="Tahoma" w:hAnsi="Tahoma" w:cs="Tahoma"/>
          <w:b/>
          <w:color w:val="00B050"/>
        </w:rPr>
        <w:t xml:space="preserve">Razdelek </w:t>
      </w:r>
      <w:r w:rsidR="00F3674A" w:rsidRPr="00873AA3">
        <w:rPr>
          <w:rFonts w:ascii="Tahoma" w:hAnsi="Tahoma" w:cs="Tahoma"/>
          <w:b/>
          <w:color w:val="00B050"/>
        </w:rPr>
        <w:t>»Skupna ponudbena vrednost«</w:t>
      </w:r>
    </w:p>
    <w:p w14:paraId="4A68D789" w14:textId="77777777" w:rsidR="00363E6C" w:rsidRPr="00C8579C" w:rsidRDefault="00363E6C" w:rsidP="00A62419">
      <w:pPr>
        <w:keepNext/>
        <w:keepLines/>
        <w:jc w:val="both"/>
        <w:rPr>
          <w:rFonts w:ascii="Tahoma" w:hAnsi="Tahoma" w:cs="Tahoma"/>
        </w:rPr>
      </w:pPr>
    </w:p>
    <w:p w14:paraId="33217FD5" w14:textId="4C83E7B3" w:rsidR="00F3674A" w:rsidRDefault="00F3674A" w:rsidP="00A62419">
      <w:pPr>
        <w:keepNext/>
        <w:keepLines/>
        <w:jc w:val="both"/>
        <w:rPr>
          <w:rFonts w:ascii="Tahoma" w:hAnsi="Tahoma" w:cs="Tahoma"/>
        </w:rPr>
      </w:pPr>
      <w:r w:rsidRPr="00C63E28">
        <w:rPr>
          <w:rFonts w:ascii="Tahoma" w:hAnsi="Tahoma" w:cs="Tahoma"/>
        </w:rPr>
        <w:t xml:space="preserve">Ponudnik v sistem e-JN </w:t>
      </w:r>
      <w:r w:rsidRPr="00C63E28">
        <w:rPr>
          <w:rFonts w:ascii="Tahoma" w:hAnsi="Tahoma" w:cs="Tahoma"/>
          <w:b/>
        </w:rPr>
        <w:t>v razdelek »Skupna ponudbena vrednost«</w:t>
      </w:r>
      <w:r w:rsidRPr="00C63E28">
        <w:rPr>
          <w:rFonts w:ascii="Tahoma" w:hAnsi="Tahoma" w:cs="Tahoma"/>
        </w:rPr>
        <w:t xml:space="preserve"> v zato namenjen</w:t>
      </w:r>
      <w:r w:rsidR="00D35207" w:rsidRPr="00C63E28">
        <w:rPr>
          <w:rFonts w:ascii="Tahoma" w:hAnsi="Tahoma" w:cs="Tahoma"/>
        </w:rPr>
        <w:t>o tabelo</w:t>
      </w:r>
      <w:r w:rsidRPr="00C63E28">
        <w:rPr>
          <w:rFonts w:ascii="Tahoma" w:hAnsi="Tahoma" w:cs="Tahoma"/>
        </w:rPr>
        <w:t xml:space="preserve"> vpiše skupni ponudbeni znesek brez davka v EUR in znesek davka v EUR. </w:t>
      </w:r>
      <w:r w:rsidR="00D35207" w:rsidRPr="00C63E28">
        <w:rPr>
          <w:rFonts w:ascii="Tahoma" w:hAnsi="Tahoma" w:cs="Tahoma"/>
        </w:rPr>
        <w:t xml:space="preserve">Znesek </w:t>
      </w:r>
      <w:r w:rsidR="000D0B33">
        <w:rPr>
          <w:rFonts w:ascii="Tahoma" w:hAnsi="Tahoma" w:cs="Tahoma"/>
        </w:rPr>
        <w:t xml:space="preserve">skupaj </w:t>
      </w:r>
      <w:r w:rsidR="00D35207" w:rsidRPr="00C63E28">
        <w:rPr>
          <w:rFonts w:ascii="Tahoma" w:hAnsi="Tahoma" w:cs="Tahoma"/>
        </w:rPr>
        <w:t>z davkom</w:t>
      </w:r>
      <w:r w:rsidR="000D0B33">
        <w:rPr>
          <w:rFonts w:ascii="Tahoma" w:hAnsi="Tahoma" w:cs="Tahoma"/>
        </w:rPr>
        <w:t xml:space="preserve"> v EUR</w:t>
      </w:r>
      <w:r w:rsidR="00D35207" w:rsidRPr="00C63E28">
        <w:rPr>
          <w:rFonts w:ascii="Tahoma" w:hAnsi="Tahoma" w:cs="Tahoma"/>
        </w:rPr>
        <w:t xml:space="preserve"> </w:t>
      </w:r>
      <w:r w:rsidR="000D0B33">
        <w:rPr>
          <w:rFonts w:ascii="Tahoma" w:hAnsi="Tahoma" w:cs="Tahoma"/>
        </w:rPr>
        <w:t>se izračuna</w:t>
      </w:r>
      <w:r w:rsidR="00D35207" w:rsidRPr="00C63E28">
        <w:rPr>
          <w:rFonts w:ascii="Tahoma" w:hAnsi="Tahoma" w:cs="Tahoma"/>
        </w:rPr>
        <w:t xml:space="preserve"> samodejno.</w:t>
      </w:r>
      <w:r w:rsidRPr="00C63E28">
        <w:rPr>
          <w:rFonts w:ascii="Tahoma" w:hAnsi="Tahoma" w:cs="Tahoma"/>
        </w:rPr>
        <w:t xml:space="preserve"> V </w:t>
      </w:r>
      <w:r w:rsidRPr="00C63E28">
        <w:rPr>
          <w:rFonts w:ascii="Tahoma" w:hAnsi="Tahoma" w:cs="Tahoma"/>
          <w:b/>
        </w:rPr>
        <w:t>del »Predračun«</w:t>
      </w:r>
      <w:r w:rsidRPr="00C63E28">
        <w:rPr>
          <w:rFonts w:ascii="Tahoma" w:hAnsi="Tahoma" w:cs="Tahoma"/>
        </w:rPr>
        <w:t xml:space="preserve"> pa naloži izpolnjeno in podpisano Prilogo »</w:t>
      </w:r>
      <w:r w:rsidR="001F503D">
        <w:rPr>
          <w:rFonts w:ascii="Tahoma" w:hAnsi="Tahoma" w:cs="Tahoma"/>
        </w:rPr>
        <w:t>PREDRAČUN</w:t>
      </w:r>
      <w:r w:rsidR="000D0B33">
        <w:rPr>
          <w:rFonts w:ascii="Tahoma" w:hAnsi="Tahoma" w:cs="Tahoma"/>
        </w:rPr>
        <w:t xml:space="preserve">« v </w:t>
      </w:r>
      <w:proofErr w:type="spellStart"/>
      <w:r w:rsidR="000D0B33">
        <w:rPr>
          <w:rFonts w:ascii="Tahoma" w:hAnsi="Tahoma" w:cs="Tahoma"/>
        </w:rPr>
        <w:t>pdf</w:t>
      </w:r>
      <w:proofErr w:type="spellEnd"/>
      <w:r w:rsidR="000D0B33">
        <w:rPr>
          <w:rFonts w:ascii="Tahoma" w:hAnsi="Tahoma" w:cs="Tahoma"/>
        </w:rPr>
        <w:t>. obliki/formatu</w:t>
      </w:r>
      <w:r w:rsidRPr="00C63E28">
        <w:rPr>
          <w:rFonts w:ascii="Tahoma" w:hAnsi="Tahoma" w:cs="Tahoma"/>
        </w:rPr>
        <w:t>. »Skupna ponudbena vrednost«, ki bo vpisana v istoimenski razdelek in dokument (Priloga »</w:t>
      </w:r>
      <w:r w:rsidR="00645E5C">
        <w:rPr>
          <w:rFonts w:ascii="Tahoma" w:hAnsi="Tahoma" w:cs="Tahoma"/>
        </w:rPr>
        <w:t>PREDRAČUN«</w:t>
      </w:r>
      <w:r w:rsidRPr="00C63E28">
        <w:rPr>
          <w:rFonts w:ascii="Tahoma" w:hAnsi="Tahoma" w:cs="Tahoma"/>
        </w:rPr>
        <w:t xml:space="preserve">), ki bo naložen kot predračun v del »Predračun«, bosta razvidna in dostopna na javnem odpiranju ponudb. </w:t>
      </w:r>
    </w:p>
    <w:p w14:paraId="2731D8C9" w14:textId="77777777" w:rsidR="000D0B33" w:rsidRDefault="000D0B33" w:rsidP="00A62419">
      <w:pPr>
        <w:keepNext/>
        <w:keepLines/>
        <w:jc w:val="both"/>
        <w:rPr>
          <w:rFonts w:ascii="Tahoma" w:hAnsi="Tahoma" w:cs="Tahoma"/>
        </w:rPr>
      </w:pPr>
    </w:p>
    <w:p w14:paraId="3E5658A8" w14:textId="6DDEABD0" w:rsidR="000D0B33" w:rsidRPr="000D0B33" w:rsidRDefault="000D0B33" w:rsidP="00A62419">
      <w:pPr>
        <w:keepNext/>
        <w:keepLines/>
        <w:jc w:val="both"/>
        <w:rPr>
          <w:rFonts w:ascii="Tahoma" w:hAnsi="Tahoma" w:cs="Tahoma"/>
          <w:b/>
        </w:rPr>
      </w:pPr>
      <w:r w:rsidRPr="00313EE0">
        <w:rPr>
          <w:rFonts w:ascii="Tahoma" w:hAnsi="Tahoma" w:cs="Tahoma"/>
        </w:rPr>
        <w:t xml:space="preserve">Ponudnik mora prilogo »PREDRAČUN« izpolniti ter ga v </w:t>
      </w:r>
      <w:proofErr w:type="spellStart"/>
      <w:r w:rsidRPr="00313EE0">
        <w:rPr>
          <w:rFonts w:ascii="Tahoma" w:hAnsi="Tahoma" w:cs="Tahoma"/>
        </w:rPr>
        <w:t>pdf</w:t>
      </w:r>
      <w:proofErr w:type="spellEnd"/>
      <w:r w:rsidRPr="00313EE0">
        <w:rPr>
          <w:rFonts w:ascii="Tahoma" w:hAnsi="Tahoma" w:cs="Tahoma"/>
        </w:rPr>
        <w:t>. formatu naložiti na informacijski sistem e-JN</w:t>
      </w:r>
      <w:r w:rsidR="00645E5C">
        <w:rPr>
          <w:rFonts w:ascii="Tahoma" w:hAnsi="Tahoma" w:cs="Tahoma"/>
          <w:b/>
        </w:rPr>
        <w:t xml:space="preserve"> v del »Predračun«.</w:t>
      </w:r>
    </w:p>
    <w:p w14:paraId="1194035E" w14:textId="77777777" w:rsidR="007F1A87" w:rsidRPr="00C8579C" w:rsidRDefault="007F1A87" w:rsidP="00A62419">
      <w:pPr>
        <w:keepNext/>
        <w:keepLines/>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8579C" w14:paraId="18DF3A33" w14:textId="77777777" w:rsidTr="001142A1">
        <w:tc>
          <w:tcPr>
            <w:tcW w:w="7725" w:type="dxa"/>
          </w:tcPr>
          <w:p w14:paraId="7651FAEC" w14:textId="77777777" w:rsidR="00E533B8" w:rsidRPr="00C8579C" w:rsidRDefault="001F503D" w:rsidP="00A62419">
            <w:pPr>
              <w:keepNext/>
              <w:keepLines/>
              <w:jc w:val="both"/>
              <w:rPr>
                <w:rFonts w:ascii="Tahoma" w:hAnsi="Tahoma" w:cs="Tahoma"/>
              </w:rPr>
            </w:pPr>
            <w:r>
              <w:rPr>
                <w:rFonts w:ascii="Tahoma" w:hAnsi="Tahoma" w:cs="Tahoma"/>
              </w:rPr>
              <w:t>PREDRAČUN</w:t>
            </w:r>
          </w:p>
        </w:tc>
        <w:tc>
          <w:tcPr>
            <w:tcW w:w="1417" w:type="dxa"/>
          </w:tcPr>
          <w:p w14:paraId="42141E67" w14:textId="77777777" w:rsidR="00E533B8" w:rsidRPr="00C8579C" w:rsidRDefault="00E533B8" w:rsidP="00A62419">
            <w:pPr>
              <w:keepNext/>
              <w:keepLines/>
              <w:jc w:val="both"/>
              <w:rPr>
                <w:rFonts w:ascii="Tahoma" w:hAnsi="Tahoma" w:cs="Tahoma"/>
                <w:b/>
                <w:i/>
              </w:rPr>
            </w:pPr>
          </w:p>
        </w:tc>
      </w:tr>
    </w:tbl>
    <w:p w14:paraId="46C875C4" w14:textId="77777777" w:rsidR="00AC4EC2" w:rsidRDefault="00AC4EC2" w:rsidP="00A62419">
      <w:pPr>
        <w:keepNext/>
        <w:keepLines/>
        <w:rPr>
          <w:rFonts w:ascii="Tahoma" w:hAnsi="Tahoma" w:cs="Tahoma"/>
          <w:b/>
          <w:color w:val="FF0000"/>
        </w:rPr>
      </w:pPr>
    </w:p>
    <w:p w14:paraId="135AC5BC" w14:textId="77777777" w:rsidR="00C94411" w:rsidRPr="00C94411" w:rsidRDefault="00C94411" w:rsidP="00A62419">
      <w:pPr>
        <w:keepNext/>
        <w:keepLines/>
        <w:jc w:val="both"/>
        <w:rPr>
          <w:rFonts w:ascii="Tahoma" w:hAnsi="Tahoma" w:cs="Tahoma"/>
        </w:rPr>
      </w:pPr>
      <w:r w:rsidRPr="00313EE0">
        <w:rPr>
          <w:rFonts w:ascii="Tahoma" w:hAnsi="Tahoma" w:cs="Tahoma"/>
        </w:rPr>
        <w:t>Ponudnik mora prilogo »</w:t>
      </w:r>
      <w:r w:rsidR="001F503D">
        <w:rPr>
          <w:rFonts w:ascii="Tahoma" w:hAnsi="Tahoma" w:cs="Tahoma"/>
        </w:rPr>
        <w:t>PREDRAČUN</w:t>
      </w:r>
      <w:r w:rsidRPr="00313EE0">
        <w:rPr>
          <w:rFonts w:ascii="Tahoma" w:hAnsi="Tahoma" w:cs="Tahoma"/>
        </w:rPr>
        <w:t>« izpolniti in podpisati. Ponudnik v prilogo »</w:t>
      </w:r>
      <w:r w:rsidR="001F503D">
        <w:rPr>
          <w:rFonts w:ascii="Tahoma" w:hAnsi="Tahoma" w:cs="Tahoma"/>
        </w:rPr>
        <w:t>PREDRAČUN</w:t>
      </w:r>
      <w:r w:rsidRPr="00313EE0">
        <w:rPr>
          <w:rFonts w:ascii="Tahoma" w:hAnsi="Tahoma" w:cs="Tahoma"/>
        </w:rPr>
        <w:t>« vpiše skupno ponudbeno vrednost brez DDV, ki je navedena tudi v ponudbi ponudnika (</w:t>
      </w:r>
      <w:r w:rsidRPr="001F503D">
        <w:rPr>
          <w:rFonts w:ascii="Tahoma" w:hAnsi="Tahoma" w:cs="Tahoma"/>
        </w:rPr>
        <w:t>Priloga 2</w:t>
      </w:r>
      <w:r w:rsidRPr="00313EE0">
        <w:rPr>
          <w:rFonts w:ascii="Tahoma" w:hAnsi="Tahoma" w:cs="Tahoma"/>
        </w:rPr>
        <w:t>) in v ponudbenem predračunu.</w:t>
      </w:r>
    </w:p>
    <w:p w14:paraId="1C60757F" w14:textId="77777777" w:rsidR="00C94411" w:rsidRDefault="00C94411" w:rsidP="00A62419">
      <w:pPr>
        <w:keepNext/>
        <w:keepLines/>
        <w:jc w:val="both"/>
        <w:rPr>
          <w:rFonts w:ascii="Tahoma" w:hAnsi="Tahoma" w:cs="Tahoma"/>
          <w:b/>
        </w:rPr>
      </w:pPr>
    </w:p>
    <w:p w14:paraId="3B884574" w14:textId="2F116853" w:rsidR="00827E4B" w:rsidRDefault="00827E4B" w:rsidP="00A62419">
      <w:pPr>
        <w:keepNext/>
        <w:keepLines/>
        <w:jc w:val="both"/>
        <w:rPr>
          <w:rFonts w:ascii="Tahoma" w:hAnsi="Tahoma" w:cs="Tahoma"/>
          <w:b/>
        </w:rPr>
      </w:pPr>
      <w:r w:rsidRPr="00827E4B">
        <w:rPr>
          <w:rFonts w:ascii="Tahoma" w:hAnsi="Tahoma" w:cs="Tahoma"/>
          <w:b/>
        </w:rPr>
        <w:t xml:space="preserve">V primeru razhajanj med podatki navedenimi v razdelku »Skupna ponudbena vrednost«, podatki v Prilogi »PREDRAČUN« - naloženim v razdelek »Skupna ponudbena cena«, del »Predračun«, in celotnim izpolnjenim ponudbenim predračunom v </w:t>
      </w:r>
      <w:proofErr w:type="spellStart"/>
      <w:r w:rsidRPr="00827E4B">
        <w:rPr>
          <w:rFonts w:ascii="Tahoma" w:hAnsi="Tahoma" w:cs="Tahoma"/>
          <w:b/>
        </w:rPr>
        <w:t>pdf</w:t>
      </w:r>
      <w:proofErr w:type="spellEnd"/>
      <w:r w:rsidRPr="00827E4B">
        <w:rPr>
          <w:rFonts w:ascii="Tahoma" w:hAnsi="Tahoma" w:cs="Tahoma"/>
          <w:b/>
        </w:rPr>
        <w:t>. format (Priloga 2/</w:t>
      </w:r>
      <w:r w:rsidR="00117348">
        <w:rPr>
          <w:rFonts w:ascii="Tahoma" w:hAnsi="Tahoma" w:cs="Tahoma"/>
          <w:b/>
        </w:rPr>
        <w:t>1</w:t>
      </w:r>
      <w:r w:rsidRPr="00827E4B">
        <w:rPr>
          <w:rFonts w:ascii="Tahoma" w:hAnsi="Tahoma" w:cs="Tahoma"/>
          <w:b/>
        </w:rPr>
        <w:t xml:space="preserve">) - naloženim v razdelek »Dokumenti«, del »Ostale priloge«, kot veljavni štejejo podatki ponudbenega predračuna v </w:t>
      </w:r>
      <w:proofErr w:type="spellStart"/>
      <w:r w:rsidRPr="00827E4B">
        <w:rPr>
          <w:rFonts w:ascii="Tahoma" w:hAnsi="Tahoma" w:cs="Tahoma"/>
          <w:b/>
        </w:rPr>
        <w:t>pdf</w:t>
      </w:r>
      <w:proofErr w:type="spellEnd"/>
      <w:r w:rsidRPr="00827E4B">
        <w:rPr>
          <w:rFonts w:ascii="Tahoma" w:hAnsi="Tahoma" w:cs="Tahoma"/>
          <w:b/>
        </w:rPr>
        <w:t>. formatu (Priloga 2/</w:t>
      </w:r>
      <w:r w:rsidR="00117348">
        <w:rPr>
          <w:rFonts w:ascii="Tahoma" w:hAnsi="Tahoma" w:cs="Tahoma"/>
          <w:b/>
        </w:rPr>
        <w:t>1</w:t>
      </w:r>
      <w:r w:rsidRPr="00827E4B">
        <w:rPr>
          <w:rFonts w:ascii="Tahoma" w:hAnsi="Tahoma" w:cs="Tahoma"/>
          <w:b/>
        </w:rPr>
        <w:t>), ki je predložen v razdelku »Dokumenti«, del »Ostale priloge«.</w:t>
      </w:r>
    </w:p>
    <w:p w14:paraId="75DD5572" w14:textId="77777777" w:rsidR="00CD70FE" w:rsidRPr="00195DEF" w:rsidRDefault="00CD70FE" w:rsidP="00A62419">
      <w:pPr>
        <w:keepNext/>
        <w:keepLines/>
        <w:jc w:val="both"/>
        <w:rPr>
          <w:rFonts w:ascii="Tahoma" w:hAnsi="Tahoma" w:cs="Tahoma"/>
          <w:b/>
        </w:rPr>
      </w:pPr>
    </w:p>
    <w:p w14:paraId="4723DC3E" w14:textId="77777777" w:rsidR="00363E6C" w:rsidRPr="00873AA3" w:rsidRDefault="00363E6C" w:rsidP="00A62419">
      <w:pPr>
        <w:keepNext/>
        <w:keepLines/>
        <w:numPr>
          <w:ilvl w:val="0"/>
          <w:numId w:val="15"/>
        </w:numPr>
        <w:jc w:val="both"/>
        <w:rPr>
          <w:rFonts w:ascii="Tahoma" w:hAnsi="Tahoma" w:cs="Tahoma"/>
          <w:b/>
          <w:color w:val="00B050"/>
        </w:rPr>
      </w:pPr>
      <w:r w:rsidRPr="00873AA3">
        <w:rPr>
          <w:rFonts w:ascii="Tahoma" w:hAnsi="Tahoma" w:cs="Tahoma"/>
          <w:b/>
          <w:color w:val="00B050"/>
        </w:rPr>
        <w:t xml:space="preserve">Razdelek </w:t>
      </w:r>
      <w:r w:rsidR="00F3674A" w:rsidRPr="00873AA3">
        <w:rPr>
          <w:rFonts w:ascii="Tahoma" w:hAnsi="Tahoma" w:cs="Tahoma"/>
          <w:b/>
          <w:color w:val="00B050"/>
        </w:rPr>
        <w:t>»Dokumenti«, del »ESPD-ponudnik«</w:t>
      </w:r>
    </w:p>
    <w:p w14:paraId="45C50AAB" w14:textId="77777777" w:rsidR="00363E6C" w:rsidRPr="00C8579C" w:rsidRDefault="00363E6C" w:rsidP="00A62419">
      <w:pPr>
        <w:keepNext/>
        <w:keepLines/>
        <w:jc w:val="both"/>
        <w:rPr>
          <w:rFonts w:ascii="Tahoma" w:hAnsi="Tahoma" w:cs="Tahoma"/>
          <w:b/>
        </w:rPr>
      </w:pPr>
    </w:p>
    <w:p w14:paraId="33371B49" w14:textId="4D12CAF1" w:rsidR="00363E6C" w:rsidRDefault="00645E5C" w:rsidP="00A62419">
      <w:pPr>
        <w:keepNext/>
        <w:keepLines/>
        <w:jc w:val="both"/>
        <w:rPr>
          <w:rFonts w:ascii="Tahoma" w:hAnsi="Tahoma" w:cs="Tahoma"/>
        </w:rPr>
      </w:pPr>
      <w:r w:rsidRPr="00C8579C">
        <w:rPr>
          <w:rFonts w:ascii="Tahoma" w:hAnsi="Tahoma" w:cs="Tahoma"/>
        </w:rPr>
        <w:t>Ponudnik mora prilogo »ESPD« izpolniti ter v informacijski sistem e-</w:t>
      </w:r>
      <w:proofErr w:type="spellStart"/>
      <w:r w:rsidRPr="00C8579C">
        <w:rPr>
          <w:rFonts w:ascii="Tahoma" w:hAnsi="Tahoma" w:cs="Tahoma"/>
        </w:rPr>
        <w:t>jn</w:t>
      </w:r>
      <w:proofErr w:type="spellEnd"/>
      <w:r w:rsidRPr="00C8579C">
        <w:rPr>
          <w:rFonts w:ascii="Tahoma" w:hAnsi="Tahoma" w:cs="Tahoma"/>
        </w:rPr>
        <w:t xml:space="preserve"> naložiti elektronsko podpisan ESPD v </w:t>
      </w:r>
      <w:proofErr w:type="spellStart"/>
      <w:r w:rsidRPr="00C8579C">
        <w:rPr>
          <w:rFonts w:ascii="Tahoma" w:hAnsi="Tahoma" w:cs="Tahoma"/>
        </w:rPr>
        <w:t>xml</w:t>
      </w:r>
      <w:proofErr w:type="spellEnd"/>
      <w:r w:rsidRPr="00C8579C">
        <w:rPr>
          <w:rFonts w:ascii="Tahoma" w:hAnsi="Tahoma" w:cs="Tahoma"/>
        </w:rPr>
        <w:t>. Obliki ali nepodpisan ESPD</w:t>
      </w:r>
      <w:r>
        <w:rPr>
          <w:rFonts w:ascii="Tahoma" w:hAnsi="Tahoma" w:cs="Tahoma"/>
        </w:rPr>
        <w:t xml:space="preserve"> v </w:t>
      </w:r>
      <w:proofErr w:type="spellStart"/>
      <w:r>
        <w:rPr>
          <w:rFonts w:ascii="Tahoma" w:hAnsi="Tahoma" w:cs="Tahoma"/>
        </w:rPr>
        <w:t>xml</w:t>
      </w:r>
      <w:proofErr w:type="spellEnd"/>
      <w:r>
        <w:rPr>
          <w:rFonts w:ascii="Tahoma" w:hAnsi="Tahoma" w:cs="Tahoma"/>
        </w:rPr>
        <w:t>. o</w:t>
      </w:r>
      <w:r w:rsidRPr="00C8579C">
        <w:rPr>
          <w:rFonts w:ascii="Tahoma" w:hAnsi="Tahoma" w:cs="Tahoma"/>
        </w:rPr>
        <w:t xml:space="preserve">bliki, </w:t>
      </w:r>
      <w:bookmarkStart w:id="14" w:name="_Hlk531606225"/>
      <w:r w:rsidRPr="00C8579C">
        <w:rPr>
          <w:rFonts w:ascii="Tahoma" w:hAnsi="Tahoma" w:cs="Tahoma"/>
        </w:rPr>
        <w:t xml:space="preserve">pri čemer se v slednjem primeru v skladu splošnimi pogoji uporabe informacijskega </w:t>
      </w:r>
      <w:r w:rsidR="00DA0B3F" w:rsidRPr="00C8579C">
        <w:rPr>
          <w:rFonts w:ascii="Tahoma" w:hAnsi="Tahoma" w:cs="Tahoma"/>
        </w:rPr>
        <w:t>sistema e-JN šteje, da je oddan pravno zavezujoč dokument, ki ima enako veljavnost kot podpisan</w:t>
      </w:r>
      <w:bookmarkEnd w:id="14"/>
      <w:r w:rsidR="00DA0B3F" w:rsidRPr="00C8579C">
        <w:rPr>
          <w:rFonts w:ascii="Tahoma" w:hAnsi="Tahoma" w:cs="Tahoma"/>
        </w:rPr>
        <w:t>.</w:t>
      </w:r>
    </w:p>
    <w:p w14:paraId="2B852597" w14:textId="4147B30C" w:rsidR="001263CE" w:rsidRDefault="001263CE" w:rsidP="00A62419">
      <w:pPr>
        <w:keepNext/>
        <w:keepLines/>
        <w:jc w:val="both"/>
        <w:rPr>
          <w:rFonts w:ascii="Tahoma" w:hAnsi="Tahoma" w:cs="Tahoma"/>
          <w:b/>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850"/>
        <w:gridCol w:w="284"/>
      </w:tblGrid>
      <w:tr w:rsidR="00EC20F4" w:rsidRPr="000727A2" w14:paraId="2B1BADB7" w14:textId="77777777" w:rsidTr="00486DA6">
        <w:tc>
          <w:tcPr>
            <w:tcW w:w="608" w:type="dxa"/>
            <w:tcBorders>
              <w:right w:val="nil"/>
            </w:tcBorders>
          </w:tcPr>
          <w:p w14:paraId="011F6040" w14:textId="77777777" w:rsidR="00EC20F4" w:rsidRPr="000727A2" w:rsidRDefault="00EC20F4" w:rsidP="00486DA6">
            <w:pPr>
              <w:keepNext/>
              <w:keepLines/>
              <w:jc w:val="both"/>
              <w:rPr>
                <w:rFonts w:ascii="Tahoma" w:hAnsi="Tahoma" w:cs="Tahoma"/>
              </w:rPr>
            </w:pPr>
            <w:r w:rsidRPr="000727A2">
              <w:lastRenderedPageBreak/>
              <w:br w:type="page"/>
            </w:r>
            <w:r w:rsidRPr="000727A2">
              <w:br w:type="page"/>
            </w:r>
            <w:r w:rsidRPr="000727A2">
              <w:br w:type="page"/>
            </w:r>
            <w:r w:rsidRPr="000727A2">
              <w:br w:type="page"/>
            </w:r>
            <w:r w:rsidRPr="000727A2">
              <w:rPr>
                <w:rFonts w:ascii="Tahoma" w:hAnsi="Tahoma" w:cs="Tahoma"/>
              </w:rPr>
              <w:br w:type="page"/>
            </w:r>
            <w:r w:rsidRPr="000727A2">
              <w:rPr>
                <w:rFonts w:ascii="Tahoma" w:hAnsi="Tahoma" w:cs="Tahoma"/>
                <w:b/>
              </w:rPr>
              <w:br w:type="page"/>
            </w:r>
            <w:r w:rsidRPr="000727A2">
              <w:rPr>
                <w:rFonts w:ascii="Tahoma" w:hAnsi="Tahoma" w:cs="Tahoma"/>
              </w:rPr>
              <w:br w:type="page"/>
            </w:r>
          </w:p>
        </w:tc>
        <w:tc>
          <w:tcPr>
            <w:tcW w:w="7579" w:type="dxa"/>
            <w:tcBorders>
              <w:left w:val="nil"/>
              <w:right w:val="single" w:sz="4" w:space="0" w:color="auto"/>
            </w:tcBorders>
            <w:vAlign w:val="bottom"/>
          </w:tcPr>
          <w:p w14:paraId="2BBC30B9" w14:textId="77777777" w:rsidR="00EC20F4" w:rsidRPr="000727A2" w:rsidRDefault="00EC20F4" w:rsidP="00486DA6">
            <w:pPr>
              <w:keepNext/>
              <w:keepLines/>
              <w:rPr>
                <w:rFonts w:ascii="Tahoma" w:hAnsi="Tahoma" w:cs="Tahoma"/>
              </w:rPr>
            </w:pPr>
            <w:r w:rsidRPr="000727A2">
              <w:rPr>
                <w:rFonts w:ascii="Tahoma" w:hAnsi="Tahoma" w:cs="Tahoma"/>
              </w:rPr>
              <w:t>Obrazec ESPD</w:t>
            </w:r>
            <w:r>
              <w:rPr>
                <w:rFonts w:ascii="Tahoma" w:hAnsi="Tahoma" w:cs="Tahoma"/>
              </w:rPr>
              <w:t xml:space="preserve"> - </w:t>
            </w:r>
            <w:r w:rsidRPr="000727A2">
              <w:rPr>
                <w:rFonts w:ascii="Tahoma" w:hAnsi="Tahoma" w:cs="Tahoma"/>
                <w:b/>
                <w:bCs/>
              </w:rPr>
              <w:t>ponudnik</w:t>
            </w:r>
          </w:p>
        </w:tc>
        <w:tc>
          <w:tcPr>
            <w:tcW w:w="850" w:type="dxa"/>
            <w:tcBorders>
              <w:top w:val="single" w:sz="4" w:space="0" w:color="auto"/>
              <w:left w:val="single" w:sz="4" w:space="0" w:color="auto"/>
              <w:bottom w:val="single" w:sz="4" w:space="0" w:color="auto"/>
              <w:right w:val="nil"/>
            </w:tcBorders>
          </w:tcPr>
          <w:p w14:paraId="6DA5E8E5" w14:textId="77777777" w:rsidR="00EC20F4" w:rsidRPr="000727A2" w:rsidRDefault="00EC20F4" w:rsidP="00486DA6">
            <w:pPr>
              <w:keepNext/>
              <w:keepLines/>
              <w:jc w:val="both"/>
              <w:rPr>
                <w:rFonts w:ascii="Tahoma" w:hAnsi="Tahoma" w:cs="Tahoma"/>
                <w:b/>
              </w:rPr>
            </w:pPr>
            <w:r w:rsidRPr="000727A2">
              <w:rPr>
                <w:rFonts w:ascii="Tahoma" w:hAnsi="Tahoma" w:cs="Tahoma"/>
                <w:b/>
                <w:i/>
              </w:rPr>
              <w:t xml:space="preserve">Priloga </w:t>
            </w:r>
          </w:p>
        </w:tc>
        <w:tc>
          <w:tcPr>
            <w:tcW w:w="284" w:type="dxa"/>
            <w:tcBorders>
              <w:top w:val="single" w:sz="4" w:space="0" w:color="auto"/>
              <w:left w:val="nil"/>
              <w:bottom w:val="single" w:sz="4" w:space="0" w:color="auto"/>
              <w:right w:val="single" w:sz="4" w:space="0" w:color="auto"/>
            </w:tcBorders>
          </w:tcPr>
          <w:p w14:paraId="10E48DAC" w14:textId="77777777" w:rsidR="00EC20F4" w:rsidRPr="000727A2" w:rsidRDefault="00EC20F4" w:rsidP="00486DA6">
            <w:pPr>
              <w:keepNext/>
              <w:keepLines/>
              <w:jc w:val="both"/>
              <w:rPr>
                <w:rFonts w:ascii="Tahoma" w:hAnsi="Tahoma" w:cs="Tahoma"/>
                <w:b/>
                <w:i/>
              </w:rPr>
            </w:pPr>
            <w:r w:rsidRPr="000727A2">
              <w:rPr>
                <w:rFonts w:ascii="Tahoma" w:hAnsi="Tahoma" w:cs="Tahoma"/>
                <w:b/>
                <w:i/>
              </w:rPr>
              <w:t>3</w:t>
            </w:r>
          </w:p>
        </w:tc>
      </w:tr>
    </w:tbl>
    <w:p w14:paraId="7D2149F6" w14:textId="77777777" w:rsidR="00EC20F4" w:rsidRPr="00C8579C" w:rsidRDefault="00EC20F4" w:rsidP="00A62419">
      <w:pPr>
        <w:keepNext/>
        <w:keepLines/>
        <w:jc w:val="both"/>
        <w:rPr>
          <w:rFonts w:ascii="Tahoma" w:hAnsi="Tahoma" w:cs="Tahoma"/>
          <w:b/>
        </w:rPr>
      </w:pPr>
    </w:p>
    <w:p w14:paraId="2DFFE1E1" w14:textId="77777777" w:rsidR="00363E6C" w:rsidRPr="00873AA3" w:rsidRDefault="00363E6C" w:rsidP="00A62419">
      <w:pPr>
        <w:keepNext/>
        <w:keepLines/>
        <w:numPr>
          <w:ilvl w:val="0"/>
          <w:numId w:val="15"/>
        </w:numPr>
        <w:jc w:val="both"/>
        <w:rPr>
          <w:rFonts w:ascii="Tahoma" w:hAnsi="Tahoma" w:cs="Tahoma"/>
          <w:b/>
          <w:color w:val="00B050"/>
        </w:rPr>
      </w:pPr>
      <w:r w:rsidRPr="00873AA3">
        <w:rPr>
          <w:rFonts w:ascii="Tahoma" w:hAnsi="Tahoma" w:cs="Tahoma"/>
          <w:b/>
          <w:color w:val="00B050"/>
        </w:rPr>
        <w:t xml:space="preserve">Razdelek </w:t>
      </w:r>
      <w:r w:rsidR="00F3674A" w:rsidRPr="00873AA3">
        <w:rPr>
          <w:rFonts w:ascii="Tahoma" w:hAnsi="Tahoma" w:cs="Tahoma"/>
          <w:b/>
          <w:color w:val="00B050"/>
        </w:rPr>
        <w:t>»Sodelujoči«, del »ESPD – ostali sodelujoči«</w:t>
      </w:r>
    </w:p>
    <w:p w14:paraId="4C894E47" w14:textId="77777777" w:rsidR="00363E6C" w:rsidRPr="00C8579C" w:rsidRDefault="00363E6C" w:rsidP="00A62419">
      <w:pPr>
        <w:keepNext/>
        <w:keepLines/>
        <w:jc w:val="both"/>
        <w:rPr>
          <w:rFonts w:ascii="Tahoma" w:hAnsi="Tahoma" w:cs="Tahoma"/>
          <w:b/>
        </w:rPr>
      </w:pPr>
    </w:p>
    <w:p w14:paraId="4A8CD5F4" w14:textId="77777777" w:rsidR="00363E6C" w:rsidRDefault="00363E6C" w:rsidP="00A62419">
      <w:pPr>
        <w:keepNext/>
        <w:keepLines/>
        <w:jc w:val="both"/>
        <w:rPr>
          <w:rFonts w:ascii="Tahoma" w:hAnsi="Tahoma" w:cs="Tahoma"/>
        </w:rPr>
      </w:pPr>
      <w:r w:rsidRPr="00C8579C">
        <w:rPr>
          <w:rFonts w:ascii="Tahoma" w:hAnsi="Tahoma" w:cs="Tahoma"/>
        </w:rPr>
        <w:t xml:space="preserve">Ponudnik mora </w:t>
      </w:r>
      <w:r w:rsidRPr="00C8579C">
        <w:rPr>
          <w:rFonts w:ascii="Tahoma" w:hAnsi="Tahoma" w:cs="Tahoma"/>
          <w:b/>
        </w:rPr>
        <w:t xml:space="preserve">v primeru nastopa s partnerji (skupna ponudba), s podizvajalci in/ali uporabo zmogljivosti drugih subjektov </w:t>
      </w:r>
      <w:r w:rsidRPr="00C8579C">
        <w:rPr>
          <w:rFonts w:ascii="Tahoma" w:hAnsi="Tahoma" w:cs="Tahoma"/>
        </w:rPr>
        <w:t>za posameznega sodelujočega naložiti na informacijski sistem e-JN</w:t>
      </w:r>
      <w:r w:rsidRPr="00C8579C">
        <w:rPr>
          <w:rFonts w:ascii="Tahoma" w:hAnsi="Tahoma" w:cs="Tahoma"/>
          <w:b/>
        </w:rPr>
        <w:t xml:space="preserve"> v razdelek </w:t>
      </w:r>
      <w:r w:rsidR="00F3674A" w:rsidRPr="00F3674A">
        <w:rPr>
          <w:rFonts w:ascii="Tahoma" w:hAnsi="Tahoma" w:cs="Tahoma"/>
          <w:b/>
        </w:rPr>
        <w:t>»Sodelujoči«, del »ESPD – ostali sodelujoči«</w:t>
      </w:r>
      <w:r w:rsidRPr="00C8579C">
        <w:rPr>
          <w:rFonts w:ascii="Tahoma" w:hAnsi="Tahoma" w:cs="Tahoma"/>
          <w:b/>
        </w:rPr>
        <w:t xml:space="preserve"> </w:t>
      </w:r>
      <w:r w:rsidRPr="00C8579C">
        <w:rPr>
          <w:rFonts w:ascii="Tahoma" w:hAnsi="Tahoma" w:cs="Tahoma"/>
          <w:u w:val="single"/>
        </w:rPr>
        <w:t>izpolnjen in podpisan</w:t>
      </w:r>
      <w:r w:rsidRPr="00C8579C">
        <w:rPr>
          <w:rFonts w:ascii="Tahoma" w:hAnsi="Tahoma" w:cs="Tahoma"/>
        </w:rPr>
        <w:t xml:space="preserve"> ESPD v .</w:t>
      </w:r>
      <w:proofErr w:type="spellStart"/>
      <w:r w:rsidRPr="00C8579C">
        <w:rPr>
          <w:rFonts w:ascii="Tahoma" w:hAnsi="Tahoma" w:cs="Tahoma"/>
        </w:rPr>
        <w:t>pdf</w:t>
      </w:r>
      <w:proofErr w:type="spellEnd"/>
      <w:r w:rsidRPr="00C8579C">
        <w:rPr>
          <w:rFonts w:ascii="Tahoma" w:hAnsi="Tahoma" w:cs="Tahoma"/>
        </w:rPr>
        <w:t xml:space="preserve"> formatu</w:t>
      </w:r>
      <w:r w:rsidR="00DA0B3F" w:rsidRPr="00C8579C">
        <w:rPr>
          <w:rFonts w:ascii="Tahoma" w:hAnsi="Tahoma" w:cs="Tahoma"/>
        </w:rPr>
        <w:t xml:space="preserve"> ali v elektronski obliki podpisan </w:t>
      </w:r>
      <w:proofErr w:type="spellStart"/>
      <w:r w:rsidR="00DA0B3F" w:rsidRPr="00C8579C">
        <w:rPr>
          <w:rFonts w:ascii="Tahoma" w:hAnsi="Tahoma" w:cs="Tahoma"/>
        </w:rPr>
        <w:t>xml</w:t>
      </w:r>
      <w:proofErr w:type="spellEnd"/>
      <w:r w:rsidRPr="007A2DD1">
        <w:rPr>
          <w:rFonts w:ascii="Tahoma" w:hAnsi="Tahoma" w:cs="Tahoma"/>
        </w:rPr>
        <w:t>.</w:t>
      </w:r>
      <w:r w:rsidR="007A2DD1">
        <w:rPr>
          <w:rFonts w:ascii="Tahoma" w:hAnsi="Tahoma" w:cs="Tahoma"/>
        </w:rPr>
        <w:t xml:space="preserve"> </w:t>
      </w:r>
      <w:r w:rsidR="001221AF">
        <w:rPr>
          <w:rFonts w:ascii="Tahoma" w:hAnsi="Tahoma" w:cs="Tahoma"/>
        </w:rPr>
        <w:t>f</w:t>
      </w:r>
      <w:r w:rsidR="007A2DD1">
        <w:rPr>
          <w:rFonts w:ascii="Tahoma" w:hAnsi="Tahoma" w:cs="Tahoma"/>
        </w:rPr>
        <w:t>ormat.</w:t>
      </w:r>
      <w:r w:rsidRPr="00C8579C">
        <w:rPr>
          <w:rFonts w:ascii="Tahoma" w:hAnsi="Tahoma" w:cs="Tahoma"/>
          <w:b/>
        </w:rPr>
        <w:t xml:space="preserve"> </w:t>
      </w:r>
      <w:r w:rsidRPr="00C8579C">
        <w:rPr>
          <w:rFonts w:ascii="Tahoma" w:hAnsi="Tahoma" w:cs="Tahoma"/>
        </w:rPr>
        <w:t>V kolikor ponudnik v predmetnem naročilu ne nastopa z partnerjem, podizvajalcem ali subjektom, Priloge ni treba prilagati.</w:t>
      </w:r>
    </w:p>
    <w:p w14:paraId="6AAAFF5E" w14:textId="77777777" w:rsidR="00EC20F4" w:rsidRDefault="00EC20F4" w:rsidP="002A3FB5">
      <w:pPr>
        <w:keepNext/>
        <w:keepLines/>
        <w:jc w:val="both"/>
        <w:rPr>
          <w:rFonts w:ascii="Tahoma" w:hAnsi="Tahoma" w:cs="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850"/>
        <w:gridCol w:w="284"/>
      </w:tblGrid>
      <w:tr w:rsidR="00EC20F4" w:rsidRPr="000727A2" w14:paraId="4C5007F1" w14:textId="77777777" w:rsidTr="00486DA6">
        <w:tc>
          <w:tcPr>
            <w:tcW w:w="608" w:type="dxa"/>
            <w:tcBorders>
              <w:right w:val="nil"/>
            </w:tcBorders>
          </w:tcPr>
          <w:p w14:paraId="316DB138" w14:textId="77777777" w:rsidR="00EC20F4" w:rsidRPr="000727A2" w:rsidRDefault="00EC20F4" w:rsidP="00486DA6">
            <w:pPr>
              <w:keepNext/>
              <w:keepLines/>
              <w:jc w:val="both"/>
              <w:rPr>
                <w:rFonts w:ascii="Tahoma" w:hAnsi="Tahoma" w:cs="Tahoma"/>
              </w:rPr>
            </w:pPr>
            <w:r w:rsidRPr="000727A2">
              <w:br w:type="page"/>
            </w:r>
            <w:r w:rsidRPr="000727A2">
              <w:br w:type="page"/>
            </w:r>
            <w:r w:rsidRPr="000727A2">
              <w:br w:type="page"/>
            </w:r>
            <w:r w:rsidRPr="000727A2">
              <w:br w:type="page"/>
            </w:r>
            <w:r w:rsidRPr="000727A2">
              <w:rPr>
                <w:rFonts w:ascii="Tahoma" w:hAnsi="Tahoma" w:cs="Tahoma"/>
              </w:rPr>
              <w:br w:type="page"/>
            </w:r>
            <w:r w:rsidRPr="000727A2">
              <w:rPr>
                <w:rFonts w:ascii="Tahoma" w:hAnsi="Tahoma" w:cs="Tahoma"/>
                <w:b/>
              </w:rPr>
              <w:br w:type="page"/>
            </w:r>
            <w:r w:rsidRPr="000727A2">
              <w:rPr>
                <w:rFonts w:ascii="Tahoma" w:hAnsi="Tahoma" w:cs="Tahoma"/>
              </w:rPr>
              <w:br w:type="page"/>
            </w:r>
          </w:p>
        </w:tc>
        <w:tc>
          <w:tcPr>
            <w:tcW w:w="7579" w:type="dxa"/>
            <w:tcBorders>
              <w:left w:val="nil"/>
              <w:right w:val="single" w:sz="4" w:space="0" w:color="auto"/>
            </w:tcBorders>
            <w:vAlign w:val="bottom"/>
          </w:tcPr>
          <w:p w14:paraId="583489D5" w14:textId="77777777" w:rsidR="00EC20F4" w:rsidRPr="000727A2" w:rsidRDefault="00EC20F4" w:rsidP="00486DA6">
            <w:pPr>
              <w:keepNext/>
              <w:keepLines/>
              <w:rPr>
                <w:rFonts w:ascii="Tahoma" w:hAnsi="Tahoma" w:cs="Tahoma"/>
              </w:rPr>
            </w:pPr>
            <w:r w:rsidRPr="000727A2">
              <w:rPr>
                <w:rFonts w:ascii="Tahoma" w:hAnsi="Tahoma" w:cs="Tahoma"/>
              </w:rPr>
              <w:t>Obrazec ESPD</w:t>
            </w:r>
            <w:r>
              <w:rPr>
                <w:rFonts w:ascii="Tahoma" w:hAnsi="Tahoma" w:cs="Tahoma"/>
              </w:rPr>
              <w:t xml:space="preserve"> – </w:t>
            </w:r>
            <w:r>
              <w:rPr>
                <w:rFonts w:ascii="Tahoma" w:hAnsi="Tahoma" w:cs="Tahoma"/>
                <w:b/>
                <w:bCs/>
              </w:rPr>
              <w:t>ostali sodelujoči</w:t>
            </w:r>
          </w:p>
        </w:tc>
        <w:tc>
          <w:tcPr>
            <w:tcW w:w="850" w:type="dxa"/>
            <w:tcBorders>
              <w:top w:val="single" w:sz="4" w:space="0" w:color="auto"/>
              <w:left w:val="single" w:sz="4" w:space="0" w:color="auto"/>
              <w:bottom w:val="single" w:sz="4" w:space="0" w:color="auto"/>
              <w:right w:val="nil"/>
            </w:tcBorders>
          </w:tcPr>
          <w:p w14:paraId="72989E12" w14:textId="77777777" w:rsidR="00EC20F4" w:rsidRPr="000727A2" w:rsidRDefault="00EC20F4" w:rsidP="00486DA6">
            <w:pPr>
              <w:keepNext/>
              <w:keepLines/>
              <w:jc w:val="both"/>
              <w:rPr>
                <w:rFonts w:ascii="Tahoma" w:hAnsi="Tahoma" w:cs="Tahoma"/>
                <w:b/>
              </w:rPr>
            </w:pPr>
            <w:r w:rsidRPr="000727A2">
              <w:rPr>
                <w:rFonts w:ascii="Tahoma" w:hAnsi="Tahoma" w:cs="Tahoma"/>
                <w:b/>
                <w:i/>
              </w:rPr>
              <w:t xml:space="preserve">Priloga </w:t>
            </w:r>
          </w:p>
        </w:tc>
        <w:tc>
          <w:tcPr>
            <w:tcW w:w="284" w:type="dxa"/>
            <w:tcBorders>
              <w:top w:val="single" w:sz="4" w:space="0" w:color="auto"/>
              <w:left w:val="nil"/>
              <w:bottom w:val="single" w:sz="4" w:space="0" w:color="auto"/>
              <w:right w:val="single" w:sz="4" w:space="0" w:color="auto"/>
            </w:tcBorders>
          </w:tcPr>
          <w:p w14:paraId="63F515BE" w14:textId="77777777" w:rsidR="00EC20F4" w:rsidRPr="000727A2" w:rsidRDefault="00EC20F4" w:rsidP="00486DA6">
            <w:pPr>
              <w:keepNext/>
              <w:keepLines/>
              <w:jc w:val="both"/>
              <w:rPr>
                <w:rFonts w:ascii="Tahoma" w:hAnsi="Tahoma" w:cs="Tahoma"/>
                <w:b/>
                <w:i/>
              </w:rPr>
            </w:pPr>
            <w:r w:rsidRPr="000727A2">
              <w:rPr>
                <w:rFonts w:ascii="Tahoma" w:hAnsi="Tahoma" w:cs="Tahoma"/>
                <w:b/>
                <w:i/>
              </w:rPr>
              <w:t>3</w:t>
            </w:r>
          </w:p>
        </w:tc>
      </w:tr>
    </w:tbl>
    <w:p w14:paraId="147FB4E3" w14:textId="77777777" w:rsidR="00EC20F4" w:rsidRDefault="00EC20F4" w:rsidP="002A3FB5">
      <w:pPr>
        <w:keepNext/>
        <w:keepLines/>
        <w:jc w:val="both"/>
        <w:rPr>
          <w:rFonts w:ascii="Tahoma" w:hAnsi="Tahoma" w:cs="Tahoma"/>
        </w:rPr>
      </w:pPr>
    </w:p>
    <w:p w14:paraId="0BA4F416" w14:textId="44E15B7D" w:rsidR="005B0DB2" w:rsidRPr="002A3FB5" w:rsidRDefault="00363E6C" w:rsidP="002A3FB5">
      <w:pPr>
        <w:keepNext/>
        <w:keepLines/>
        <w:jc w:val="both"/>
        <w:rPr>
          <w:rFonts w:ascii="Tahoma" w:hAnsi="Tahoma" w:cs="Tahoma"/>
          <w:color w:val="000000" w:themeColor="text1"/>
        </w:rPr>
      </w:pPr>
      <w:r w:rsidRPr="00C8579C">
        <w:rPr>
          <w:rFonts w:ascii="Tahoma" w:hAnsi="Tahoma" w:cs="Tahoma"/>
        </w:rPr>
        <w:t>V primeru skupne prijave, uporabe zmogljivosti drugih subjektov in/ali podizvajalcev mora kandidat ročno/fizično podpisane obrazce ESPD za vsakega od ostalih sodelujočih v .</w:t>
      </w:r>
      <w:proofErr w:type="spellStart"/>
      <w:r w:rsidRPr="00C8579C">
        <w:rPr>
          <w:rFonts w:ascii="Tahoma" w:hAnsi="Tahoma" w:cs="Tahoma"/>
        </w:rPr>
        <w:t>pdf</w:t>
      </w:r>
      <w:proofErr w:type="spellEnd"/>
      <w:r w:rsidRPr="00C8579C">
        <w:rPr>
          <w:rFonts w:ascii="Tahoma" w:hAnsi="Tahoma" w:cs="Tahoma"/>
        </w:rPr>
        <w:t xml:space="preserve"> obliki ali v .</w:t>
      </w:r>
      <w:proofErr w:type="spellStart"/>
      <w:r w:rsidRPr="00C8579C">
        <w:rPr>
          <w:rFonts w:ascii="Tahoma" w:hAnsi="Tahoma" w:cs="Tahoma"/>
        </w:rPr>
        <w:t>xml</w:t>
      </w:r>
      <w:proofErr w:type="spellEnd"/>
      <w:r w:rsidRPr="00C8579C">
        <w:rPr>
          <w:rFonts w:ascii="Tahoma" w:hAnsi="Tahoma" w:cs="Tahoma"/>
        </w:rPr>
        <w:t xml:space="preserve"> format (elektronsko podpisan) naložiti na informacijski sistem e-JN </w:t>
      </w:r>
      <w:r w:rsidRPr="00C8579C">
        <w:rPr>
          <w:rFonts w:ascii="Tahoma" w:hAnsi="Tahoma" w:cs="Tahoma"/>
          <w:b/>
        </w:rPr>
        <w:t xml:space="preserve">v razdelek </w:t>
      </w:r>
      <w:r w:rsidR="00F3674A" w:rsidRPr="00827E4B">
        <w:rPr>
          <w:rFonts w:ascii="Tahoma" w:hAnsi="Tahoma" w:cs="Tahoma"/>
          <w:b/>
          <w:color w:val="000000" w:themeColor="text1"/>
        </w:rPr>
        <w:t>»Sodelujoči«, del »ESPD – ostali sodelujoči«</w:t>
      </w:r>
      <w:r w:rsidR="002A3FB5">
        <w:rPr>
          <w:rFonts w:ascii="Tahoma" w:hAnsi="Tahoma" w:cs="Tahoma"/>
          <w:color w:val="000000" w:themeColor="text1"/>
        </w:rPr>
        <w:t>.</w:t>
      </w:r>
    </w:p>
    <w:p w14:paraId="523497DA" w14:textId="77777777" w:rsidR="00935D23" w:rsidRDefault="00935D23" w:rsidP="00A62419">
      <w:pPr>
        <w:keepNext/>
        <w:keepLines/>
        <w:jc w:val="both"/>
        <w:rPr>
          <w:rFonts w:ascii="Tahoma" w:hAnsi="Tahoma" w:cs="Tahoma"/>
          <w:b/>
        </w:rPr>
      </w:pPr>
    </w:p>
    <w:p w14:paraId="46B27850" w14:textId="77777777" w:rsidR="00363E6C" w:rsidRPr="00873AA3" w:rsidRDefault="00363E6C" w:rsidP="00A62419">
      <w:pPr>
        <w:keepNext/>
        <w:keepLines/>
        <w:numPr>
          <w:ilvl w:val="0"/>
          <w:numId w:val="15"/>
        </w:numPr>
        <w:jc w:val="both"/>
        <w:rPr>
          <w:rFonts w:ascii="Tahoma" w:hAnsi="Tahoma" w:cs="Tahoma"/>
          <w:b/>
          <w:color w:val="00B050"/>
        </w:rPr>
      </w:pPr>
      <w:r w:rsidRPr="00873AA3">
        <w:rPr>
          <w:rFonts w:ascii="Tahoma" w:hAnsi="Tahoma" w:cs="Tahoma"/>
          <w:b/>
          <w:color w:val="00B050"/>
        </w:rPr>
        <w:t xml:space="preserve">Razdelek </w:t>
      </w:r>
      <w:r w:rsidR="00F3674A" w:rsidRPr="00873AA3">
        <w:rPr>
          <w:rFonts w:ascii="Tahoma" w:hAnsi="Tahoma" w:cs="Tahoma"/>
          <w:b/>
          <w:color w:val="00B050"/>
        </w:rPr>
        <w:t>»Dokumenti«, del »Ostale priloge«</w:t>
      </w:r>
    </w:p>
    <w:p w14:paraId="47BE610A" w14:textId="77777777" w:rsidR="00363E6C" w:rsidRPr="00C8579C" w:rsidRDefault="00363E6C" w:rsidP="00A62419">
      <w:pPr>
        <w:keepNext/>
        <w:keepLines/>
        <w:jc w:val="both"/>
        <w:rPr>
          <w:rFonts w:ascii="Tahoma" w:hAnsi="Tahoma" w:cs="Tahoma"/>
          <w:b/>
        </w:rPr>
      </w:pPr>
    </w:p>
    <w:p w14:paraId="6D9D9D83" w14:textId="3745FA0C" w:rsidR="00363E6C" w:rsidRDefault="00363E6C" w:rsidP="00A62419">
      <w:pPr>
        <w:keepNext/>
        <w:keepLines/>
        <w:jc w:val="both"/>
        <w:rPr>
          <w:rFonts w:ascii="Tahoma" w:hAnsi="Tahoma" w:cs="Tahoma"/>
        </w:rPr>
      </w:pPr>
      <w:r w:rsidRPr="00C8579C">
        <w:rPr>
          <w:rFonts w:ascii="Tahoma" w:hAnsi="Tahoma" w:cs="Tahoma"/>
        </w:rPr>
        <w:t>Ponudnik v informacijskem sistemu e-JN</w:t>
      </w:r>
      <w:r w:rsidRPr="00C8579C">
        <w:rPr>
          <w:rFonts w:ascii="Tahoma" w:hAnsi="Tahoma" w:cs="Tahoma"/>
          <w:b/>
        </w:rPr>
        <w:t xml:space="preserve"> v razdelek </w:t>
      </w:r>
      <w:r w:rsidR="00F3674A" w:rsidRPr="00827E4B">
        <w:rPr>
          <w:rFonts w:ascii="Tahoma" w:hAnsi="Tahoma" w:cs="Tahoma"/>
          <w:b/>
          <w:color w:val="000000" w:themeColor="text1"/>
        </w:rPr>
        <w:t>»Dokumenti«, del »Ostale priloge«</w:t>
      </w:r>
      <w:r w:rsidR="00C94411" w:rsidRPr="00827E4B">
        <w:rPr>
          <w:rFonts w:ascii="Tahoma" w:hAnsi="Tahoma" w:cs="Tahoma"/>
          <w:b/>
          <w:color w:val="000000" w:themeColor="text1"/>
        </w:rPr>
        <w:t xml:space="preserve"> </w:t>
      </w:r>
      <w:r w:rsidRPr="00827E4B">
        <w:rPr>
          <w:rFonts w:ascii="Tahoma" w:hAnsi="Tahoma" w:cs="Tahoma"/>
          <w:color w:val="000000" w:themeColor="text1"/>
        </w:rPr>
        <w:t xml:space="preserve">naloži </w:t>
      </w:r>
      <w:r w:rsidRPr="00C8579C">
        <w:rPr>
          <w:rFonts w:ascii="Tahoma" w:hAnsi="Tahoma" w:cs="Tahoma"/>
        </w:rPr>
        <w:t>ostalo ponudbeno dokumentacijo, ki je zahtevana s to razpisno dokumentacijo.</w:t>
      </w:r>
    </w:p>
    <w:p w14:paraId="129671D5" w14:textId="77777777" w:rsidR="00C71CFC" w:rsidRPr="00C8579C" w:rsidRDefault="00C71CFC" w:rsidP="00A62419">
      <w:pPr>
        <w:keepNext/>
        <w:keepLines/>
        <w:jc w:val="both"/>
        <w:rPr>
          <w:rFonts w:ascii="Tahoma" w:hAnsi="Tahoma" w:cs="Tahoma"/>
        </w:rPr>
      </w:pPr>
    </w:p>
    <w:p w14:paraId="52B0A579" w14:textId="77777777" w:rsidR="00363E6C" w:rsidRPr="00C8579C" w:rsidRDefault="00363E6C" w:rsidP="00A62419">
      <w:pPr>
        <w:keepNext/>
        <w:keepLines/>
        <w:jc w:val="both"/>
        <w:rPr>
          <w:rFonts w:ascii="Tahoma" w:hAnsi="Tahoma" w:cs="Tahoma"/>
        </w:rPr>
      </w:pPr>
      <w:r w:rsidRPr="00C8579C">
        <w:rPr>
          <w:rFonts w:ascii="Tahoma" w:hAnsi="Tahoma" w:cs="Tahoma"/>
        </w:rPr>
        <w:t xml:space="preserve">Spodaj zahtevana ponudbena dokumentacija mora biti </w:t>
      </w:r>
      <w:r w:rsidRPr="00C8579C">
        <w:rPr>
          <w:rFonts w:ascii="Tahoma" w:hAnsi="Tahoma" w:cs="Tahoma"/>
          <w:b/>
          <w:u w:val="single"/>
        </w:rPr>
        <w:t>priložena v .</w:t>
      </w:r>
      <w:proofErr w:type="spellStart"/>
      <w:r w:rsidRPr="00C8579C">
        <w:rPr>
          <w:rFonts w:ascii="Tahoma" w:hAnsi="Tahoma" w:cs="Tahoma"/>
          <w:b/>
          <w:u w:val="single"/>
        </w:rPr>
        <w:t>pdf</w:t>
      </w:r>
      <w:proofErr w:type="spellEnd"/>
      <w:r w:rsidRPr="00C8579C">
        <w:rPr>
          <w:rFonts w:ascii="Tahoma" w:hAnsi="Tahoma" w:cs="Tahoma"/>
          <w:b/>
          <w:u w:val="single"/>
        </w:rPr>
        <w:t xml:space="preserve"> formatu</w:t>
      </w:r>
      <w:r w:rsidRPr="00C8579C">
        <w:rPr>
          <w:rFonts w:ascii="Tahoma" w:hAnsi="Tahoma" w:cs="Tahoma"/>
        </w:rPr>
        <w:t xml:space="preserve"> (</w:t>
      </w:r>
      <w:proofErr w:type="spellStart"/>
      <w:r w:rsidRPr="00C8579C">
        <w:rPr>
          <w:rFonts w:ascii="Tahoma" w:hAnsi="Tahoma" w:cs="Tahoma"/>
        </w:rPr>
        <w:t>sken</w:t>
      </w:r>
      <w:proofErr w:type="spellEnd"/>
      <w:r w:rsidRPr="00C8579C">
        <w:rPr>
          <w:rFonts w:ascii="Tahoma" w:hAnsi="Tahoma" w:cs="Tahoma"/>
        </w:rPr>
        <w:t xml:space="preserve"> celotne ponudbe z izpolnjenimi, podpisanimi in žigosanimi ponudbenimi listinami). Priloga »Potrditev referenc s strani posameznih naročnikov« mora biti podpisana (potrjena) s strani referenčnega naročnika. Ponudniki so obvezani priložiti vse priloge, razen če v posamezni prilogi ni drugače navedeno. </w:t>
      </w:r>
    </w:p>
    <w:p w14:paraId="7F902705" w14:textId="77777777" w:rsidR="002A3FB5" w:rsidRPr="00C8579C" w:rsidRDefault="002A3FB5" w:rsidP="00A62419">
      <w:pPr>
        <w:keepNext/>
        <w:keepLines/>
        <w:jc w:val="both"/>
        <w:rPr>
          <w:rFonts w:ascii="Tahoma" w:hAnsi="Tahoma" w:cs="Tahoma"/>
        </w:rPr>
      </w:pPr>
    </w:p>
    <w:p w14:paraId="5835EB2B" w14:textId="77777777" w:rsidR="00363E6C" w:rsidRPr="00C8579C" w:rsidRDefault="00363E6C" w:rsidP="00A62419">
      <w:pPr>
        <w:keepNext/>
        <w:keepLines/>
        <w:jc w:val="both"/>
        <w:rPr>
          <w:rFonts w:ascii="Tahoma" w:hAnsi="Tahoma" w:cs="Tahoma"/>
          <w:b/>
        </w:rPr>
      </w:pPr>
      <w:r w:rsidRPr="00C8579C">
        <w:rPr>
          <w:rFonts w:ascii="Tahoma" w:hAnsi="Tahoma" w:cs="Tahoma"/>
          <w:b/>
        </w:rPr>
        <w:t>Ostala ponudbena dokumentacija je sestavljena iz naslednjih dokumentov (prilog):</w:t>
      </w:r>
    </w:p>
    <w:p w14:paraId="5DE24546" w14:textId="77777777" w:rsidR="00EC20F4" w:rsidRDefault="00EC20F4" w:rsidP="00A62419">
      <w:pPr>
        <w:keepNext/>
        <w:keepLines/>
        <w:jc w:val="both"/>
        <w:rPr>
          <w:rFonts w:ascii="Tahoma" w:hAnsi="Tahoma" w:cs="Tahoma"/>
          <w:color w:val="000000" w:themeColor="text1"/>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850"/>
        <w:gridCol w:w="284"/>
      </w:tblGrid>
      <w:tr w:rsidR="00EC20F4" w:rsidRPr="00E94B07" w14:paraId="2E7466B7" w14:textId="77777777" w:rsidTr="00486DA6">
        <w:tc>
          <w:tcPr>
            <w:tcW w:w="608" w:type="dxa"/>
            <w:tcBorders>
              <w:right w:val="nil"/>
            </w:tcBorders>
          </w:tcPr>
          <w:p w14:paraId="4E209D72" w14:textId="77777777" w:rsidR="00EC20F4" w:rsidRPr="00E94B07" w:rsidRDefault="00EC20F4" w:rsidP="00486DA6">
            <w:pPr>
              <w:keepNext/>
              <w:keepLines/>
              <w:jc w:val="both"/>
              <w:rPr>
                <w:rFonts w:ascii="Tahoma" w:hAnsi="Tahoma" w:cs="Tahoma"/>
              </w:rPr>
            </w:pPr>
            <w:r w:rsidRPr="00E94B07">
              <w:br w:type="page"/>
            </w:r>
            <w:r w:rsidRPr="00E94B07">
              <w:br w:type="page"/>
            </w:r>
            <w:r w:rsidRPr="00E94B07">
              <w:br w:type="page"/>
            </w:r>
            <w:r w:rsidRPr="00E94B07">
              <w:br w:type="page"/>
            </w:r>
            <w:r w:rsidRPr="00E94B07">
              <w:rPr>
                <w:rFonts w:ascii="Tahoma" w:hAnsi="Tahoma" w:cs="Tahoma"/>
              </w:rPr>
              <w:br w:type="page"/>
            </w:r>
            <w:r w:rsidRPr="00E94B07">
              <w:rPr>
                <w:rFonts w:ascii="Tahoma" w:hAnsi="Tahoma" w:cs="Tahoma"/>
                <w:b/>
              </w:rPr>
              <w:br w:type="page"/>
            </w:r>
            <w:r w:rsidRPr="00E94B07">
              <w:rPr>
                <w:rFonts w:ascii="Tahoma" w:hAnsi="Tahoma" w:cs="Tahoma"/>
              </w:rPr>
              <w:br w:type="page"/>
            </w:r>
          </w:p>
        </w:tc>
        <w:tc>
          <w:tcPr>
            <w:tcW w:w="7579" w:type="dxa"/>
            <w:tcBorders>
              <w:left w:val="nil"/>
              <w:right w:val="single" w:sz="4" w:space="0" w:color="auto"/>
            </w:tcBorders>
            <w:vAlign w:val="bottom"/>
          </w:tcPr>
          <w:p w14:paraId="544507B0" w14:textId="77777777" w:rsidR="00EC20F4" w:rsidRPr="00E94B07" w:rsidRDefault="00EC20F4" w:rsidP="00486DA6">
            <w:pPr>
              <w:keepNext/>
              <w:keepLines/>
              <w:rPr>
                <w:rFonts w:ascii="Tahoma" w:hAnsi="Tahoma" w:cs="Tahoma"/>
              </w:rPr>
            </w:pPr>
            <w:r w:rsidRPr="00E94B07">
              <w:rPr>
                <w:rFonts w:ascii="Tahoma" w:hAnsi="Tahoma" w:cs="Tahoma"/>
              </w:rPr>
              <w:t>PODATKI O PONUDNIKU</w:t>
            </w:r>
          </w:p>
        </w:tc>
        <w:tc>
          <w:tcPr>
            <w:tcW w:w="850" w:type="dxa"/>
            <w:tcBorders>
              <w:top w:val="single" w:sz="4" w:space="0" w:color="auto"/>
              <w:left w:val="single" w:sz="4" w:space="0" w:color="auto"/>
              <w:bottom w:val="single" w:sz="4" w:space="0" w:color="auto"/>
              <w:right w:val="nil"/>
            </w:tcBorders>
          </w:tcPr>
          <w:p w14:paraId="7744CCA4" w14:textId="77777777" w:rsidR="00EC20F4" w:rsidRPr="00E94B07" w:rsidRDefault="00EC20F4" w:rsidP="00486DA6">
            <w:pPr>
              <w:keepNext/>
              <w:keepLines/>
              <w:jc w:val="both"/>
              <w:rPr>
                <w:rFonts w:ascii="Tahoma" w:hAnsi="Tahoma" w:cs="Tahoma"/>
                <w:b/>
                <w:iCs/>
              </w:rPr>
            </w:pPr>
            <w:r w:rsidRPr="00E94B07">
              <w:rPr>
                <w:rFonts w:ascii="Tahoma" w:hAnsi="Tahoma" w:cs="Tahoma"/>
                <w:b/>
                <w:iCs/>
              </w:rPr>
              <w:t xml:space="preserve">Priloga </w:t>
            </w:r>
          </w:p>
        </w:tc>
        <w:tc>
          <w:tcPr>
            <w:tcW w:w="284" w:type="dxa"/>
            <w:tcBorders>
              <w:top w:val="single" w:sz="4" w:space="0" w:color="auto"/>
              <w:left w:val="nil"/>
              <w:bottom w:val="single" w:sz="4" w:space="0" w:color="auto"/>
              <w:right w:val="single" w:sz="4" w:space="0" w:color="auto"/>
            </w:tcBorders>
          </w:tcPr>
          <w:p w14:paraId="256BAA63" w14:textId="77777777" w:rsidR="00EC20F4" w:rsidRPr="00E94B07" w:rsidRDefault="00EC20F4" w:rsidP="00486DA6">
            <w:pPr>
              <w:keepNext/>
              <w:keepLines/>
              <w:jc w:val="both"/>
              <w:rPr>
                <w:rFonts w:ascii="Tahoma" w:hAnsi="Tahoma" w:cs="Tahoma"/>
                <w:b/>
                <w:iCs/>
              </w:rPr>
            </w:pPr>
            <w:r w:rsidRPr="0001215F">
              <w:rPr>
                <w:rFonts w:ascii="Tahoma" w:hAnsi="Tahoma" w:cs="Tahoma"/>
                <w:b/>
                <w:iCs/>
              </w:rPr>
              <w:t>1</w:t>
            </w:r>
          </w:p>
        </w:tc>
      </w:tr>
    </w:tbl>
    <w:p w14:paraId="0EF743A8" w14:textId="6CF2E154" w:rsidR="00EC20F4" w:rsidRDefault="007C70A1" w:rsidP="00EC20F4">
      <w:pPr>
        <w:keepNext/>
        <w:keepLines/>
        <w:jc w:val="both"/>
        <w:rPr>
          <w:rFonts w:ascii="Tahoma" w:hAnsi="Tahoma" w:cs="Tahoma"/>
          <w:color w:val="000000" w:themeColor="text1"/>
        </w:rPr>
      </w:pPr>
      <w:r w:rsidRPr="00827E4B">
        <w:rPr>
          <w:rFonts w:ascii="Tahoma" w:hAnsi="Tahoma" w:cs="Tahoma"/>
          <w:color w:val="000000" w:themeColor="text1"/>
        </w:rPr>
        <w:t>Prilogo je potrebno izpolniti, podpisati in žigosati</w:t>
      </w:r>
      <w:r w:rsidR="00B6068E" w:rsidRPr="00827E4B">
        <w:rPr>
          <w:rFonts w:ascii="Tahoma" w:hAnsi="Tahoma" w:cs="Tahoma"/>
          <w:color w:val="000000" w:themeColor="text1"/>
        </w:rPr>
        <w:t xml:space="preserve"> </w:t>
      </w:r>
      <w:r w:rsidR="00B6068E" w:rsidRPr="00827E4B">
        <w:rPr>
          <w:rFonts w:ascii="Tahoma" w:hAnsi="Tahoma" w:cs="Tahoma"/>
          <w:color w:val="000000" w:themeColor="text1"/>
          <w:u w:val="single"/>
        </w:rPr>
        <w:t>ter naložiti v</w:t>
      </w:r>
      <w:r w:rsidR="00B6068E" w:rsidRPr="00827E4B">
        <w:rPr>
          <w:rFonts w:ascii="Tahoma" w:hAnsi="Tahoma" w:cs="Tahoma"/>
          <w:b/>
          <w:color w:val="000000" w:themeColor="text1"/>
          <w:u w:val="single"/>
        </w:rPr>
        <w:t xml:space="preserve"> razdelek </w:t>
      </w:r>
      <w:r w:rsidR="00F3674A" w:rsidRPr="00827E4B">
        <w:rPr>
          <w:rFonts w:ascii="Tahoma" w:hAnsi="Tahoma" w:cs="Tahoma"/>
          <w:b/>
          <w:color w:val="000000" w:themeColor="text1"/>
        </w:rPr>
        <w:t>»Dokumenti«, del »Ostale priloge«</w:t>
      </w:r>
      <w:r w:rsidRPr="00827E4B">
        <w:rPr>
          <w:rFonts w:ascii="Tahoma" w:hAnsi="Tahoma" w:cs="Tahoma"/>
          <w:color w:val="000000" w:themeColor="text1"/>
        </w:rPr>
        <w:t xml:space="preserve">. </w:t>
      </w:r>
      <w:r w:rsidR="00623F48" w:rsidRPr="00827E4B">
        <w:rPr>
          <w:rFonts w:ascii="Tahoma" w:hAnsi="Tahoma" w:cs="Tahoma"/>
          <w:color w:val="000000" w:themeColor="text1"/>
        </w:rPr>
        <w:t xml:space="preserve">V primeru </w:t>
      </w:r>
      <w:r w:rsidR="00C765A2" w:rsidRPr="00827E4B">
        <w:rPr>
          <w:rFonts w:ascii="Tahoma" w:hAnsi="Tahoma" w:cs="Tahoma"/>
          <w:color w:val="000000" w:themeColor="text1"/>
        </w:rPr>
        <w:t>skupn</w:t>
      </w:r>
      <w:r w:rsidR="00623F48" w:rsidRPr="00827E4B">
        <w:rPr>
          <w:rFonts w:ascii="Tahoma" w:hAnsi="Tahoma" w:cs="Tahoma"/>
          <w:color w:val="000000" w:themeColor="text1"/>
        </w:rPr>
        <w:t>e</w:t>
      </w:r>
      <w:r w:rsidR="00C765A2" w:rsidRPr="00827E4B">
        <w:rPr>
          <w:rFonts w:ascii="Tahoma" w:hAnsi="Tahoma" w:cs="Tahoma"/>
          <w:color w:val="000000" w:themeColor="text1"/>
        </w:rPr>
        <w:t xml:space="preserve"> ponudb</w:t>
      </w:r>
      <w:r w:rsidR="00623F48" w:rsidRPr="00827E4B">
        <w:rPr>
          <w:rFonts w:ascii="Tahoma" w:hAnsi="Tahoma" w:cs="Tahoma"/>
          <w:color w:val="000000" w:themeColor="text1"/>
        </w:rPr>
        <w:t>e</w:t>
      </w:r>
      <w:r w:rsidR="00C765A2" w:rsidRPr="00827E4B">
        <w:rPr>
          <w:rFonts w:ascii="Tahoma" w:hAnsi="Tahoma" w:cs="Tahoma"/>
          <w:color w:val="000000" w:themeColor="text1"/>
        </w:rPr>
        <w:t xml:space="preserve"> morajo razmnožen obrazec </w:t>
      </w:r>
      <w:r w:rsidR="00A55A05" w:rsidRPr="00827E4B">
        <w:rPr>
          <w:rFonts w:ascii="Tahoma" w:hAnsi="Tahoma" w:cs="Tahoma"/>
          <w:color w:val="000000" w:themeColor="text1"/>
        </w:rPr>
        <w:t>P</w:t>
      </w:r>
      <w:r w:rsidR="00C765A2" w:rsidRPr="00827E4B">
        <w:rPr>
          <w:rFonts w:ascii="Tahoma" w:hAnsi="Tahoma" w:cs="Tahoma"/>
          <w:color w:val="000000" w:themeColor="text1"/>
        </w:rPr>
        <w:t xml:space="preserve">riloge 1 </w:t>
      </w:r>
      <w:r w:rsidR="009D3D5B" w:rsidRPr="00827E4B">
        <w:rPr>
          <w:rFonts w:ascii="Tahoma" w:hAnsi="Tahoma" w:cs="Tahoma"/>
          <w:color w:val="000000" w:themeColor="text1"/>
        </w:rPr>
        <w:t xml:space="preserve">izpolniti </w:t>
      </w:r>
      <w:r w:rsidR="00C765A2" w:rsidRPr="00827E4B">
        <w:rPr>
          <w:rFonts w:ascii="Tahoma" w:hAnsi="Tahoma" w:cs="Tahoma"/>
          <w:color w:val="000000" w:themeColor="text1"/>
        </w:rPr>
        <w:t>vsi ponudniki</w:t>
      </w:r>
      <w:r w:rsidR="00623F48" w:rsidRPr="00827E4B">
        <w:rPr>
          <w:rFonts w:ascii="Tahoma" w:hAnsi="Tahoma" w:cs="Tahoma"/>
          <w:color w:val="000000" w:themeColor="text1"/>
        </w:rPr>
        <w:t xml:space="preserve"> – partnerji</w:t>
      </w:r>
      <w:r w:rsidR="00C765A2" w:rsidRPr="00827E4B">
        <w:rPr>
          <w:rFonts w:ascii="Tahoma" w:hAnsi="Tahoma" w:cs="Tahoma"/>
          <w:color w:val="000000" w:themeColor="text1"/>
        </w:rPr>
        <w:t xml:space="preserve">. </w:t>
      </w:r>
      <w:r w:rsidR="00EA629F" w:rsidRPr="00827E4B">
        <w:rPr>
          <w:rFonts w:ascii="Tahoma" w:hAnsi="Tahoma" w:cs="Tahoma"/>
          <w:color w:val="000000" w:themeColor="text1"/>
        </w:rPr>
        <w:t>K tej prilogi se priloži tudi pravni akt o skupni izvedbi naročila.</w:t>
      </w:r>
    </w:p>
    <w:p w14:paraId="3CBB52E5" w14:textId="77777777" w:rsidR="00EC20F4" w:rsidRDefault="00EC20F4" w:rsidP="00EC20F4">
      <w:pPr>
        <w:keepNext/>
        <w:keepLines/>
        <w:jc w:val="both"/>
        <w:rPr>
          <w:rFonts w:ascii="Tahoma" w:hAnsi="Tahoma" w:cs="Tahoma"/>
          <w:color w:val="000000" w:themeColor="text1"/>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850"/>
        <w:gridCol w:w="284"/>
      </w:tblGrid>
      <w:tr w:rsidR="00EC20F4" w:rsidRPr="00E94B07" w14:paraId="21A1FDB3" w14:textId="77777777" w:rsidTr="00486DA6">
        <w:tc>
          <w:tcPr>
            <w:tcW w:w="608" w:type="dxa"/>
            <w:tcBorders>
              <w:right w:val="nil"/>
            </w:tcBorders>
          </w:tcPr>
          <w:p w14:paraId="6A1694F2" w14:textId="77777777" w:rsidR="00EC20F4" w:rsidRPr="00E94B07" w:rsidRDefault="00EC20F4" w:rsidP="00486DA6">
            <w:pPr>
              <w:keepNext/>
              <w:keepLines/>
              <w:jc w:val="both"/>
              <w:rPr>
                <w:rFonts w:ascii="Tahoma" w:hAnsi="Tahoma" w:cs="Tahoma"/>
              </w:rPr>
            </w:pPr>
            <w:r w:rsidRPr="00E94B07">
              <w:br w:type="page"/>
            </w:r>
            <w:r w:rsidRPr="00E94B07">
              <w:br w:type="page"/>
            </w:r>
            <w:r w:rsidRPr="00E94B07">
              <w:br w:type="page"/>
            </w:r>
            <w:r w:rsidRPr="00E94B07">
              <w:br w:type="page"/>
            </w:r>
            <w:r w:rsidRPr="00E94B07">
              <w:rPr>
                <w:rFonts w:ascii="Tahoma" w:hAnsi="Tahoma" w:cs="Tahoma"/>
              </w:rPr>
              <w:br w:type="page"/>
            </w:r>
            <w:r w:rsidRPr="00E94B07">
              <w:rPr>
                <w:rFonts w:ascii="Tahoma" w:hAnsi="Tahoma" w:cs="Tahoma"/>
                <w:b/>
              </w:rPr>
              <w:br w:type="page"/>
            </w:r>
            <w:r w:rsidRPr="00E94B07">
              <w:rPr>
                <w:rFonts w:ascii="Tahoma" w:hAnsi="Tahoma" w:cs="Tahoma"/>
              </w:rPr>
              <w:br w:type="page"/>
            </w:r>
          </w:p>
        </w:tc>
        <w:tc>
          <w:tcPr>
            <w:tcW w:w="7579" w:type="dxa"/>
            <w:tcBorders>
              <w:left w:val="nil"/>
              <w:right w:val="single" w:sz="4" w:space="0" w:color="auto"/>
            </w:tcBorders>
            <w:vAlign w:val="bottom"/>
          </w:tcPr>
          <w:p w14:paraId="7F5CEE1D" w14:textId="77777777" w:rsidR="00EC20F4" w:rsidRPr="00E94B07" w:rsidRDefault="00EC20F4" w:rsidP="00486DA6">
            <w:pPr>
              <w:keepNext/>
              <w:keepLines/>
              <w:rPr>
                <w:rFonts w:ascii="Tahoma" w:hAnsi="Tahoma" w:cs="Tahoma"/>
              </w:rPr>
            </w:pPr>
            <w:r w:rsidRPr="00E94B07">
              <w:rPr>
                <w:rFonts w:ascii="Tahoma" w:hAnsi="Tahoma" w:cs="Tahoma"/>
              </w:rPr>
              <w:t>P</w:t>
            </w:r>
            <w:r>
              <w:rPr>
                <w:rFonts w:ascii="Tahoma" w:hAnsi="Tahoma" w:cs="Tahoma"/>
              </w:rPr>
              <w:t>ONUDBA</w:t>
            </w:r>
          </w:p>
        </w:tc>
        <w:tc>
          <w:tcPr>
            <w:tcW w:w="850" w:type="dxa"/>
            <w:tcBorders>
              <w:top w:val="single" w:sz="4" w:space="0" w:color="auto"/>
              <w:left w:val="single" w:sz="4" w:space="0" w:color="auto"/>
              <w:bottom w:val="single" w:sz="4" w:space="0" w:color="auto"/>
              <w:right w:val="nil"/>
            </w:tcBorders>
          </w:tcPr>
          <w:p w14:paraId="2B27C573" w14:textId="77777777" w:rsidR="00EC20F4" w:rsidRPr="00E94B07" w:rsidRDefault="00EC20F4" w:rsidP="00486DA6">
            <w:pPr>
              <w:keepNext/>
              <w:keepLines/>
              <w:jc w:val="both"/>
              <w:rPr>
                <w:rFonts w:ascii="Tahoma" w:hAnsi="Tahoma" w:cs="Tahoma"/>
                <w:b/>
                <w:iCs/>
              </w:rPr>
            </w:pPr>
            <w:r w:rsidRPr="00E94B07">
              <w:rPr>
                <w:rFonts w:ascii="Tahoma" w:hAnsi="Tahoma" w:cs="Tahoma"/>
                <w:b/>
                <w:iCs/>
              </w:rPr>
              <w:t xml:space="preserve">Priloga </w:t>
            </w:r>
          </w:p>
        </w:tc>
        <w:tc>
          <w:tcPr>
            <w:tcW w:w="284" w:type="dxa"/>
            <w:tcBorders>
              <w:top w:val="single" w:sz="4" w:space="0" w:color="auto"/>
              <w:left w:val="nil"/>
              <w:bottom w:val="single" w:sz="4" w:space="0" w:color="auto"/>
              <w:right w:val="single" w:sz="4" w:space="0" w:color="auto"/>
            </w:tcBorders>
          </w:tcPr>
          <w:p w14:paraId="2FCE8A72" w14:textId="77777777" w:rsidR="00EC20F4" w:rsidRPr="00E94B07" w:rsidRDefault="00EC20F4" w:rsidP="00486DA6">
            <w:pPr>
              <w:keepNext/>
              <w:keepLines/>
              <w:jc w:val="both"/>
              <w:rPr>
                <w:rFonts w:ascii="Tahoma" w:hAnsi="Tahoma" w:cs="Tahoma"/>
                <w:b/>
                <w:iCs/>
              </w:rPr>
            </w:pPr>
            <w:r w:rsidRPr="00E94B07">
              <w:rPr>
                <w:rFonts w:ascii="Tahoma" w:hAnsi="Tahoma" w:cs="Tahoma"/>
                <w:b/>
                <w:iCs/>
              </w:rPr>
              <w:t>2</w:t>
            </w:r>
          </w:p>
        </w:tc>
      </w:tr>
    </w:tbl>
    <w:p w14:paraId="297013EC" w14:textId="4A7A314A" w:rsidR="00EC20F4" w:rsidRPr="00827E4B" w:rsidRDefault="001F503D" w:rsidP="00EC20F4">
      <w:pPr>
        <w:keepNext/>
        <w:keepLines/>
        <w:jc w:val="both"/>
        <w:rPr>
          <w:rFonts w:ascii="Tahoma" w:hAnsi="Tahoma" w:cs="Tahoma"/>
          <w:b/>
          <w:color w:val="000000" w:themeColor="text1"/>
          <w:u w:val="single"/>
        </w:rPr>
      </w:pPr>
      <w:r w:rsidRPr="00827E4B">
        <w:rPr>
          <w:rFonts w:ascii="Tahoma" w:hAnsi="Tahoma" w:cs="Tahoma"/>
          <w:color w:val="000000" w:themeColor="text1"/>
        </w:rPr>
        <w:t xml:space="preserve">Ponudnik mora obrazec ponudbe izpolniti, podpisati in žigosati. Prilogo 2 se mora v </w:t>
      </w:r>
      <w:proofErr w:type="spellStart"/>
      <w:r w:rsidRPr="00827E4B">
        <w:rPr>
          <w:rFonts w:ascii="Tahoma" w:hAnsi="Tahoma" w:cs="Tahoma"/>
          <w:color w:val="000000" w:themeColor="text1"/>
        </w:rPr>
        <w:t>pdf</w:t>
      </w:r>
      <w:proofErr w:type="spellEnd"/>
      <w:r w:rsidRPr="00827E4B">
        <w:rPr>
          <w:rFonts w:ascii="Tahoma" w:hAnsi="Tahoma" w:cs="Tahoma"/>
          <w:color w:val="000000" w:themeColor="text1"/>
        </w:rPr>
        <w:t xml:space="preserve">. formatu naložiti </w:t>
      </w:r>
      <w:r w:rsidRPr="00827E4B">
        <w:rPr>
          <w:rFonts w:ascii="Tahoma" w:hAnsi="Tahoma" w:cs="Tahoma"/>
          <w:color w:val="000000" w:themeColor="text1"/>
          <w:u w:val="single"/>
        </w:rPr>
        <w:t xml:space="preserve">v </w:t>
      </w:r>
      <w:r w:rsidRPr="00827E4B">
        <w:rPr>
          <w:rFonts w:ascii="Tahoma" w:hAnsi="Tahoma" w:cs="Tahoma"/>
          <w:b/>
          <w:color w:val="000000" w:themeColor="text1"/>
          <w:u w:val="single"/>
        </w:rPr>
        <w:t>razdelek »DOKUMENTI«, del »Ostale priloge« (in tudi v del predračun).</w:t>
      </w:r>
    </w:p>
    <w:p w14:paraId="5F763776" w14:textId="77777777" w:rsidR="001D5EB3" w:rsidRDefault="001D5EB3" w:rsidP="00A62419">
      <w:pPr>
        <w:keepNext/>
        <w:keepLines/>
        <w:ind w:right="-284"/>
        <w:jc w:val="both"/>
        <w:rPr>
          <w:rFonts w:ascii="Tahoma" w:hAnsi="Tahoma" w:cs="Tahoma"/>
          <w:color w:val="000000" w:themeColor="text1"/>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EC20F4" w:rsidRPr="00E94B07" w14:paraId="76803270" w14:textId="77777777" w:rsidTr="00486DA6">
        <w:tc>
          <w:tcPr>
            <w:tcW w:w="608" w:type="dxa"/>
            <w:tcBorders>
              <w:right w:val="nil"/>
            </w:tcBorders>
          </w:tcPr>
          <w:p w14:paraId="313A5833" w14:textId="77777777" w:rsidR="00EC20F4" w:rsidRPr="00E94B07" w:rsidRDefault="00EC20F4" w:rsidP="00486DA6">
            <w:pPr>
              <w:keepNext/>
              <w:keepLines/>
              <w:jc w:val="both"/>
              <w:rPr>
                <w:rFonts w:ascii="Tahoma" w:hAnsi="Tahoma" w:cs="Tahoma"/>
              </w:rPr>
            </w:pPr>
            <w:r w:rsidRPr="00E94B07">
              <w:br w:type="page"/>
            </w:r>
            <w:r w:rsidRPr="00E94B07">
              <w:br w:type="page"/>
            </w:r>
            <w:r w:rsidRPr="00E94B07">
              <w:br w:type="page"/>
            </w:r>
            <w:r w:rsidRPr="00E94B07">
              <w:br w:type="page"/>
            </w:r>
            <w:r w:rsidRPr="00E94B07">
              <w:rPr>
                <w:rFonts w:ascii="Tahoma" w:hAnsi="Tahoma" w:cs="Tahoma"/>
              </w:rPr>
              <w:br w:type="page"/>
            </w:r>
            <w:r w:rsidRPr="00E94B07">
              <w:rPr>
                <w:rFonts w:ascii="Tahoma" w:hAnsi="Tahoma" w:cs="Tahoma"/>
                <w:b/>
              </w:rPr>
              <w:br w:type="page"/>
            </w:r>
            <w:r w:rsidRPr="00E94B07">
              <w:rPr>
                <w:rFonts w:ascii="Tahoma" w:hAnsi="Tahoma" w:cs="Tahoma"/>
              </w:rPr>
              <w:br w:type="page"/>
            </w:r>
          </w:p>
        </w:tc>
        <w:tc>
          <w:tcPr>
            <w:tcW w:w="7295" w:type="dxa"/>
            <w:tcBorders>
              <w:left w:val="nil"/>
              <w:right w:val="single" w:sz="4" w:space="0" w:color="auto"/>
            </w:tcBorders>
            <w:vAlign w:val="bottom"/>
          </w:tcPr>
          <w:p w14:paraId="26565B65" w14:textId="77777777" w:rsidR="00EC20F4" w:rsidRPr="00E94B07" w:rsidRDefault="00EC20F4" w:rsidP="00486DA6">
            <w:pPr>
              <w:keepNext/>
              <w:keepLines/>
              <w:rPr>
                <w:rFonts w:ascii="Tahoma" w:hAnsi="Tahoma" w:cs="Tahoma"/>
              </w:rPr>
            </w:pPr>
            <w:r w:rsidRPr="00E94B07">
              <w:rPr>
                <w:rFonts w:ascii="Tahoma" w:hAnsi="Tahoma" w:cs="Tahoma"/>
              </w:rPr>
              <w:t>P</w:t>
            </w:r>
            <w:r>
              <w:rPr>
                <w:rFonts w:ascii="Tahoma" w:hAnsi="Tahoma" w:cs="Tahoma"/>
              </w:rPr>
              <w:t>ONUDBENI PREDRAČUN</w:t>
            </w:r>
          </w:p>
        </w:tc>
        <w:tc>
          <w:tcPr>
            <w:tcW w:w="851" w:type="dxa"/>
            <w:tcBorders>
              <w:top w:val="single" w:sz="4" w:space="0" w:color="auto"/>
              <w:left w:val="single" w:sz="4" w:space="0" w:color="auto"/>
              <w:bottom w:val="single" w:sz="4" w:space="0" w:color="auto"/>
              <w:right w:val="nil"/>
            </w:tcBorders>
          </w:tcPr>
          <w:p w14:paraId="59FCF460" w14:textId="77777777" w:rsidR="00EC20F4" w:rsidRPr="00E94B07" w:rsidRDefault="00EC20F4" w:rsidP="00486DA6">
            <w:pPr>
              <w:keepNext/>
              <w:keepLines/>
              <w:jc w:val="both"/>
              <w:rPr>
                <w:rFonts w:ascii="Tahoma" w:hAnsi="Tahoma" w:cs="Tahoma"/>
                <w:b/>
                <w:iCs/>
              </w:rPr>
            </w:pPr>
            <w:r w:rsidRPr="00E94B07">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5837FA0A" w14:textId="77777777" w:rsidR="00EC20F4" w:rsidRPr="00E94B07" w:rsidRDefault="00EC20F4" w:rsidP="00486DA6">
            <w:pPr>
              <w:keepNext/>
              <w:keepLines/>
              <w:jc w:val="both"/>
              <w:rPr>
                <w:rFonts w:ascii="Tahoma" w:hAnsi="Tahoma" w:cs="Tahoma"/>
                <w:b/>
                <w:iCs/>
              </w:rPr>
            </w:pPr>
            <w:r w:rsidRPr="00E94B07">
              <w:rPr>
                <w:rFonts w:ascii="Tahoma" w:hAnsi="Tahoma" w:cs="Tahoma"/>
                <w:b/>
                <w:iCs/>
              </w:rPr>
              <w:t>2</w:t>
            </w:r>
            <w:r w:rsidRPr="0001215F">
              <w:rPr>
                <w:rFonts w:ascii="Tahoma" w:hAnsi="Tahoma" w:cs="Tahoma"/>
                <w:b/>
                <w:iCs/>
              </w:rPr>
              <w:t>/1</w:t>
            </w:r>
          </w:p>
        </w:tc>
      </w:tr>
    </w:tbl>
    <w:p w14:paraId="2D45E398" w14:textId="2E43568D" w:rsidR="001D5EB3" w:rsidRPr="00827E4B" w:rsidRDefault="008D1803" w:rsidP="002A0FB5">
      <w:pPr>
        <w:keepNext/>
        <w:keepLines/>
        <w:ind w:right="-2"/>
        <w:jc w:val="both"/>
        <w:rPr>
          <w:rFonts w:ascii="Tahoma" w:hAnsi="Tahoma" w:cs="Tahoma"/>
          <w:color w:val="000000" w:themeColor="text1"/>
        </w:rPr>
      </w:pPr>
      <w:r w:rsidRPr="00827E4B">
        <w:rPr>
          <w:rFonts w:ascii="Tahoma" w:hAnsi="Tahoma" w:cs="Tahoma"/>
          <w:color w:val="000000" w:themeColor="text1"/>
        </w:rPr>
        <w:t xml:space="preserve">Ponudnik priloži </w:t>
      </w:r>
      <w:r w:rsidRPr="00827E4B">
        <w:rPr>
          <w:rFonts w:ascii="Tahoma" w:hAnsi="Tahoma" w:cs="Tahoma"/>
          <w:b/>
          <w:color w:val="000000" w:themeColor="text1"/>
        </w:rPr>
        <w:t>ponudbeni predračun</w:t>
      </w:r>
      <w:r w:rsidRPr="00827E4B">
        <w:rPr>
          <w:rFonts w:ascii="Tahoma" w:hAnsi="Tahoma" w:cs="Tahoma"/>
          <w:color w:val="000000" w:themeColor="text1"/>
        </w:rPr>
        <w:t xml:space="preserve"> v </w:t>
      </w:r>
      <w:proofErr w:type="spellStart"/>
      <w:r w:rsidRPr="00827E4B">
        <w:rPr>
          <w:rFonts w:ascii="Tahoma" w:hAnsi="Tahoma" w:cs="Tahoma"/>
          <w:color w:val="000000" w:themeColor="text1"/>
        </w:rPr>
        <w:t>pdf</w:t>
      </w:r>
      <w:proofErr w:type="spellEnd"/>
      <w:r w:rsidRPr="00827E4B">
        <w:rPr>
          <w:rFonts w:ascii="Tahoma" w:hAnsi="Tahoma" w:cs="Tahoma"/>
          <w:color w:val="000000" w:themeColor="text1"/>
        </w:rPr>
        <w:t xml:space="preserve">. formatu, </w:t>
      </w:r>
      <w:r w:rsidRPr="008D1803">
        <w:rPr>
          <w:rFonts w:ascii="Tahoma" w:hAnsi="Tahoma" w:cs="Tahoma"/>
          <w:color w:val="000000" w:themeColor="text1"/>
          <w:u w:val="single"/>
        </w:rPr>
        <w:t xml:space="preserve">v </w:t>
      </w:r>
      <w:r w:rsidRPr="008D1803">
        <w:rPr>
          <w:rFonts w:ascii="Tahoma" w:hAnsi="Tahoma" w:cs="Tahoma"/>
          <w:b/>
          <w:color w:val="000000" w:themeColor="text1"/>
          <w:u w:val="single"/>
        </w:rPr>
        <w:t>razdelek »DOKUMENTI«, del »Ostale priloge« (in tudi v del predračun).</w:t>
      </w:r>
      <w:r w:rsidRPr="00827E4B">
        <w:rPr>
          <w:rFonts w:ascii="Tahoma" w:hAnsi="Tahoma" w:cs="Tahoma"/>
          <w:color w:val="000000" w:themeColor="text1"/>
        </w:rPr>
        <w:t>.</w:t>
      </w:r>
    </w:p>
    <w:p w14:paraId="1CE6AA43" w14:textId="77777777" w:rsidR="00AD2214" w:rsidRPr="007124F0" w:rsidRDefault="00AD2214" w:rsidP="00AD2214">
      <w:pPr>
        <w:keepNext/>
        <w:keepLines/>
        <w:jc w:val="both"/>
        <w:rPr>
          <w:rFonts w:ascii="Tahoma" w:eastAsia="Tahoma" w:hAnsi="Tahoma" w:cs="Tahoma"/>
          <w:sz w:val="18"/>
          <w:u w:val="single"/>
        </w:rPr>
      </w:pPr>
    </w:p>
    <w:p w14:paraId="0DBB78BF" w14:textId="77777777" w:rsidR="00EC20F4" w:rsidRDefault="00EC20F4" w:rsidP="00AD2214">
      <w:pPr>
        <w:keepNext/>
        <w:keepLines/>
        <w:jc w:val="both"/>
        <w:rPr>
          <w:rFonts w:ascii="Tahoma" w:hAnsi="Tahoma" w:cs="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EC20F4" w:rsidRPr="00E94B07" w14:paraId="36500C7F" w14:textId="77777777" w:rsidTr="00486DA6">
        <w:tc>
          <w:tcPr>
            <w:tcW w:w="608" w:type="dxa"/>
            <w:tcBorders>
              <w:right w:val="nil"/>
            </w:tcBorders>
          </w:tcPr>
          <w:p w14:paraId="4AB21870" w14:textId="77777777" w:rsidR="00EC20F4" w:rsidRPr="00E94B07" w:rsidRDefault="00EC20F4" w:rsidP="00486DA6">
            <w:pPr>
              <w:keepNext/>
              <w:keepLines/>
              <w:jc w:val="both"/>
              <w:rPr>
                <w:rFonts w:ascii="Tahoma" w:hAnsi="Tahoma" w:cs="Tahoma"/>
              </w:rPr>
            </w:pPr>
            <w:r w:rsidRPr="00E94B07">
              <w:br w:type="page"/>
            </w:r>
            <w:r w:rsidRPr="00E94B07">
              <w:br w:type="page"/>
            </w:r>
            <w:r w:rsidRPr="00E94B07">
              <w:br w:type="page"/>
            </w:r>
            <w:r w:rsidRPr="00E94B07">
              <w:br w:type="page"/>
            </w:r>
            <w:r w:rsidRPr="00E94B07">
              <w:rPr>
                <w:rFonts w:ascii="Tahoma" w:hAnsi="Tahoma" w:cs="Tahoma"/>
              </w:rPr>
              <w:br w:type="page"/>
            </w:r>
            <w:r w:rsidRPr="00E94B07">
              <w:rPr>
                <w:rFonts w:ascii="Tahoma" w:hAnsi="Tahoma" w:cs="Tahoma"/>
                <w:b/>
              </w:rPr>
              <w:br w:type="page"/>
            </w:r>
            <w:r w:rsidRPr="00E94B07">
              <w:rPr>
                <w:rFonts w:ascii="Tahoma" w:hAnsi="Tahoma" w:cs="Tahoma"/>
              </w:rPr>
              <w:br w:type="page"/>
            </w:r>
          </w:p>
        </w:tc>
        <w:tc>
          <w:tcPr>
            <w:tcW w:w="7295" w:type="dxa"/>
            <w:tcBorders>
              <w:left w:val="nil"/>
              <w:right w:val="single" w:sz="4" w:space="0" w:color="auto"/>
            </w:tcBorders>
            <w:vAlign w:val="bottom"/>
          </w:tcPr>
          <w:p w14:paraId="2D605C1A" w14:textId="77777777" w:rsidR="00EC20F4" w:rsidRPr="00E94B07" w:rsidRDefault="00EC20F4" w:rsidP="00486DA6">
            <w:pPr>
              <w:keepNext/>
              <w:keepLines/>
              <w:rPr>
                <w:rFonts w:ascii="Tahoma" w:hAnsi="Tahoma" w:cs="Tahoma"/>
              </w:rPr>
            </w:pPr>
            <w:r w:rsidRPr="007124F0">
              <w:rPr>
                <w:rFonts w:ascii="Tahoma" w:hAnsi="Tahoma" w:cs="Tahoma"/>
              </w:rPr>
              <w:t>IZJAVA O IZPOLNJEVANJU POGOJEV – PONUDNIK/PARTNER</w:t>
            </w:r>
          </w:p>
        </w:tc>
        <w:tc>
          <w:tcPr>
            <w:tcW w:w="851" w:type="dxa"/>
            <w:tcBorders>
              <w:top w:val="single" w:sz="4" w:space="0" w:color="auto"/>
              <w:left w:val="single" w:sz="4" w:space="0" w:color="auto"/>
              <w:bottom w:val="single" w:sz="4" w:space="0" w:color="auto"/>
              <w:right w:val="nil"/>
            </w:tcBorders>
          </w:tcPr>
          <w:p w14:paraId="64BA1BFF" w14:textId="77777777" w:rsidR="00EC20F4" w:rsidRPr="00E94B07" w:rsidRDefault="00EC20F4" w:rsidP="00486DA6">
            <w:pPr>
              <w:keepNext/>
              <w:keepLines/>
              <w:jc w:val="both"/>
              <w:rPr>
                <w:rFonts w:ascii="Tahoma" w:hAnsi="Tahoma" w:cs="Tahoma"/>
                <w:b/>
                <w:iCs/>
              </w:rPr>
            </w:pPr>
            <w:r w:rsidRPr="00E94B07">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52D0FB93" w14:textId="77777777" w:rsidR="00EC20F4" w:rsidRPr="00E94B07" w:rsidRDefault="00EC20F4" w:rsidP="00486DA6">
            <w:pPr>
              <w:keepNext/>
              <w:keepLines/>
              <w:jc w:val="both"/>
              <w:rPr>
                <w:rFonts w:ascii="Tahoma" w:hAnsi="Tahoma" w:cs="Tahoma"/>
                <w:b/>
                <w:iCs/>
              </w:rPr>
            </w:pPr>
            <w:r w:rsidRPr="0001215F">
              <w:rPr>
                <w:rFonts w:ascii="Tahoma" w:hAnsi="Tahoma" w:cs="Tahoma"/>
                <w:b/>
                <w:iCs/>
              </w:rPr>
              <w:t>3/1</w:t>
            </w:r>
          </w:p>
        </w:tc>
      </w:tr>
    </w:tbl>
    <w:p w14:paraId="4CFB5E47" w14:textId="5A70F859" w:rsidR="00AD2214" w:rsidRDefault="00AD2214" w:rsidP="00AD2214">
      <w:pPr>
        <w:keepNext/>
        <w:keepLines/>
        <w:jc w:val="both"/>
        <w:rPr>
          <w:rFonts w:ascii="Tahoma" w:hAnsi="Tahoma" w:cs="Tahoma"/>
          <w:sz w:val="22"/>
        </w:rPr>
      </w:pPr>
      <w:r w:rsidRPr="007124F0">
        <w:rPr>
          <w:rFonts w:ascii="Tahoma" w:hAnsi="Tahoma" w:cs="Tahoma"/>
        </w:rPr>
        <w:t xml:space="preserve">Ponudnik (in vsak posamezni član/partner </w:t>
      </w:r>
      <w:r w:rsidRPr="007124F0">
        <w:rPr>
          <w:rFonts w:ascii="Tahoma" w:hAnsi="Tahoma" w:cs="Tahoma"/>
          <w:u w:val="single"/>
        </w:rPr>
        <w:t>v primeru</w:t>
      </w:r>
      <w:r w:rsidRPr="007124F0">
        <w:rPr>
          <w:rFonts w:ascii="Tahoma" w:hAnsi="Tahoma" w:cs="Tahoma"/>
        </w:rPr>
        <w:t xml:space="preserve"> skupne ponudbe) </w:t>
      </w:r>
      <w:r w:rsidRPr="007124F0">
        <w:rPr>
          <w:rFonts w:ascii="Tahoma" w:hAnsi="Tahoma" w:cs="Tahoma"/>
          <w:b/>
        </w:rPr>
        <w:t>mora</w:t>
      </w:r>
      <w:r w:rsidRPr="007124F0">
        <w:rPr>
          <w:rFonts w:ascii="Tahoma" w:hAnsi="Tahoma" w:cs="Tahoma"/>
        </w:rPr>
        <w:t xml:space="preserve"> obrazec izjave izpolniti in podpisati, ter ga naložiti v</w:t>
      </w:r>
      <w:r w:rsidRPr="007124F0">
        <w:rPr>
          <w:rFonts w:ascii="Tahoma" w:hAnsi="Tahoma" w:cs="Tahoma"/>
          <w:b/>
        </w:rPr>
        <w:t xml:space="preserve"> </w:t>
      </w:r>
      <w:r w:rsidRPr="007124F0">
        <w:rPr>
          <w:rFonts w:ascii="Tahoma" w:hAnsi="Tahoma" w:cs="Tahoma"/>
          <w:b/>
          <w:sz w:val="18"/>
        </w:rPr>
        <w:t>Razdelek »DOKUMENTI«, del »Ostale priloge«</w:t>
      </w:r>
      <w:r w:rsidRPr="007124F0">
        <w:rPr>
          <w:rFonts w:ascii="Tahoma" w:hAnsi="Tahoma" w:cs="Tahoma"/>
        </w:rPr>
        <w:t>.</w:t>
      </w:r>
      <w:r w:rsidRPr="007124F0">
        <w:rPr>
          <w:rFonts w:ascii="Tahoma" w:hAnsi="Tahoma" w:cs="Tahoma"/>
          <w:sz w:val="22"/>
        </w:rPr>
        <w:t xml:space="preserve"> </w:t>
      </w:r>
    </w:p>
    <w:p w14:paraId="625C9FA9" w14:textId="77777777" w:rsidR="00AD2214" w:rsidRPr="007124F0" w:rsidRDefault="00AD2214" w:rsidP="00AD2214">
      <w:pPr>
        <w:keepNext/>
        <w:keepLines/>
        <w:ind w:right="-284"/>
        <w:jc w:val="both"/>
        <w:rPr>
          <w:rFonts w:ascii="Tahoma" w:hAnsi="Tahoma" w:cs="Tahoma"/>
          <w:sz w:val="16"/>
        </w:rPr>
      </w:pPr>
    </w:p>
    <w:p w14:paraId="71AD6BF5" w14:textId="77777777" w:rsidR="00EC20F4" w:rsidRDefault="00EC20F4" w:rsidP="00AD2214">
      <w:pPr>
        <w:keepNext/>
        <w:keepLines/>
        <w:jc w:val="both"/>
        <w:rPr>
          <w:rFonts w:ascii="Tahoma" w:hAnsi="Tahoma" w:cs="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EC20F4" w:rsidRPr="00E94B07" w14:paraId="28C103D6" w14:textId="77777777" w:rsidTr="00486DA6">
        <w:tc>
          <w:tcPr>
            <w:tcW w:w="608" w:type="dxa"/>
            <w:tcBorders>
              <w:right w:val="nil"/>
            </w:tcBorders>
          </w:tcPr>
          <w:p w14:paraId="4FBE4E34" w14:textId="77777777" w:rsidR="00EC20F4" w:rsidRPr="00E94B07" w:rsidRDefault="00EC20F4" w:rsidP="00486DA6">
            <w:pPr>
              <w:keepNext/>
              <w:keepLines/>
              <w:jc w:val="both"/>
              <w:rPr>
                <w:rFonts w:ascii="Tahoma" w:hAnsi="Tahoma" w:cs="Tahoma"/>
              </w:rPr>
            </w:pPr>
            <w:r w:rsidRPr="00E94B07">
              <w:br w:type="page"/>
            </w:r>
            <w:r w:rsidRPr="00E94B07">
              <w:br w:type="page"/>
            </w:r>
            <w:r w:rsidRPr="00E94B07">
              <w:br w:type="page"/>
            </w:r>
            <w:r w:rsidRPr="00E94B07">
              <w:br w:type="page"/>
            </w:r>
            <w:r w:rsidRPr="00E94B07">
              <w:rPr>
                <w:rFonts w:ascii="Tahoma" w:hAnsi="Tahoma" w:cs="Tahoma"/>
              </w:rPr>
              <w:br w:type="page"/>
            </w:r>
            <w:r w:rsidRPr="00E94B07">
              <w:rPr>
                <w:rFonts w:ascii="Tahoma" w:hAnsi="Tahoma" w:cs="Tahoma"/>
                <w:b/>
              </w:rPr>
              <w:br w:type="page"/>
            </w:r>
            <w:r w:rsidRPr="00E94B07">
              <w:rPr>
                <w:rFonts w:ascii="Tahoma" w:hAnsi="Tahoma" w:cs="Tahoma"/>
              </w:rPr>
              <w:br w:type="page"/>
            </w:r>
          </w:p>
        </w:tc>
        <w:tc>
          <w:tcPr>
            <w:tcW w:w="7295" w:type="dxa"/>
            <w:tcBorders>
              <w:left w:val="nil"/>
              <w:right w:val="single" w:sz="4" w:space="0" w:color="auto"/>
            </w:tcBorders>
            <w:vAlign w:val="bottom"/>
          </w:tcPr>
          <w:p w14:paraId="52CB0A77" w14:textId="77777777" w:rsidR="00EC20F4" w:rsidRPr="00E94B07" w:rsidRDefault="00EC20F4" w:rsidP="00486DA6">
            <w:pPr>
              <w:keepNext/>
              <w:keepLines/>
              <w:rPr>
                <w:rFonts w:ascii="Tahoma" w:hAnsi="Tahoma" w:cs="Tahoma"/>
              </w:rPr>
            </w:pPr>
            <w:r w:rsidRPr="007124F0">
              <w:rPr>
                <w:rFonts w:ascii="Tahoma" w:hAnsi="Tahoma" w:cs="Tahoma"/>
              </w:rPr>
              <w:t>IZJAVA O IZPOLNJEVANJU POGOJEV – PODIZVAJALEC/SUBJEKT KATERIH ZMOGLJIVOST UPORABLJA PONUDNIK</w:t>
            </w:r>
          </w:p>
        </w:tc>
        <w:tc>
          <w:tcPr>
            <w:tcW w:w="851" w:type="dxa"/>
            <w:tcBorders>
              <w:top w:val="single" w:sz="4" w:space="0" w:color="auto"/>
              <w:left w:val="single" w:sz="4" w:space="0" w:color="auto"/>
              <w:bottom w:val="single" w:sz="4" w:space="0" w:color="auto"/>
              <w:right w:val="nil"/>
            </w:tcBorders>
          </w:tcPr>
          <w:p w14:paraId="525D4E72" w14:textId="77777777" w:rsidR="00EC20F4" w:rsidRPr="00E94B07" w:rsidRDefault="00EC20F4" w:rsidP="00486DA6">
            <w:pPr>
              <w:keepNext/>
              <w:keepLines/>
              <w:jc w:val="both"/>
              <w:rPr>
                <w:rFonts w:ascii="Tahoma" w:hAnsi="Tahoma" w:cs="Tahoma"/>
                <w:b/>
                <w:iCs/>
              </w:rPr>
            </w:pPr>
            <w:r w:rsidRPr="00E94B07">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609755BC" w14:textId="77777777" w:rsidR="00EC20F4" w:rsidRPr="00E94B07" w:rsidRDefault="00EC20F4" w:rsidP="00486DA6">
            <w:pPr>
              <w:keepNext/>
              <w:keepLines/>
              <w:jc w:val="both"/>
              <w:rPr>
                <w:rFonts w:ascii="Tahoma" w:hAnsi="Tahoma" w:cs="Tahoma"/>
                <w:b/>
                <w:iCs/>
              </w:rPr>
            </w:pPr>
            <w:r w:rsidRPr="0001215F">
              <w:rPr>
                <w:rFonts w:ascii="Tahoma" w:hAnsi="Tahoma" w:cs="Tahoma"/>
                <w:b/>
                <w:iCs/>
              </w:rPr>
              <w:t>3/2</w:t>
            </w:r>
          </w:p>
        </w:tc>
      </w:tr>
    </w:tbl>
    <w:p w14:paraId="523A8FF0" w14:textId="522E8248" w:rsidR="00AD2214" w:rsidRPr="00AD2214" w:rsidRDefault="00AD2214" w:rsidP="00AD2214">
      <w:pPr>
        <w:keepNext/>
        <w:keepLines/>
        <w:jc w:val="both"/>
        <w:rPr>
          <w:rFonts w:ascii="Tahoma" w:hAnsi="Tahoma" w:cs="Tahoma"/>
          <w:iCs/>
        </w:rPr>
      </w:pPr>
      <w:r w:rsidRPr="007124F0">
        <w:rPr>
          <w:rFonts w:ascii="Tahoma" w:hAnsi="Tahoma" w:cs="Tahoma"/>
        </w:rPr>
        <w:t>Vsi v ponudbi navedeni podizvajalci</w:t>
      </w:r>
      <w:r w:rsidRPr="007124F0">
        <w:rPr>
          <w:rFonts w:ascii="Tahoma" w:hAnsi="Tahoma" w:cs="Tahoma"/>
          <w:iCs/>
          <w:sz w:val="18"/>
          <w:szCs w:val="22"/>
        </w:rPr>
        <w:t xml:space="preserve"> (</w:t>
      </w:r>
      <w:r w:rsidRPr="007124F0">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7124F0">
        <w:rPr>
          <w:rFonts w:ascii="Tahoma" w:hAnsi="Tahoma" w:cs="Tahoma"/>
        </w:rPr>
        <w:t xml:space="preserve"> morajo obrazec izjave izpolniti in podpisati, ter ga naložiti v</w:t>
      </w:r>
      <w:r w:rsidRPr="007124F0">
        <w:rPr>
          <w:rFonts w:ascii="Tahoma" w:hAnsi="Tahoma" w:cs="Tahoma"/>
          <w:b/>
        </w:rPr>
        <w:t xml:space="preserve"> </w:t>
      </w:r>
      <w:r w:rsidRPr="007124F0">
        <w:rPr>
          <w:rFonts w:ascii="Tahoma" w:hAnsi="Tahoma" w:cs="Tahoma"/>
          <w:b/>
          <w:sz w:val="18"/>
        </w:rPr>
        <w:t>Razdelek »DOKUMENTI«, del »Ostale priloge«</w:t>
      </w:r>
      <w:r w:rsidRPr="007124F0">
        <w:rPr>
          <w:rFonts w:ascii="Tahoma" w:hAnsi="Tahoma" w:cs="Tahoma"/>
        </w:rPr>
        <w:t>.</w:t>
      </w:r>
      <w:r w:rsidRPr="007124F0">
        <w:rPr>
          <w:rFonts w:ascii="Tahoma" w:hAnsi="Tahoma" w:cs="Tahoma"/>
          <w:sz w:val="22"/>
        </w:rPr>
        <w:t xml:space="preserve"> </w:t>
      </w:r>
    </w:p>
    <w:p w14:paraId="2BB0DAE2" w14:textId="77777777" w:rsidR="00AD2214" w:rsidRPr="007124F0" w:rsidRDefault="00AD2214" w:rsidP="00AD2214">
      <w:pPr>
        <w:keepNext/>
        <w:keepLines/>
        <w:ind w:right="-284"/>
        <w:jc w:val="both"/>
        <w:rPr>
          <w:rFonts w:ascii="Tahoma" w:hAnsi="Tahoma" w:cs="Tahoma"/>
          <w:sz w:val="16"/>
        </w:rPr>
      </w:pPr>
    </w:p>
    <w:p w14:paraId="3AC9CAC5" w14:textId="77777777" w:rsidR="00AD2214" w:rsidRDefault="00AD2214" w:rsidP="00AD2214">
      <w:pPr>
        <w:keepNext/>
        <w:keepLines/>
        <w:jc w:val="both"/>
        <w:rPr>
          <w:rFonts w:ascii="Tahoma" w:hAnsi="Tahoma" w:cs="Tahoma"/>
          <w:u w:val="single"/>
        </w:rPr>
      </w:pPr>
      <w:r w:rsidRPr="007124F0">
        <w:rPr>
          <w:rFonts w:ascii="Tahoma" w:hAnsi="Tahoma" w:cs="Tahoma"/>
          <w:u w:val="single"/>
        </w:rPr>
        <w:lastRenderedPageBreak/>
        <w:t xml:space="preserve">V kolikor ponudnik ne oddaja ponudbe z nobenim podizvajalcem </w:t>
      </w:r>
      <w:r w:rsidRPr="007124F0">
        <w:rPr>
          <w:rFonts w:ascii="Tahoma" w:hAnsi="Tahoma" w:cs="Tahoma"/>
          <w:iCs/>
          <w:u w:val="single"/>
        </w:rPr>
        <w:t>in/ali ne bo uporabil zmogljivost drugega subjekta,</w:t>
      </w:r>
      <w:r w:rsidRPr="007124F0">
        <w:rPr>
          <w:rFonts w:ascii="Tahoma" w:hAnsi="Tahoma" w:cs="Tahoma"/>
          <w:u w:val="single"/>
        </w:rPr>
        <w:t xml:space="preserve"> priloge ni potrebno izpolni. </w:t>
      </w:r>
    </w:p>
    <w:p w14:paraId="15D56A40" w14:textId="77777777" w:rsidR="00EC20F4" w:rsidRDefault="00EC20F4" w:rsidP="00AD2214">
      <w:pPr>
        <w:keepNext/>
        <w:keepLines/>
        <w:tabs>
          <w:tab w:val="left" w:pos="142"/>
          <w:tab w:val="left" w:pos="567"/>
          <w:tab w:val="num" w:pos="851"/>
          <w:tab w:val="left" w:pos="993"/>
        </w:tabs>
        <w:jc w:val="both"/>
        <w:rPr>
          <w:rFonts w:ascii="Tahoma" w:hAnsi="Tahoma" w:cs="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EC20F4" w:rsidRPr="00E94B07" w14:paraId="6DD7A250" w14:textId="77777777" w:rsidTr="00486DA6">
        <w:tc>
          <w:tcPr>
            <w:tcW w:w="608" w:type="dxa"/>
            <w:tcBorders>
              <w:right w:val="nil"/>
            </w:tcBorders>
          </w:tcPr>
          <w:p w14:paraId="1C5EE3D7" w14:textId="77777777" w:rsidR="00EC20F4" w:rsidRPr="00E94B07" w:rsidRDefault="00EC20F4" w:rsidP="00486DA6">
            <w:pPr>
              <w:keepNext/>
              <w:keepLines/>
              <w:jc w:val="both"/>
              <w:rPr>
                <w:rFonts w:ascii="Tahoma" w:hAnsi="Tahoma" w:cs="Tahoma"/>
              </w:rPr>
            </w:pPr>
            <w:r w:rsidRPr="00E94B07">
              <w:br w:type="page"/>
            </w:r>
            <w:r w:rsidRPr="00E94B07">
              <w:br w:type="page"/>
            </w:r>
            <w:r w:rsidRPr="00E94B07">
              <w:br w:type="page"/>
            </w:r>
            <w:r w:rsidRPr="00E94B07">
              <w:br w:type="page"/>
            </w:r>
            <w:r w:rsidRPr="00E94B07">
              <w:rPr>
                <w:rFonts w:ascii="Tahoma" w:hAnsi="Tahoma" w:cs="Tahoma"/>
              </w:rPr>
              <w:br w:type="page"/>
            </w:r>
            <w:r w:rsidRPr="00E94B07">
              <w:rPr>
                <w:rFonts w:ascii="Tahoma" w:hAnsi="Tahoma" w:cs="Tahoma"/>
                <w:b/>
              </w:rPr>
              <w:br w:type="page"/>
            </w:r>
            <w:r w:rsidRPr="00E94B07">
              <w:rPr>
                <w:rFonts w:ascii="Tahoma" w:hAnsi="Tahoma" w:cs="Tahoma"/>
              </w:rPr>
              <w:br w:type="page"/>
            </w:r>
          </w:p>
        </w:tc>
        <w:tc>
          <w:tcPr>
            <w:tcW w:w="7295" w:type="dxa"/>
            <w:tcBorders>
              <w:left w:val="nil"/>
              <w:right w:val="single" w:sz="4" w:space="0" w:color="auto"/>
            </w:tcBorders>
            <w:vAlign w:val="bottom"/>
          </w:tcPr>
          <w:p w14:paraId="7F575D55" w14:textId="256CCC76" w:rsidR="004450B1" w:rsidRPr="00E94B07" w:rsidRDefault="00EC20F4" w:rsidP="00486DA6">
            <w:pPr>
              <w:keepNext/>
              <w:keepLines/>
              <w:rPr>
                <w:rFonts w:ascii="Tahoma" w:hAnsi="Tahoma" w:cs="Tahoma"/>
              </w:rPr>
            </w:pPr>
            <w:r w:rsidRPr="00C8579C">
              <w:rPr>
                <w:rFonts w:ascii="Tahoma" w:hAnsi="Tahoma" w:cs="Tahoma"/>
              </w:rPr>
              <w:t xml:space="preserve">IZJAVA O UDELEŽBI FIZIČNIH IN PRAVNIH OSEB V LASTNIŠTVU </w:t>
            </w:r>
            <w:r>
              <w:rPr>
                <w:rFonts w:ascii="Tahoma" w:hAnsi="Tahoma" w:cs="Tahoma"/>
              </w:rPr>
              <w:t>PONUDNIKA</w:t>
            </w:r>
          </w:p>
        </w:tc>
        <w:tc>
          <w:tcPr>
            <w:tcW w:w="851" w:type="dxa"/>
            <w:tcBorders>
              <w:top w:val="single" w:sz="4" w:space="0" w:color="auto"/>
              <w:left w:val="single" w:sz="4" w:space="0" w:color="auto"/>
              <w:bottom w:val="single" w:sz="4" w:space="0" w:color="auto"/>
              <w:right w:val="nil"/>
            </w:tcBorders>
          </w:tcPr>
          <w:p w14:paraId="55A488DA" w14:textId="77777777" w:rsidR="00EC20F4" w:rsidRPr="00E94B07" w:rsidRDefault="00EC20F4" w:rsidP="00486DA6">
            <w:pPr>
              <w:keepNext/>
              <w:keepLines/>
              <w:jc w:val="both"/>
              <w:rPr>
                <w:rFonts w:ascii="Tahoma" w:hAnsi="Tahoma" w:cs="Tahoma"/>
                <w:b/>
                <w:iCs/>
              </w:rPr>
            </w:pPr>
            <w:r w:rsidRPr="00E94B07">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24230085" w14:textId="77777777" w:rsidR="00EC20F4" w:rsidRPr="00E94B07" w:rsidRDefault="00EC20F4" w:rsidP="00486DA6">
            <w:pPr>
              <w:keepNext/>
              <w:keepLines/>
              <w:jc w:val="both"/>
              <w:rPr>
                <w:rFonts w:ascii="Tahoma" w:hAnsi="Tahoma" w:cs="Tahoma"/>
                <w:b/>
                <w:iCs/>
              </w:rPr>
            </w:pPr>
            <w:r w:rsidRPr="0001215F">
              <w:rPr>
                <w:rFonts w:ascii="Tahoma" w:hAnsi="Tahoma" w:cs="Tahoma"/>
                <w:b/>
                <w:iCs/>
              </w:rPr>
              <w:t>3/3</w:t>
            </w:r>
          </w:p>
        </w:tc>
      </w:tr>
    </w:tbl>
    <w:p w14:paraId="0C1E5067" w14:textId="0797DA89" w:rsidR="00AD2214" w:rsidRDefault="00AD2214" w:rsidP="00AD2214">
      <w:pPr>
        <w:keepNext/>
        <w:keepLines/>
        <w:tabs>
          <w:tab w:val="left" w:pos="142"/>
          <w:tab w:val="left" w:pos="567"/>
          <w:tab w:val="num" w:pos="851"/>
          <w:tab w:val="left" w:pos="993"/>
        </w:tabs>
        <w:jc w:val="both"/>
        <w:rPr>
          <w:rFonts w:ascii="Tahoma" w:hAnsi="Tahoma" w:cs="Tahoma"/>
        </w:rPr>
      </w:pPr>
      <w:r w:rsidRPr="00725D0A">
        <w:rPr>
          <w:rFonts w:ascii="Tahoma" w:hAnsi="Tahoma" w:cs="Tahoma"/>
        </w:rPr>
        <w:t xml:space="preserve">Ponudnik izjavo izpolni in podpiše. Izjavo izpolnijo in podpišejo tudi VSI posamezni člani skupine ponudnikov (partnerji) v okviru skupne ponudbe, VSI morebitni v ponudbi navedeni podizvajalci in VSI drugi subjekti, katerih zmogljivost uporablja ponudnik. Priloga se v </w:t>
      </w:r>
      <w:proofErr w:type="spellStart"/>
      <w:r w:rsidRPr="00725D0A">
        <w:rPr>
          <w:rFonts w:ascii="Tahoma" w:hAnsi="Tahoma" w:cs="Tahoma"/>
        </w:rPr>
        <w:t>pdf</w:t>
      </w:r>
      <w:proofErr w:type="spellEnd"/>
      <w:r w:rsidRPr="00725D0A">
        <w:rPr>
          <w:rFonts w:ascii="Tahoma" w:hAnsi="Tahoma" w:cs="Tahoma"/>
        </w:rPr>
        <w:t xml:space="preserve">. formatu naloži v </w:t>
      </w:r>
      <w:r w:rsidRPr="00725D0A">
        <w:rPr>
          <w:rFonts w:ascii="Tahoma" w:hAnsi="Tahoma" w:cs="Tahoma"/>
          <w:b/>
          <w:u w:val="single"/>
        </w:rPr>
        <w:t>razdelek »DOKUMENTI«, del »Ostale priloge«</w:t>
      </w:r>
      <w:r w:rsidRPr="00725D0A">
        <w:rPr>
          <w:rFonts w:ascii="Tahoma" w:hAnsi="Tahoma" w:cs="Tahoma"/>
        </w:rPr>
        <w:t>.</w:t>
      </w:r>
    </w:p>
    <w:p w14:paraId="70F4AD16" w14:textId="77777777" w:rsidR="00EC20F4" w:rsidRDefault="00EC20F4" w:rsidP="00A62419">
      <w:pPr>
        <w:keepNext/>
        <w:keepLines/>
        <w:jc w:val="both"/>
        <w:rPr>
          <w:rFonts w:ascii="Tahoma" w:hAnsi="Tahoma" w:cs="Tahoma"/>
          <w:color w:val="000000" w:themeColor="text1"/>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EC20F4" w:rsidRPr="00E94B07" w14:paraId="6975B534" w14:textId="77777777" w:rsidTr="00486DA6">
        <w:tc>
          <w:tcPr>
            <w:tcW w:w="608" w:type="dxa"/>
            <w:tcBorders>
              <w:right w:val="nil"/>
            </w:tcBorders>
          </w:tcPr>
          <w:p w14:paraId="40F4092B" w14:textId="77777777" w:rsidR="00EC20F4" w:rsidRPr="00E94B07" w:rsidRDefault="00EC20F4" w:rsidP="00486DA6">
            <w:pPr>
              <w:keepNext/>
              <w:keepLines/>
              <w:jc w:val="both"/>
              <w:rPr>
                <w:rFonts w:ascii="Tahoma" w:hAnsi="Tahoma" w:cs="Tahoma"/>
              </w:rPr>
            </w:pPr>
            <w:r w:rsidRPr="00E94B07">
              <w:br w:type="page"/>
            </w:r>
            <w:r w:rsidRPr="00E94B07">
              <w:br w:type="page"/>
            </w:r>
            <w:r w:rsidRPr="00E94B07">
              <w:br w:type="page"/>
            </w:r>
            <w:r w:rsidRPr="00E94B07">
              <w:br w:type="page"/>
            </w:r>
            <w:r w:rsidRPr="00E94B07">
              <w:rPr>
                <w:rFonts w:ascii="Tahoma" w:hAnsi="Tahoma" w:cs="Tahoma"/>
              </w:rPr>
              <w:br w:type="page"/>
            </w:r>
            <w:r w:rsidRPr="00E94B07">
              <w:rPr>
                <w:rFonts w:ascii="Tahoma" w:hAnsi="Tahoma" w:cs="Tahoma"/>
                <w:b/>
              </w:rPr>
              <w:br w:type="page"/>
            </w:r>
            <w:r w:rsidRPr="00E94B07">
              <w:rPr>
                <w:rFonts w:ascii="Tahoma" w:hAnsi="Tahoma" w:cs="Tahoma"/>
              </w:rPr>
              <w:br w:type="page"/>
            </w:r>
          </w:p>
        </w:tc>
        <w:tc>
          <w:tcPr>
            <w:tcW w:w="7295" w:type="dxa"/>
            <w:tcBorders>
              <w:left w:val="nil"/>
              <w:right w:val="single" w:sz="4" w:space="0" w:color="auto"/>
            </w:tcBorders>
            <w:vAlign w:val="bottom"/>
          </w:tcPr>
          <w:p w14:paraId="6D107B8D" w14:textId="77777777" w:rsidR="00EC20F4" w:rsidRPr="00E94B07" w:rsidRDefault="00EC20F4" w:rsidP="00486DA6">
            <w:pPr>
              <w:keepNext/>
              <w:keepLines/>
              <w:rPr>
                <w:rFonts w:ascii="Tahoma" w:hAnsi="Tahoma" w:cs="Tahoma"/>
              </w:rPr>
            </w:pPr>
            <w:r>
              <w:rPr>
                <w:rFonts w:ascii="Tahoma" w:hAnsi="Tahoma" w:cs="Tahoma"/>
              </w:rPr>
              <w:t>UDELEŽBA PODIZVAJALCA</w:t>
            </w:r>
          </w:p>
        </w:tc>
        <w:tc>
          <w:tcPr>
            <w:tcW w:w="851" w:type="dxa"/>
            <w:tcBorders>
              <w:top w:val="single" w:sz="4" w:space="0" w:color="auto"/>
              <w:left w:val="single" w:sz="4" w:space="0" w:color="auto"/>
              <w:bottom w:val="single" w:sz="4" w:space="0" w:color="auto"/>
              <w:right w:val="nil"/>
            </w:tcBorders>
          </w:tcPr>
          <w:p w14:paraId="2C60D49F" w14:textId="77777777" w:rsidR="00EC20F4" w:rsidRPr="00E94B07" w:rsidRDefault="00EC20F4" w:rsidP="00486DA6">
            <w:pPr>
              <w:keepNext/>
              <w:keepLines/>
              <w:jc w:val="both"/>
              <w:rPr>
                <w:rFonts w:ascii="Tahoma" w:hAnsi="Tahoma" w:cs="Tahoma"/>
                <w:b/>
                <w:iCs/>
              </w:rPr>
            </w:pPr>
            <w:r w:rsidRPr="00E94B07">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19C9B01B" w14:textId="77777777" w:rsidR="00EC20F4" w:rsidRPr="00E94B07" w:rsidRDefault="00EC20F4" w:rsidP="00486DA6">
            <w:pPr>
              <w:keepNext/>
              <w:keepLines/>
              <w:jc w:val="both"/>
              <w:rPr>
                <w:rFonts w:ascii="Tahoma" w:hAnsi="Tahoma" w:cs="Tahoma"/>
                <w:b/>
                <w:iCs/>
              </w:rPr>
            </w:pPr>
            <w:r w:rsidRPr="0001215F">
              <w:rPr>
                <w:rFonts w:ascii="Tahoma" w:hAnsi="Tahoma" w:cs="Tahoma"/>
                <w:b/>
                <w:iCs/>
              </w:rPr>
              <w:t>4/1</w:t>
            </w:r>
          </w:p>
        </w:tc>
      </w:tr>
    </w:tbl>
    <w:p w14:paraId="3B976A33" w14:textId="44DC5E2D" w:rsidR="00C94411" w:rsidRPr="00827E4B" w:rsidRDefault="00C94411" w:rsidP="00A62419">
      <w:pPr>
        <w:keepNext/>
        <w:keepLines/>
        <w:jc w:val="both"/>
        <w:rPr>
          <w:rFonts w:ascii="Tahoma" w:hAnsi="Tahoma" w:cs="Tahoma"/>
          <w:color w:val="000000" w:themeColor="text1"/>
        </w:rPr>
      </w:pPr>
      <w:r w:rsidRPr="00827E4B">
        <w:rPr>
          <w:rFonts w:ascii="Tahoma" w:hAnsi="Tahoma" w:cs="Tahoma"/>
          <w:color w:val="000000" w:themeColor="text1"/>
        </w:rPr>
        <w:t xml:space="preserve">Podizvajalec izpolni vse zahtevane podatke, v kolikor ponudnik del javnega naročila odda v </w:t>
      </w:r>
      <w:proofErr w:type="spellStart"/>
      <w:r w:rsidRPr="00827E4B">
        <w:rPr>
          <w:rFonts w:ascii="Tahoma" w:hAnsi="Tahoma" w:cs="Tahoma"/>
          <w:color w:val="000000" w:themeColor="text1"/>
        </w:rPr>
        <w:t>podizvajanje</w:t>
      </w:r>
      <w:proofErr w:type="spellEnd"/>
      <w:r w:rsidRPr="00827E4B">
        <w:rPr>
          <w:rFonts w:ascii="Tahoma" w:hAnsi="Tahoma" w:cs="Tahoma"/>
          <w:color w:val="000000" w:themeColor="text1"/>
        </w:rPr>
        <w:t>. V kolikor ponudnik v predmetnem naročilu ne nastopa z nobenim podizvajalc</w:t>
      </w:r>
      <w:r w:rsidR="00846924" w:rsidRPr="00827E4B">
        <w:rPr>
          <w:rFonts w:ascii="Tahoma" w:hAnsi="Tahoma" w:cs="Tahoma"/>
          <w:color w:val="000000" w:themeColor="text1"/>
        </w:rPr>
        <w:t>em, priloge ni treba prilagati.</w:t>
      </w:r>
    </w:p>
    <w:p w14:paraId="3AD20A68" w14:textId="77777777" w:rsidR="00C94411" w:rsidRPr="00827E4B" w:rsidRDefault="00C94411" w:rsidP="00A62419">
      <w:pPr>
        <w:keepNext/>
        <w:keepLines/>
        <w:jc w:val="both"/>
        <w:rPr>
          <w:rFonts w:ascii="Tahoma" w:hAnsi="Tahoma" w:cs="Tahoma"/>
          <w:color w:val="000000" w:themeColor="text1"/>
        </w:rPr>
      </w:pPr>
      <w:r w:rsidRPr="00827E4B">
        <w:rPr>
          <w:rFonts w:ascii="Tahoma" w:hAnsi="Tahoma" w:cs="Tahoma"/>
          <w:color w:val="000000" w:themeColor="text1"/>
        </w:rPr>
        <w:t xml:space="preserve">V kolikor ponudnik namerava izvajati predmet  javnega naročila s podizvajalci, mora ravnati v skladu s 94. členom ZJN-3 ter </w:t>
      </w:r>
      <w:r w:rsidRPr="00827E4B">
        <w:rPr>
          <w:rFonts w:ascii="Tahoma" w:eastAsia="Calibri" w:hAnsi="Tahoma" w:cs="Tahoma"/>
          <w:color w:val="000000" w:themeColor="text1"/>
        </w:rPr>
        <w:t xml:space="preserve">za vse navedene podizvajalce predložiti izpolnjeno, podpisani in žigosano Prilogo 4/1 in Obrazec 3 k Prilogi 4/1 (sporazum o medsebojnem sodelovanju). </w:t>
      </w:r>
      <w:r w:rsidRPr="00827E4B">
        <w:rPr>
          <w:rFonts w:ascii="Tahoma" w:hAnsi="Tahoma" w:cs="Tahoma"/>
          <w:color w:val="000000" w:themeColor="text1"/>
        </w:rPr>
        <w:t xml:space="preserve">Kadar namerava ponudnik izvajati predmet javnega naročila </w:t>
      </w:r>
      <w:r w:rsidRPr="00827E4B">
        <w:rPr>
          <w:rFonts w:ascii="Tahoma" w:hAnsi="Tahoma" w:cs="Tahoma"/>
          <w:color w:val="000000" w:themeColor="text1"/>
          <w:u w:val="single"/>
        </w:rPr>
        <w:t xml:space="preserve">s podizvajalcem, ki zahteva neposredno plačilo </w:t>
      </w:r>
      <w:r w:rsidRPr="00827E4B">
        <w:rPr>
          <w:rFonts w:ascii="Tahoma" w:hAnsi="Tahoma" w:cs="Tahoma"/>
          <w:color w:val="000000" w:themeColor="text1"/>
        </w:rPr>
        <w:t>v skladu s 94. členom ZJN-3, mora k ponudbi priložiti Obrazec 1 k Prilogi 4/1 (pooblastilo ponudnika), Obrazec 2 k Prilogi 4/1 (soglasje podizvajalc</w:t>
      </w:r>
      <w:r w:rsidR="00636CC0">
        <w:rPr>
          <w:rFonts w:ascii="Tahoma" w:hAnsi="Tahoma" w:cs="Tahoma"/>
          <w:color w:val="000000" w:themeColor="text1"/>
        </w:rPr>
        <w:t>a</w:t>
      </w:r>
      <w:r w:rsidRPr="00827E4B">
        <w:rPr>
          <w:rFonts w:ascii="Tahoma" w:hAnsi="Tahoma" w:cs="Tahoma"/>
          <w:color w:val="000000" w:themeColor="text1"/>
        </w:rPr>
        <w:t>) in Obrazec 3 k Prilogi 4/1 (sporazum o medsebojnem sodelovanju).</w:t>
      </w:r>
    </w:p>
    <w:p w14:paraId="099F8CB5" w14:textId="7AC2B2EC" w:rsidR="00157B1B" w:rsidRDefault="00C94411" w:rsidP="00A62419">
      <w:pPr>
        <w:keepNext/>
        <w:keepLines/>
        <w:jc w:val="both"/>
        <w:rPr>
          <w:rFonts w:ascii="Tahoma" w:hAnsi="Tahoma" w:cs="Tahoma"/>
          <w:color w:val="000000" w:themeColor="text1"/>
        </w:rPr>
      </w:pPr>
      <w:r w:rsidRPr="00827E4B">
        <w:rPr>
          <w:rFonts w:ascii="Tahoma" w:hAnsi="Tahoma" w:cs="Tahoma"/>
          <w:color w:val="000000" w:themeColor="text1"/>
        </w:rPr>
        <w:t xml:space="preserve">Priloga se v </w:t>
      </w:r>
      <w:proofErr w:type="spellStart"/>
      <w:r w:rsidRPr="00827E4B">
        <w:rPr>
          <w:rFonts w:ascii="Tahoma" w:hAnsi="Tahoma" w:cs="Tahoma"/>
          <w:color w:val="000000" w:themeColor="text1"/>
        </w:rPr>
        <w:t>pdf</w:t>
      </w:r>
      <w:proofErr w:type="spellEnd"/>
      <w:r w:rsidRPr="00827E4B">
        <w:rPr>
          <w:rFonts w:ascii="Tahoma" w:hAnsi="Tahoma" w:cs="Tahoma"/>
          <w:color w:val="000000" w:themeColor="text1"/>
        </w:rPr>
        <w:t xml:space="preserve">. formatu naloži v </w:t>
      </w:r>
      <w:r w:rsidRPr="00827E4B">
        <w:rPr>
          <w:rFonts w:ascii="Tahoma" w:hAnsi="Tahoma" w:cs="Tahoma"/>
          <w:b/>
          <w:color w:val="000000" w:themeColor="text1"/>
          <w:u w:val="single"/>
        </w:rPr>
        <w:t>razdelek »DOKUMENTI«, del »Ostale priloge«</w:t>
      </w:r>
      <w:r w:rsidR="00846924" w:rsidRPr="00827E4B">
        <w:rPr>
          <w:rFonts w:ascii="Tahoma" w:hAnsi="Tahoma" w:cs="Tahoma"/>
          <w:color w:val="000000" w:themeColor="text1"/>
        </w:rPr>
        <w:t>.</w:t>
      </w:r>
    </w:p>
    <w:p w14:paraId="2876EB33" w14:textId="77777777" w:rsidR="00EC20F4" w:rsidRDefault="00EC20F4" w:rsidP="00A62419">
      <w:pPr>
        <w:keepNext/>
        <w:keepLines/>
        <w:jc w:val="both"/>
        <w:rPr>
          <w:rFonts w:ascii="Tahoma" w:hAnsi="Tahoma" w:cs="Tahoma"/>
          <w:color w:val="000000" w:themeColor="text1"/>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EC20F4" w:rsidRPr="0001215F" w14:paraId="3F46CDBF" w14:textId="77777777" w:rsidTr="00486DA6">
        <w:tc>
          <w:tcPr>
            <w:tcW w:w="608" w:type="dxa"/>
            <w:tcBorders>
              <w:right w:val="nil"/>
            </w:tcBorders>
          </w:tcPr>
          <w:p w14:paraId="7AE7CCCD" w14:textId="77777777" w:rsidR="00EC20F4" w:rsidRPr="0001215F" w:rsidRDefault="00EC20F4" w:rsidP="00486DA6">
            <w:pPr>
              <w:keepNext/>
              <w:keepLines/>
              <w:jc w:val="both"/>
              <w:rPr>
                <w:rFonts w:ascii="Tahoma" w:hAnsi="Tahoma" w:cs="Tahoma"/>
              </w:rPr>
            </w:pPr>
            <w:r w:rsidRPr="0001215F">
              <w:br w:type="page"/>
            </w:r>
            <w:r w:rsidRPr="0001215F">
              <w:br w:type="page"/>
            </w:r>
            <w:r w:rsidRPr="0001215F">
              <w:br w:type="page"/>
            </w:r>
            <w:r w:rsidRPr="0001215F">
              <w:br w:type="page"/>
            </w:r>
            <w:r w:rsidRPr="0001215F">
              <w:rPr>
                <w:rFonts w:ascii="Tahoma" w:hAnsi="Tahoma" w:cs="Tahoma"/>
              </w:rPr>
              <w:br w:type="page"/>
            </w:r>
            <w:r w:rsidRPr="0001215F">
              <w:rPr>
                <w:rFonts w:ascii="Tahoma" w:hAnsi="Tahoma" w:cs="Tahoma"/>
                <w:b/>
              </w:rPr>
              <w:br w:type="page"/>
            </w:r>
            <w:r w:rsidRPr="0001215F">
              <w:rPr>
                <w:rFonts w:ascii="Tahoma" w:hAnsi="Tahoma" w:cs="Tahoma"/>
              </w:rPr>
              <w:br w:type="page"/>
            </w:r>
          </w:p>
        </w:tc>
        <w:tc>
          <w:tcPr>
            <w:tcW w:w="7295" w:type="dxa"/>
            <w:tcBorders>
              <w:left w:val="nil"/>
              <w:right w:val="single" w:sz="4" w:space="0" w:color="auto"/>
            </w:tcBorders>
            <w:vAlign w:val="bottom"/>
          </w:tcPr>
          <w:p w14:paraId="29A8D44D" w14:textId="77777777" w:rsidR="00EC20F4" w:rsidRPr="0001215F" w:rsidRDefault="00EC20F4" w:rsidP="00486DA6">
            <w:pPr>
              <w:keepNext/>
              <w:keepLines/>
              <w:rPr>
                <w:rFonts w:ascii="Tahoma" w:hAnsi="Tahoma" w:cs="Tahoma"/>
              </w:rPr>
            </w:pPr>
            <w:r>
              <w:rPr>
                <w:rFonts w:ascii="Tahoma" w:eastAsia="Calibri" w:hAnsi="Tahoma" w:cs="Tahoma"/>
              </w:rPr>
              <w:t>UDELEŽBA</w:t>
            </w:r>
            <w:r w:rsidRPr="0001215F">
              <w:rPr>
                <w:rFonts w:ascii="Tahoma" w:eastAsia="Calibri" w:hAnsi="Tahoma" w:cs="Tahoma"/>
              </w:rPr>
              <w:t xml:space="preserve"> SUBJEKT</w:t>
            </w:r>
            <w:r>
              <w:rPr>
                <w:rFonts w:ascii="Tahoma" w:eastAsia="Calibri" w:hAnsi="Tahoma" w:cs="Tahoma"/>
              </w:rPr>
              <w:t>A</w:t>
            </w:r>
            <w:r w:rsidRPr="0001215F">
              <w:rPr>
                <w:rFonts w:ascii="Tahoma" w:eastAsia="Calibri" w:hAnsi="Tahoma" w:cs="Tahoma"/>
              </w:rPr>
              <w:t>, KATER</w:t>
            </w:r>
            <w:r>
              <w:rPr>
                <w:rFonts w:ascii="Tahoma" w:eastAsia="Calibri" w:hAnsi="Tahoma" w:cs="Tahoma"/>
              </w:rPr>
              <w:t>EGA</w:t>
            </w:r>
            <w:r w:rsidRPr="0001215F">
              <w:rPr>
                <w:rFonts w:ascii="Tahoma" w:eastAsia="Calibri" w:hAnsi="Tahoma" w:cs="Tahoma"/>
              </w:rPr>
              <w:t xml:space="preserve"> ZMOGLJIVOST </w:t>
            </w:r>
            <w:r>
              <w:rPr>
                <w:rFonts w:ascii="Tahoma" w:eastAsia="Calibri" w:hAnsi="Tahoma" w:cs="Tahoma"/>
              </w:rPr>
              <w:t xml:space="preserve">SE </w:t>
            </w:r>
            <w:r w:rsidRPr="0001215F">
              <w:rPr>
                <w:rFonts w:ascii="Tahoma" w:eastAsia="Calibri" w:hAnsi="Tahoma" w:cs="Tahoma"/>
              </w:rPr>
              <w:t xml:space="preserve">UPORABLJA  </w:t>
            </w:r>
          </w:p>
        </w:tc>
        <w:tc>
          <w:tcPr>
            <w:tcW w:w="851" w:type="dxa"/>
            <w:tcBorders>
              <w:top w:val="single" w:sz="4" w:space="0" w:color="auto"/>
              <w:left w:val="single" w:sz="4" w:space="0" w:color="auto"/>
              <w:bottom w:val="single" w:sz="4" w:space="0" w:color="auto"/>
              <w:right w:val="nil"/>
            </w:tcBorders>
          </w:tcPr>
          <w:p w14:paraId="4CE56351" w14:textId="77777777" w:rsidR="00EC20F4" w:rsidRPr="0001215F" w:rsidRDefault="00EC20F4" w:rsidP="00486DA6">
            <w:pPr>
              <w:keepNext/>
              <w:keepLines/>
              <w:ind w:left="-74" w:right="-207"/>
              <w:jc w:val="both"/>
              <w:rPr>
                <w:rFonts w:ascii="Tahoma" w:hAnsi="Tahoma" w:cs="Tahoma"/>
                <w:b/>
                <w:iCs/>
              </w:rPr>
            </w:pPr>
            <w:r w:rsidRPr="0001215F">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171FEFFF" w14:textId="77777777" w:rsidR="00EC20F4" w:rsidRPr="0001215F" w:rsidRDefault="00EC20F4" w:rsidP="00486DA6">
            <w:pPr>
              <w:keepNext/>
              <w:keepLines/>
              <w:ind w:right="-62"/>
              <w:jc w:val="both"/>
              <w:rPr>
                <w:rFonts w:ascii="Tahoma" w:hAnsi="Tahoma" w:cs="Tahoma"/>
                <w:b/>
                <w:iCs/>
              </w:rPr>
            </w:pPr>
            <w:r w:rsidRPr="0001215F">
              <w:rPr>
                <w:rFonts w:ascii="Tahoma" w:hAnsi="Tahoma" w:cs="Tahoma"/>
                <w:b/>
                <w:iCs/>
              </w:rPr>
              <w:t xml:space="preserve"> 4/2  </w:t>
            </w:r>
          </w:p>
        </w:tc>
      </w:tr>
    </w:tbl>
    <w:p w14:paraId="70C224B3" w14:textId="1878029B" w:rsidR="00D92424" w:rsidRPr="00827E4B" w:rsidRDefault="00D92424" w:rsidP="00A62419">
      <w:pPr>
        <w:keepNext/>
        <w:keepLines/>
        <w:jc w:val="both"/>
        <w:rPr>
          <w:rFonts w:ascii="Tahoma" w:hAnsi="Tahoma" w:cs="Tahoma"/>
          <w:color w:val="000000" w:themeColor="text1"/>
        </w:rPr>
      </w:pPr>
      <w:r w:rsidRPr="00827E4B">
        <w:rPr>
          <w:rFonts w:ascii="Tahoma" w:hAnsi="Tahoma" w:cs="Tahoma"/>
          <w:color w:val="000000" w:themeColor="text1"/>
        </w:rPr>
        <w:t xml:space="preserve">Ponudnik mora prilogo izpolniti, v kolikor uporabi zmogljivost drugih subjektov za izvedbo javnega naročila, </w:t>
      </w:r>
      <w:r w:rsidRPr="00827E4B">
        <w:rPr>
          <w:rFonts w:ascii="Tahoma" w:hAnsi="Tahoma" w:cs="Tahoma"/>
          <w:color w:val="000000" w:themeColor="text1"/>
          <w:u w:val="single"/>
        </w:rPr>
        <w:t>ki niso partner/ji v primeru skupne ponudbe ali podizvajalec/ci</w:t>
      </w:r>
      <w:r w:rsidR="00B6068E" w:rsidRPr="00827E4B">
        <w:rPr>
          <w:rFonts w:ascii="Tahoma" w:hAnsi="Tahoma" w:cs="Tahoma"/>
          <w:color w:val="000000" w:themeColor="text1"/>
          <w:u w:val="single"/>
        </w:rPr>
        <w:t xml:space="preserve"> ter naložiti v</w:t>
      </w:r>
      <w:r w:rsidR="00B6068E" w:rsidRPr="00827E4B">
        <w:rPr>
          <w:rFonts w:ascii="Tahoma" w:hAnsi="Tahoma" w:cs="Tahoma"/>
          <w:b/>
          <w:color w:val="000000" w:themeColor="text1"/>
          <w:u w:val="single"/>
        </w:rPr>
        <w:t xml:space="preserve"> </w:t>
      </w:r>
      <w:r w:rsidR="00B6068E" w:rsidRPr="00827E4B">
        <w:rPr>
          <w:rFonts w:ascii="Tahoma" w:hAnsi="Tahoma" w:cs="Tahoma"/>
          <w:b/>
          <w:color w:val="000000" w:themeColor="text1"/>
          <w:sz w:val="18"/>
          <w:szCs w:val="18"/>
          <w:u w:val="single"/>
        </w:rPr>
        <w:t xml:space="preserve">razdelek </w:t>
      </w:r>
      <w:r w:rsidR="00FB0F80" w:rsidRPr="00827E4B">
        <w:rPr>
          <w:rFonts w:ascii="Tahoma" w:hAnsi="Tahoma" w:cs="Tahoma"/>
          <w:b/>
          <w:color w:val="000000" w:themeColor="text1"/>
        </w:rPr>
        <w:t>»Dokumenti«, del »Ostale priloge«</w:t>
      </w:r>
      <w:r w:rsidRPr="00827E4B">
        <w:rPr>
          <w:rFonts w:ascii="Tahoma" w:hAnsi="Tahoma" w:cs="Tahoma"/>
          <w:color w:val="000000" w:themeColor="text1"/>
        </w:rPr>
        <w:t>.</w:t>
      </w:r>
      <w:r w:rsidR="00EC20F4">
        <w:rPr>
          <w:rFonts w:ascii="Tahoma" w:hAnsi="Tahoma" w:cs="Tahoma"/>
          <w:color w:val="000000" w:themeColor="text1"/>
        </w:rPr>
        <w:t xml:space="preserve"> </w:t>
      </w:r>
      <w:r w:rsidRPr="00827E4B">
        <w:rPr>
          <w:rFonts w:ascii="Tahoma" w:hAnsi="Tahoma" w:cs="Tahoma"/>
          <w:color w:val="000000" w:themeColor="text1"/>
        </w:rPr>
        <w:t>Ponudnik razmnoži potrebno</w:t>
      </w:r>
      <w:r w:rsidR="00330EED" w:rsidRPr="00827E4B">
        <w:rPr>
          <w:rFonts w:ascii="Tahoma" w:hAnsi="Tahoma" w:cs="Tahoma"/>
          <w:color w:val="000000" w:themeColor="text1"/>
        </w:rPr>
        <w:t xml:space="preserve"> </w:t>
      </w:r>
      <w:r w:rsidRPr="00827E4B">
        <w:rPr>
          <w:rFonts w:ascii="Tahoma" w:hAnsi="Tahoma" w:cs="Tahoma"/>
          <w:color w:val="000000" w:themeColor="text1"/>
        </w:rPr>
        <w:t>število izvodov vseh obrazcev. V kolikor ponudnik ne bo uporabil zmogljivosti drugih subjektov za izvedbo javnega naročila, priloge ni potrebno izpolni.</w:t>
      </w:r>
    </w:p>
    <w:p w14:paraId="44ECF319" w14:textId="77777777" w:rsidR="00EC20F4" w:rsidRDefault="00EC20F4" w:rsidP="00A62419">
      <w:pPr>
        <w:keepNext/>
        <w:keepLines/>
        <w:jc w:val="both"/>
        <w:rPr>
          <w:rFonts w:ascii="Tahoma" w:hAnsi="Tahoma" w:cs="Tahoma"/>
          <w:color w:val="000000" w:themeColor="text1"/>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EC20F4" w:rsidRPr="0001215F" w14:paraId="0CB4AB7B" w14:textId="77777777" w:rsidTr="00486DA6">
        <w:tc>
          <w:tcPr>
            <w:tcW w:w="643" w:type="dxa"/>
            <w:tcBorders>
              <w:right w:val="nil"/>
            </w:tcBorders>
          </w:tcPr>
          <w:p w14:paraId="507F0DE3" w14:textId="77777777" w:rsidR="00EC20F4" w:rsidRPr="0001215F" w:rsidRDefault="00EC20F4" w:rsidP="00486DA6">
            <w:pPr>
              <w:keepNext/>
              <w:keepLines/>
              <w:jc w:val="both"/>
              <w:rPr>
                <w:rFonts w:ascii="Tahoma" w:hAnsi="Tahoma" w:cs="Tahoma"/>
              </w:rPr>
            </w:pPr>
            <w:r w:rsidRPr="0001215F">
              <w:br w:type="page"/>
            </w:r>
            <w:r w:rsidRPr="0001215F">
              <w:br w:type="page"/>
            </w:r>
            <w:r w:rsidRPr="0001215F">
              <w:br w:type="page"/>
            </w:r>
            <w:r w:rsidRPr="0001215F">
              <w:br w:type="page"/>
            </w:r>
            <w:r w:rsidRPr="0001215F">
              <w:rPr>
                <w:rFonts w:ascii="Tahoma" w:hAnsi="Tahoma" w:cs="Tahoma"/>
              </w:rPr>
              <w:br w:type="page"/>
            </w:r>
            <w:r w:rsidRPr="0001215F">
              <w:rPr>
                <w:rFonts w:ascii="Tahoma" w:hAnsi="Tahoma" w:cs="Tahoma"/>
                <w:b/>
              </w:rPr>
              <w:br w:type="page"/>
            </w:r>
            <w:r w:rsidRPr="0001215F">
              <w:rPr>
                <w:rFonts w:ascii="Tahoma" w:hAnsi="Tahoma" w:cs="Tahoma"/>
              </w:rPr>
              <w:br w:type="page"/>
            </w:r>
          </w:p>
        </w:tc>
        <w:tc>
          <w:tcPr>
            <w:tcW w:w="7295" w:type="dxa"/>
            <w:tcBorders>
              <w:left w:val="nil"/>
              <w:right w:val="single" w:sz="4" w:space="0" w:color="auto"/>
            </w:tcBorders>
            <w:vAlign w:val="bottom"/>
          </w:tcPr>
          <w:p w14:paraId="35449B80" w14:textId="77777777" w:rsidR="00EC20F4" w:rsidRPr="0001215F" w:rsidRDefault="00EC20F4" w:rsidP="00486DA6">
            <w:pPr>
              <w:keepNext/>
              <w:keepLines/>
              <w:rPr>
                <w:rFonts w:ascii="Tahoma" w:hAnsi="Tahoma" w:cs="Tahoma"/>
              </w:rPr>
            </w:pPr>
            <w:r>
              <w:rPr>
                <w:rFonts w:ascii="Tahoma" w:hAnsi="Tahoma" w:cs="Tahoma"/>
              </w:rPr>
              <w:t>SEZNAM REFERENC</w:t>
            </w:r>
          </w:p>
        </w:tc>
        <w:tc>
          <w:tcPr>
            <w:tcW w:w="851" w:type="dxa"/>
            <w:tcBorders>
              <w:top w:val="single" w:sz="4" w:space="0" w:color="auto"/>
              <w:left w:val="single" w:sz="4" w:space="0" w:color="auto"/>
              <w:bottom w:val="single" w:sz="4" w:space="0" w:color="auto"/>
              <w:right w:val="nil"/>
            </w:tcBorders>
          </w:tcPr>
          <w:p w14:paraId="240E55C4" w14:textId="77777777" w:rsidR="00EC20F4" w:rsidRPr="0001215F" w:rsidRDefault="00EC20F4" w:rsidP="00486DA6">
            <w:pPr>
              <w:keepNext/>
              <w:keepLines/>
              <w:ind w:left="-74" w:right="-207"/>
              <w:jc w:val="both"/>
              <w:rPr>
                <w:rFonts w:ascii="Tahoma" w:hAnsi="Tahoma" w:cs="Tahoma"/>
                <w:b/>
                <w:iCs/>
              </w:rPr>
            </w:pPr>
            <w:r w:rsidRPr="0001215F">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54FD18FE" w14:textId="77777777" w:rsidR="00EC20F4" w:rsidRPr="0001215F" w:rsidRDefault="00EC20F4" w:rsidP="00486DA6">
            <w:pPr>
              <w:keepNext/>
              <w:keepLines/>
              <w:ind w:right="-62"/>
              <w:jc w:val="both"/>
              <w:rPr>
                <w:rFonts w:ascii="Tahoma" w:hAnsi="Tahoma" w:cs="Tahoma"/>
                <w:b/>
                <w:iCs/>
              </w:rPr>
            </w:pPr>
            <w:r w:rsidRPr="0001215F">
              <w:rPr>
                <w:rFonts w:ascii="Tahoma" w:hAnsi="Tahoma" w:cs="Tahoma"/>
                <w:b/>
                <w:iCs/>
              </w:rPr>
              <w:t xml:space="preserve"> 5/1  </w:t>
            </w:r>
          </w:p>
        </w:tc>
      </w:tr>
    </w:tbl>
    <w:p w14:paraId="51686F48" w14:textId="32E156DF" w:rsidR="00A14F93" w:rsidRPr="00827E4B" w:rsidRDefault="00A14F93" w:rsidP="00A62419">
      <w:pPr>
        <w:keepNext/>
        <w:keepLines/>
        <w:jc w:val="both"/>
        <w:rPr>
          <w:rFonts w:ascii="Tahoma" w:hAnsi="Tahoma" w:cs="Tahoma"/>
          <w:color w:val="000000" w:themeColor="text1"/>
        </w:rPr>
      </w:pPr>
      <w:r w:rsidRPr="00827E4B">
        <w:rPr>
          <w:rFonts w:ascii="Tahoma" w:hAnsi="Tahoma" w:cs="Tahoma"/>
          <w:color w:val="000000" w:themeColor="text1"/>
        </w:rPr>
        <w:t xml:space="preserve">Ponudnik mora Prilogo izpolniti in podpisati seznam referenc </w:t>
      </w:r>
      <w:r w:rsidRPr="00827E4B">
        <w:rPr>
          <w:rFonts w:ascii="Tahoma" w:hAnsi="Tahoma" w:cs="Tahoma"/>
          <w:color w:val="000000" w:themeColor="text1"/>
          <w:u w:val="single"/>
        </w:rPr>
        <w:t>ter ga naložiti v</w:t>
      </w:r>
      <w:r w:rsidRPr="00827E4B">
        <w:rPr>
          <w:rFonts w:ascii="Tahoma" w:hAnsi="Tahoma" w:cs="Tahoma"/>
          <w:b/>
          <w:color w:val="000000" w:themeColor="text1"/>
          <w:u w:val="single"/>
        </w:rPr>
        <w:t xml:space="preserve"> </w:t>
      </w:r>
      <w:r w:rsidRPr="00827E4B">
        <w:rPr>
          <w:rFonts w:ascii="Tahoma" w:hAnsi="Tahoma" w:cs="Tahoma"/>
          <w:b/>
          <w:color w:val="000000" w:themeColor="text1"/>
          <w:sz w:val="18"/>
          <w:szCs w:val="18"/>
          <w:u w:val="single"/>
        </w:rPr>
        <w:t xml:space="preserve">razdelek </w:t>
      </w:r>
      <w:r w:rsidRPr="00827E4B">
        <w:rPr>
          <w:rFonts w:ascii="Tahoma" w:hAnsi="Tahoma" w:cs="Tahoma"/>
          <w:b/>
          <w:color w:val="000000" w:themeColor="text1"/>
        </w:rPr>
        <w:t>»Dokumenti«, del »Ostale priloge«</w:t>
      </w:r>
      <w:r w:rsidRPr="00827E4B">
        <w:rPr>
          <w:rFonts w:ascii="Tahoma" w:hAnsi="Tahoma" w:cs="Tahoma"/>
          <w:color w:val="000000" w:themeColor="text1"/>
        </w:rPr>
        <w:t>.</w:t>
      </w:r>
    </w:p>
    <w:p w14:paraId="2F897CBD" w14:textId="77777777" w:rsidR="00EC20F4" w:rsidRDefault="00EC20F4" w:rsidP="00A62419">
      <w:pPr>
        <w:keepNext/>
        <w:keepLines/>
        <w:autoSpaceDE w:val="0"/>
        <w:autoSpaceDN w:val="0"/>
        <w:adjustRightInd w:val="0"/>
        <w:jc w:val="both"/>
        <w:rPr>
          <w:rFonts w:ascii="Tahoma" w:hAnsi="Tahoma" w:cs="Tahoma"/>
          <w:bCs/>
          <w:color w:val="000000" w:themeColor="text1"/>
          <w:szCs w:val="22"/>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EC20F4" w:rsidRPr="0001215F" w14:paraId="16CD4FA1" w14:textId="77777777" w:rsidTr="00486DA6">
        <w:tc>
          <w:tcPr>
            <w:tcW w:w="643" w:type="dxa"/>
            <w:tcBorders>
              <w:right w:val="nil"/>
            </w:tcBorders>
          </w:tcPr>
          <w:p w14:paraId="59F6E01C" w14:textId="77777777" w:rsidR="00EC20F4" w:rsidRPr="0001215F" w:rsidRDefault="00EC20F4" w:rsidP="00486DA6">
            <w:pPr>
              <w:keepNext/>
              <w:keepLines/>
              <w:jc w:val="both"/>
              <w:rPr>
                <w:rFonts w:ascii="Tahoma" w:hAnsi="Tahoma" w:cs="Tahoma"/>
              </w:rPr>
            </w:pPr>
            <w:r w:rsidRPr="0001215F">
              <w:br w:type="page"/>
            </w:r>
            <w:r w:rsidRPr="0001215F">
              <w:br w:type="page"/>
            </w:r>
            <w:r w:rsidRPr="0001215F">
              <w:br w:type="page"/>
            </w:r>
            <w:r w:rsidRPr="0001215F">
              <w:br w:type="page"/>
            </w:r>
            <w:r w:rsidRPr="0001215F">
              <w:rPr>
                <w:rFonts w:ascii="Tahoma" w:hAnsi="Tahoma" w:cs="Tahoma"/>
              </w:rPr>
              <w:br w:type="page"/>
            </w:r>
            <w:r w:rsidRPr="0001215F">
              <w:rPr>
                <w:rFonts w:ascii="Tahoma" w:hAnsi="Tahoma" w:cs="Tahoma"/>
                <w:b/>
              </w:rPr>
              <w:br w:type="page"/>
            </w:r>
            <w:r w:rsidRPr="0001215F">
              <w:rPr>
                <w:rFonts w:ascii="Tahoma" w:hAnsi="Tahoma" w:cs="Tahoma"/>
              </w:rPr>
              <w:br w:type="page"/>
            </w:r>
          </w:p>
        </w:tc>
        <w:tc>
          <w:tcPr>
            <w:tcW w:w="7295" w:type="dxa"/>
            <w:tcBorders>
              <w:left w:val="nil"/>
              <w:right w:val="single" w:sz="4" w:space="0" w:color="auto"/>
            </w:tcBorders>
            <w:vAlign w:val="bottom"/>
          </w:tcPr>
          <w:p w14:paraId="6F00899B" w14:textId="77777777" w:rsidR="00EC20F4" w:rsidRPr="0001215F" w:rsidRDefault="00EC20F4" w:rsidP="00486DA6">
            <w:pPr>
              <w:keepNext/>
              <w:keepLines/>
              <w:rPr>
                <w:rFonts w:ascii="Tahoma" w:hAnsi="Tahoma" w:cs="Tahoma"/>
              </w:rPr>
            </w:pPr>
            <w:r w:rsidRPr="00C25DD1">
              <w:rPr>
                <w:rFonts w:ascii="Tahoma" w:hAnsi="Tahoma" w:cs="Tahoma"/>
              </w:rPr>
              <w:t>POTRDITEV REFERENC S STRANI POSAMEZNIH NAROČNIKOV</w:t>
            </w:r>
          </w:p>
        </w:tc>
        <w:tc>
          <w:tcPr>
            <w:tcW w:w="851" w:type="dxa"/>
            <w:tcBorders>
              <w:top w:val="single" w:sz="4" w:space="0" w:color="auto"/>
              <w:left w:val="single" w:sz="4" w:space="0" w:color="auto"/>
              <w:bottom w:val="single" w:sz="4" w:space="0" w:color="auto"/>
              <w:right w:val="nil"/>
            </w:tcBorders>
          </w:tcPr>
          <w:p w14:paraId="02ABEDAF" w14:textId="77777777" w:rsidR="00EC20F4" w:rsidRPr="0001215F" w:rsidRDefault="00EC20F4" w:rsidP="00486DA6">
            <w:pPr>
              <w:keepNext/>
              <w:keepLines/>
              <w:ind w:left="-74" w:right="-207"/>
              <w:jc w:val="both"/>
              <w:rPr>
                <w:rFonts w:ascii="Tahoma" w:hAnsi="Tahoma" w:cs="Tahoma"/>
                <w:b/>
                <w:iCs/>
              </w:rPr>
            </w:pPr>
            <w:r w:rsidRPr="0001215F">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18C9F51E" w14:textId="77777777" w:rsidR="00EC20F4" w:rsidRPr="0001215F" w:rsidRDefault="00EC20F4" w:rsidP="00486DA6">
            <w:pPr>
              <w:keepNext/>
              <w:keepLines/>
              <w:ind w:right="-62"/>
              <w:jc w:val="both"/>
              <w:rPr>
                <w:rFonts w:ascii="Tahoma" w:hAnsi="Tahoma" w:cs="Tahoma"/>
                <w:b/>
                <w:iCs/>
              </w:rPr>
            </w:pPr>
            <w:r w:rsidRPr="0001215F">
              <w:rPr>
                <w:rFonts w:ascii="Tahoma" w:hAnsi="Tahoma" w:cs="Tahoma"/>
                <w:b/>
                <w:iCs/>
              </w:rPr>
              <w:t xml:space="preserve"> 5/</w:t>
            </w:r>
            <w:r>
              <w:rPr>
                <w:rFonts w:ascii="Tahoma" w:hAnsi="Tahoma" w:cs="Tahoma"/>
                <w:b/>
                <w:iCs/>
              </w:rPr>
              <w:t>2</w:t>
            </w:r>
            <w:r w:rsidRPr="0001215F">
              <w:rPr>
                <w:rFonts w:ascii="Tahoma" w:hAnsi="Tahoma" w:cs="Tahoma"/>
                <w:b/>
                <w:iCs/>
              </w:rPr>
              <w:t xml:space="preserve">  </w:t>
            </w:r>
          </w:p>
        </w:tc>
      </w:tr>
    </w:tbl>
    <w:p w14:paraId="7A9B3D1C" w14:textId="73C4A272" w:rsidR="00895645" w:rsidRDefault="00A14F93" w:rsidP="00A62419">
      <w:pPr>
        <w:keepNext/>
        <w:keepLines/>
        <w:autoSpaceDE w:val="0"/>
        <w:autoSpaceDN w:val="0"/>
        <w:adjustRightInd w:val="0"/>
        <w:jc w:val="both"/>
        <w:rPr>
          <w:rFonts w:ascii="Tahoma" w:hAnsi="Tahoma" w:cs="Tahoma"/>
          <w:color w:val="000000" w:themeColor="text1"/>
        </w:rPr>
      </w:pPr>
      <w:r w:rsidRPr="00827E4B">
        <w:rPr>
          <w:rFonts w:ascii="Tahoma" w:hAnsi="Tahoma" w:cs="Tahoma"/>
          <w:bCs/>
          <w:color w:val="000000" w:themeColor="text1"/>
          <w:szCs w:val="22"/>
        </w:rPr>
        <w:t xml:space="preserve">Ponudnik mora v ponudbi priložiti izpolnjeno in podpisano prilogo </w:t>
      </w:r>
      <w:r w:rsidRPr="00827E4B">
        <w:rPr>
          <w:rFonts w:ascii="Tahoma" w:hAnsi="Tahoma" w:cs="Tahoma"/>
          <w:bCs/>
          <w:color w:val="000000" w:themeColor="text1"/>
          <w:szCs w:val="22"/>
          <w:u w:val="single"/>
        </w:rPr>
        <w:t xml:space="preserve">ter jo/jih </w:t>
      </w:r>
      <w:r w:rsidRPr="00827E4B">
        <w:rPr>
          <w:rFonts w:ascii="Tahoma" w:hAnsi="Tahoma" w:cs="Tahoma"/>
          <w:color w:val="000000" w:themeColor="text1"/>
          <w:u w:val="single"/>
        </w:rPr>
        <w:t>v .</w:t>
      </w:r>
      <w:proofErr w:type="spellStart"/>
      <w:r w:rsidRPr="00827E4B">
        <w:rPr>
          <w:rFonts w:ascii="Tahoma" w:hAnsi="Tahoma" w:cs="Tahoma"/>
          <w:color w:val="000000" w:themeColor="text1"/>
          <w:u w:val="single"/>
        </w:rPr>
        <w:t>pdf</w:t>
      </w:r>
      <w:proofErr w:type="spellEnd"/>
      <w:r w:rsidRPr="00827E4B">
        <w:rPr>
          <w:rFonts w:ascii="Tahoma" w:hAnsi="Tahoma" w:cs="Tahoma"/>
          <w:color w:val="000000" w:themeColor="text1"/>
          <w:u w:val="single"/>
        </w:rPr>
        <w:t xml:space="preserve"> formatu naložiti v </w:t>
      </w:r>
      <w:r w:rsidRPr="00827E4B">
        <w:rPr>
          <w:rFonts w:ascii="Tahoma" w:hAnsi="Tahoma" w:cs="Tahoma"/>
          <w:b/>
          <w:color w:val="000000" w:themeColor="text1"/>
          <w:u w:val="single"/>
        </w:rPr>
        <w:t>razdelek</w:t>
      </w:r>
      <w:r w:rsidRPr="00827E4B">
        <w:rPr>
          <w:rFonts w:ascii="Tahoma" w:hAnsi="Tahoma" w:cs="Tahoma"/>
          <w:color w:val="000000" w:themeColor="text1"/>
        </w:rPr>
        <w:t xml:space="preserve"> </w:t>
      </w:r>
      <w:r w:rsidRPr="00827E4B">
        <w:rPr>
          <w:rFonts w:ascii="Tahoma" w:hAnsi="Tahoma" w:cs="Tahoma"/>
          <w:b/>
          <w:color w:val="000000" w:themeColor="text1"/>
        </w:rPr>
        <w:t>»Dokumenti«, del »Ostale priloge«</w:t>
      </w:r>
      <w:r w:rsidRPr="00827E4B">
        <w:rPr>
          <w:rFonts w:ascii="Tahoma" w:hAnsi="Tahoma" w:cs="Tahoma"/>
          <w:color w:val="000000" w:themeColor="text1"/>
        </w:rPr>
        <w:t>.</w:t>
      </w:r>
    </w:p>
    <w:p w14:paraId="76D38E43" w14:textId="2D05A9D6" w:rsidR="001B5BE3" w:rsidRDefault="001B5BE3" w:rsidP="00A62419">
      <w:pPr>
        <w:keepNext/>
        <w:keepLines/>
        <w:autoSpaceDE w:val="0"/>
        <w:autoSpaceDN w:val="0"/>
        <w:adjustRightInd w:val="0"/>
        <w:jc w:val="both"/>
        <w:rPr>
          <w:rFonts w:ascii="Tahoma" w:hAnsi="Tahoma" w:cs="Tahoma"/>
          <w:color w:val="000000" w:themeColor="text1"/>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EC20F4" w:rsidRPr="0001215F" w14:paraId="6F0E0BB9" w14:textId="77777777" w:rsidTr="00486DA6">
        <w:tc>
          <w:tcPr>
            <w:tcW w:w="643" w:type="dxa"/>
            <w:tcBorders>
              <w:right w:val="nil"/>
            </w:tcBorders>
          </w:tcPr>
          <w:p w14:paraId="0F97BFC6" w14:textId="77777777" w:rsidR="00EC20F4" w:rsidRPr="0001215F" w:rsidRDefault="00EC20F4" w:rsidP="00486DA6">
            <w:pPr>
              <w:keepNext/>
              <w:keepLines/>
              <w:jc w:val="both"/>
              <w:rPr>
                <w:rFonts w:ascii="Tahoma" w:hAnsi="Tahoma" w:cs="Tahoma"/>
              </w:rPr>
            </w:pPr>
            <w:r w:rsidRPr="0001215F">
              <w:br w:type="page"/>
            </w:r>
            <w:r w:rsidRPr="0001215F">
              <w:br w:type="page"/>
            </w:r>
            <w:r w:rsidRPr="0001215F">
              <w:br w:type="page"/>
            </w:r>
            <w:r w:rsidRPr="0001215F">
              <w:br w:type="page"/>
            </w:r>
            <w:r w:rsidRPr="0001215F">
              <w:rPr>
                <w:rFonts w:ascii="Tahoma" w:hAnsi="Tahoma" w:cs="Tahoma"/>
              </w:rPr>
              <w:br w:type="page"/>
            </w:r>
            <w:r w:rsidRPr="0001215F">
              <w:rPr>
                <w:rFonts w:ascii="Tahoma" w:hAnsi="Tahoma" w:cs="Tahoma"/>
                <w:b/>
              </w:rPr>
              <w:br w:type="page"/>
            </w:r>
            <w:r w:rsidRPr="0001215F">
              <w:rPr>
                <w:rFonts w:ascii="Tahoma" w:hAnsi="Tahoma" w:cs="Tahoma"/>
              </w:rPr>
              <w:br w:type="page"/>
            </w:r>
          </w:p>
        </w:tc>
        <w:tc>
          <w:tcPr>
            <w:tcW w:w="7295" w:type="dxa"/>
            <w:tcBorders>
              <w:left w:val="nil"/>
              <w:right w:val="single" w:sz="4" w:space="0" w:color="auto"/>
            </w:tcBorders>
            <w:vAlign w:val="bottom"/>
          </w:tcPr>
          <w:p w14:paraId="4BA4CFBE" w14:textId="77777777" w:rsidR="00EC20F4" w:rsidRPr="0001215F" w:rsidRDefault="00EC20F4" w:rsidP="00486DA6">
            <w:pPr>
              <w:keepNext/>
              <w:keepLines/>
              <w:rPr>
                <w:rFonts w:ascii="Tahoma" w:hAnsi="Tahoma" w:cs="Tahoma"/>
              </w:rPr>
            </w:pPr>
            <w:r>
              <w:rPr>
                <w:rFonts w:ascii="Tahoma" w:hAnsi="Tahoma" w:cs="Tahoma"/>
              </w:rPr>
              <w:t>ZAGOTAVLJANJE VARNOSTI IN ZDRAVJA PRI DELU</w:t>
            </w:r>
          </w:p>
        </w:tc>
        <w:tc>
          <w:tcPr>
            <w:tcW w:w="851" w:type="dxa"/>
            <w:tcBorders>
              <w:top w:val="single" w:sz="4" w:space="0" w:color="auto"/>
              <w:left w:val="single" w:sz="4" w:space="0" w:color="auto"/>
              <w:bottom w:val="single" w:sz="4" w:space="0" w:color="auto"/>
              <w:right w:val="nil"/>
            </w:tcBorders>
          </w:tcPr>
          <w:p w14:paraId="0CC28A70" w14:textId="77777777" w:rsidR="00EC20F4" w:rsidRPr="0001215F" w:rsidRDefault="00EC20F4" w:rsidP="00486DA6">
            <w:pPr>
              <w:keepNext/>
              <w:keepLines/>
              <w:ind w:left="-74" w:right="-207"/>
              <w:jc w:val="both"/>
              <w:rPr>
                <w:rFonts w:ascii="Tahoma" w:hAnsi="Tahoma" w:cs="Tahoma"/>
                <w:b/>
                <w:iCs/>
              </w:rPr>
            </w:pPr>
            <w:r w:rsidRPr="0001215F">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1E459912" w14:textId="77777777" w:rsidR="00EC20F4" w:rsidRPr="0001215F" w:rsidRDefault="00EC20F4" w:rsidP="00486DA6">
            <w:pPr>
              <w:keepNext/>
              <w:keepLines/>
              <w:ind w:right="-62"/>
              <w:jc w:val="both"/>
              <w:rPr>
                <w:rFonts w:ascii="Tahoma" w:hAnsi="Tahoma" w:cs="Tahoma"/>
                <w:b/>
                <w:iCs/>
              </w:rPr>
            </w:pPr>
            <w:r w:rsidRPr="0001215F">
              <w:rPr>
                <w:rFonts w:ascii="Tahoma" w:hAnsi="Tahoma" w:cs="Tahoma"/>
                <w:b/>
                <w:iCs/>
              </w:rPr>
              <w:t xml:space="preserve"> 5/</w:t>
            </w:r>
            <w:r>
              <w:rPr>
                <w:rFonts w:ascii="Tahoma" w:hAnsi="Tahoma" w:cs="Tahoma"/>
                <w:b/>
                <w:iCs/>
              </w:rPr>
              <w:t>3</w:t>
            </w:r>
            <w:r w:rsidRPr="0001215F">
              <w:rPr>
                <w:rFonts w:ascii="Tahoma" w:hAnsi="Tahoma" w:cs="Tahoma"/>
                <w:b/>
                <w:iCs/>
              </w:rPr>
              <w:t xml:space="preserve">  </w:t>
            </w:r>
          </w:p>
        </w:tc>
      </w:tr>
    </w:tbl>
    <w:p w14:paraId="2F1AE975" w14:textId="0F8B9F94" w:rsidR="001B5BE3" w:rsidRPr="0095749D" w:rsidRDefault="001B5BE3" w:rsidP="001B5BE3">
      <w:pPr>
        <w:keepNext/>
        <w:keepLines/>
        <w:autoSpaceDE w:val="0"/>
        <w:autoSpaceDN w:val="0"/>
        <w:adjustRightInd w:val="0"/>
        <w:jc w:val="both"/>
        <w:rPr>
          <w:rFonts w:ascii="Tahoma" w:hAnsi="Tahoma" w:cs="Tahoma"/>
        </w:rPr>
      </w:pPr>
      <w:r w:rsidRPr="00197AF4">
        <w:rPr>
          <w:rFonts w:ascii="Tahoma" w:hAnsi="Tahoma" w:cs="Tahoma"/>
          <w:bCs/>
        </w:rPr>
        <w:t>Ponudnik mora v ponudbi priložiti izpolnjeno in podpisa</w:t>
      </w:r>
      <w:r>
        <w:rPr>
          <w:rFonts w:ascii="Tahoma" w:hAnsi="Tahoma" w:cs="Tahoma"/>
          <w:bCs/>
        </w:rPr>
        <w:t>no predmetno prilogo</w:t>
      </w:r>
      <w:r>
        <w:rPr>
          <w:rFonts w:ascii="Tahoma" w:hAnsi="Tahoma" w:cs="Tahoma"/>
        </w:rPr>
        <w:t xml:space="preserve">, ter jo </w:t>
      </w:r>
      <w:r w:rsidRPr="00827E4B">
        <w:rPr>
          <w:rFonts w:ascii="Tahoma" w:hAnsi="Tahoma" w:cs="Tahoma"/>
          <w:color w:val="000000" w:themeColor="text1"/>
          <w:u w:val="single"/>
        </w:rPr>
        <w:t>naložiti v</w:t>
      </w:r>
      <w:r w:rsidRPr="00827E4B">
        <w:rPr>
          <w:rFonts w:ascii="Tahoma" w:hAnsi="Tahoma" w:cs="Tahoma"/>
          <w:b/>
          <w:color w:val="000000" w:themeColor="text1"/>
          <w:u w:val="single"/>
        </w:rPr>
        <w:t xml:space="preserve"> </w:t>
      </w:r>
      <w:r w:rsidRPr="00827E4B">
        <w:rPr>
          <w:rFonts w:ascii="Tahoma" w:hAnsi="Tahoma" w:cs="Tahoma"/>
          <w:b/>
          <w:color w:val="000000" w:themeColor="text1"/>
          <w:sz w:val="18"/>
          <w:szCs w:val="18"/>
          <w:u w:val="single"/>
        </w:rPr>
        <w:t xml:space="preserve">razdelek </w:t>
      </w:r>
      <w:r w:rsidRPr="00827E4B">
        <w:rPr>
          <w:rFonts w:ascii="Tahoma" w:hAnsi="Tahoma" w:cs="Tahoma"/>
          <w:b/>
          <w:color w:val="000000" w:themeColor="text1"/>
        </w:rPr>
        <w:t>»Dokumenti«, del »Ostale priloge«</w:t>
      </w:r>
      <w:r w:rsidRPr="00827E4B">
        <w:rPr>
          <w:rFonts w:ascii="Tahoma" w:hAnsi="Tahoma" w:cs="Tahoma"/>
          <w:color w:val="000000" w:themeColor="text1"/>
        </w:rPr>
        <w:t>.</w:t>
      </w:r>
    </w:p>
    <w:p w14:paraId="3084572E" w14:textId="77777777" w:rsidR="00A14F93" w:rsidRDefault="00A14F93" w:rsidP="00A62419">
      <w:pPr>
        <w:keepNext/>
        <w:keepLines/>
        <w:autoSpaceDE w:val="0"/>
        <w:autoSpaceDN w:val="0"/>
        <w:adjustRightInd w:val="0"/>
        <w:jc w:val="both"/>
        <w:rPr>
          <w:rFonts w:ascii="Tahoma" w:hAnsi="Tahoma" w:cs="Tahoma"/>
          <w:color w:val="000000" w:themeColor="text1"/>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850"/>
        <w:gridCol w:w="284"/>
      </w:tblGrid>
      <w:tr w:rsidR="00EC20F4" w:rsidRPr="00E94B07" w14:paraId="226A2385" w14:textId="77777777" w:rsidTr="00486DA6">
        <w:tc>
          <w:tcPr>
            <w:tcW w:w="608" w:type="dxa"/>
            <w:tcBorders>
              <w:right w:val="nil"/>
            </w:tcBorders>
          </w:tcPr>
          <w:p w14:paraId="01E6A6D4" w14:textId="77777777" w:rsidR="00EC20F4" w:rsidRPr="00E94B07" w:rsidRDefault="00EC20F4" w:rsidP="00486DA6">
            <w:pPr>
              <w:keepNext/>
              <w:keepLines/>
              <w:jc w:val="both"/>
              <w:rPr>
                <w:rFonts w:ascii="Tahoma" w:hAnsi="Tahoma" w:cs="Tahoma"/>
              </w:rPr>
            </w:pPr>
            <w:r w:rsidRPr="00E94B07">
              <w:br w:type="page"/>
            </w:r>
            <w:r w:rsidRPr="00E94B07">
              <w:br w:type="page"/>
            </w:r>
            <w:r w:rsidRPr="00E94B07">
              <w:br w:type="page"/>
            </w:r>
            <w:r w:rsidRPr="00E94B07">
              <w:br w:type="page"/>
            </w:r>
            <w:r w:rsidRPr="00E94B07">
              <w:rPr>
                <w:rFonts w:ascii="Tahoma" w:hAnsi="Tahoma" w:cs="Tahoma"/>
              </w:rPr>
              <w:br w:type="page"/>
            </w:r>
            <w:r w:rsidRPr="00E94B07">
              <w:rPr>
                <w:rFonts w:ascii="Tahoma" w:hAnsi="Tahoma" w:cs="Tahoma"/>
                <w:b/>
              </w:rPr>
              <w:br w:type="page"/>
            </w:r>
            <w:r w:rsidRPr="00E94B07">
              <w:rPr>
                <w:rFonts w:ascii="Tahoma" w:hAnsi="Tahoma" w:cs="Tahoma"/>
              </w:rPr>
              <w:br w:type="page"/>
            </w:r>
          </w:p>
        </w:tc>
        <w:tc>
          <w:tcPr>
            <w:tcW w:w="7579" w:type="dxa"/>
            <w:tcBorders>
              <w:left w:val="nil"/>
              <w:right w:val="single" w:sz="4" w:space="0" w:color="auto"/>
            </w:tcBorders>
            <w:vAlign w:val="bottom"/>
          </w:tcPr>
          <w:p w14:paraId="089AC4B2" w14:textId="77777777" w:rsidR="00EC20F4" w:rsidRPr="00E94B07" w:rsidRDefault="00EC20F4" w:rsidP="00486DA6">
            <w:pPr>
              <w:keepNext/>
              <w:keepLines/>
              <w:rPr>
                <w:rFonts w:ascii="Tahoma" w:hAnsi="Tahoma" w:cs="Tahoma"/>
              </w:rPr>
            </w:pPr>
            <w:r>
              <w:rPr>
                <w:rFonts w:ascii="Tahoma" w:hAnsi="Tahoma" w:cs="Tahoma"/>
              </w:rPr>
              <w:t>STROKOVNA SPOSOBNOST</w:t>
            </w:r>
          </w:p>
        </w:tc>
        <w:tc>
          <w:tcPr>
            <w:tcW w:w="850" w:type="dxa"/>
            <w:tcBorders>
              <w:top w:val="single" w:sz="4" w:space="0" w:color="auto"/>
              <w:left w:val="single" w:sz="4" w:space="0" w:color="auto"/>
              <w:bottom w:val="single" w:sz="4" w:space="0" w:color="auto"/>
              <w:right w:val="nil"/>
            </w:tcBorders>
          </w:tcPr>
          <w:p w14:paraId="3478A48D" w14:textId="77777777" w:rsidR="00EC20F4" w:rsidRPr="00E94B07" w:rsidRDefault="00EC20F4" w:rsidP="00486DA6">
            <w:pPr>
              <w:keepNext/>
              <w:keepLines/>
              <w:jc w:val="both"/>
              <w:rPr>
                <w:rFonts w:ascii="Tahoma" w:hAnsi="Tahoma" w:cs="Tahoma"/>
                <w:b/>
                <w:iCs/>
              </w:rPr>
            </w:pPr>
            <w:r w:rsidRPr="00E94B07">
              <w:rPr>
                <w:rFonts w:ascii="Tahoma" w:hAnsi="Tahoma" w:cs="Tahoma"/>
                <w:b/>
                <w:iCs/>
              </w:rPr>
              <w:t xml:space="preserve">Priloga </w:t>
            </w:r>
          </w:p>
        </w:tc>
        <w:tc>
          <w:tcPr>
            <w:tcW w:w="284" w:type="dxa"/>
            <w:tcBorders>
              <w:top w:val="single" w:sz="4" w:space="0" w:color="auto"/>
              <w:left w:val="nil"/>
              <w:bottom w:val="single" w:sz="4" w:space="0" w:color="auto"/>
              <w:right w:val="single" w:sz="4" w:space="0" w:color="auto"/>
            </w:tcBorders>
          </w:tcPr>
          <w:p w14:paraId="134D956D" w14:textId="77777777" w:rsidR="00EC20F4" w:rsidRPr="00E94B07" w:rsidRDefault="00EC20F4" w:rsidP="00486DA6">
            <w:pPr>
              <w:keepNext/>
              <w:keepLines/>
              <w:jc w:val="both"/>
              <w:rPr>
                <w:rFonts w:ascii="Tahoma" w:hAnsi="Tahoma" w:cs="Tahoma"/>
                <w:b/>
                <w:iCs/>
              </w:rPr>
            </w:pPr>
            <w:r>
              <w:rPr>
                <w:rFonts w:ascii="Tahoma" w:hAnsi="Tahoma" w:cs="Tahoma"/>
                <w:b/>
                <w:iCs/>
              </w:rPr>
              <w:t>6</w:t>
            </w:r>
          </w:p>
        </w:tc>
      </w:tr>
    </w:tbl>
    <w:p w14:paraId="2681417D" w14:textId="0719AB5D" w:rsidR="00AF4A49" w:rsidRDefault="00AF4A49" w:rsidP="00A62419">
      <w:pPr>
        <w:keepNext/>
        <w:keepLines/>
        <w:autoSpaceDE w:val="0"/>
        <w:autoSpaceDN w:val="0"/>
        <w:adjustRightInd w:val="0"/>
        <w:jc w:val="both"/>
        <w:rPr>
          <w:rFonts w:ascii="Tahoma" w:hAnsi="Tahoma" w:cs="Tahoma"/>
          <w:color w:val="000000" w:themeColor="text1"/>
        </w:rPr>
      </w:pPr>
      <w:r w:rsidRPr="00AF4A49">
        <w:rPr>
          <w:rFonts w:ascii="Tahoma" w:hAnsi="Tahoma" w:cs="Tahoma"/>
          <w:color w:val="000000" w:themeColor="text1"/>
        </w:rPr>
        <w:t xml:space="preserve">Ponudnik mora Prilogo izpolniti, podpisati in žigosati ter </w:t>
      </w:r>
      <w:proofErr w:type="spellStart"/>
      <w:r w:rsidRPr="00827E4B">
        <w:rPr>
          <w:rFonts w:ascii="Tahoma" w:hAnsi="Tahoma" w:cs="Tahoma"/>
          <w:bCs/>
          <w:color w:val="000000" w:themeColor="text1"/>
          <w:szCs w:val="22"/>
          <w:u w:val="single"/>
        </w:rPr>
        <w:t>ter</w:t>
      </w:r>
      <w:proofErr w:type="spellEnd"/>
      <w:r w:rsidRPr="00827E4B">
        <w:rPr>
          <w:rFonts w:ascii="Tahoma" w:hAnsi="Tahoma" w:cs="Tahoma"/>
          <w:bCs/>
          <w:color w:val="000000" w:themeColor="text1"/>
          <w:szCs w:val="22"/>
          <w:u w:val="single"/>
        </w:rPr>
        <w:t xml:space="preserve"> jo/jih </w:t>
      </w:r>
      <w:r w:rsidRPr="00827E4B">
        <w:rPr>
          <w:rFonts w:ascii="Tahoma" w:hAnsi="Tahoma" w:cs="Tahoma"/>
          <w:color w:val="000000" w:themeColor="text1"/>
          <w:u w:val="single"/>
        </w:rPr>
        <w:t>v .</w:t>
      </w:r>
      <w:proofErr w:type="spellStart"/>
      <w:r w:rsidRPr="00827E4B">
        <w:rPr>
          <w:rFonts w:ascii="Tahoma" w:hAnsi="Tahoma" w:cs="Tahoma"/>
          <w:color w:val="000000" w:themeColor="text1"/>
          <w:u w:val="single"/>
        </w:rPr>
        <w:t>pdf</w:t>
      </w:r>
      <w:proofErr w:type="spellEnd"/>
      <w:r w:rsidRPr="00827E4B">
        <w:rPr>
          <w:rFonts w:ascii="Tahoma" w:hAnsi="Tahoma" w:cs="Tahoma"/>
          <w:color w:val="000000" w:themeColor="text1"/>
          <w:u w:val="single"/>
        </w:rPr>
        <w:t xml:space="preserve"> formatu naložiti v </w:t>
      </w:r>
      <w:r w:rsidRPr="00827E4B">
        <w:rPr>
          <w:rFonts w:ascii="Tahoma" w:hAnsi="Tahoma" w:cs="Tahoma"/>
          <w:b/>
          <w:color w:val="000000" w:themeColor="text1"/>
          <w:u w:val="single"/>
        </w:rPr>
        <w:t>razdelek</w:t>
      </w:r>
      <w:r w:rsidRPr="00827E4B">
        <w:rPr>
          <w:rFonts w:ascii="Tahoma" w:hAnsi="Tahoma" w:cs="Tahoma"/>
          <w:color w:val="000000" w:themeColor="text1"/>
        </w:rPr>
        <w:t xml:space="preserve"> </w:t>
      </w:r>
      <w:r w:rsidRPr="00827E4B">
        <w:rPr>
          <w:rFonts w:ascii="Tahoma" w:hAnsi="Tahoma" w:cs="Tahoma"/>
          <w:b/>
          <w:color w:val="000000" w:themeColor="text1"/>
        </w:rPr>
        <w:t>»Dokumenti«, del »Ostale priloge«</w:t>
      </w:r>
      <w:r w:rsidRPr="00827E4B">
        <w:rPr>
          <w:rFonts w:ascii="Tahoma" w:hAnsi="Tahoma" w:cs="Tahoma"/>
          <w:color w:val="000000" w:themeColor="text1"/>
        </w:rPr>
        <w:t>.</w:t>
      </w:r>
    </w:p>
    <w:p w14:paraId="47BA2EE1" w14:textId="77777777" w:rsidR="00AF4A49" w:rsidRPr="00AF4A49" w:rsidRDefault="00AF4A49" w:rsidP="00A62419">
      <w:pPr>
        <w:keepNext/>
        <w:keepLines/>
        <w:autoSpaceDE w:val="0"/>
        <w:autoSpaceDN w:val="0"/>
        <w:adjustRightInd w:val="0"/>
        <w:jc w:val="both"/>
        <w:rPr>
          <w:rFonts w:ascii="Tahoma" w:hAnsi="Tahoma" w:cs="Tahoma"/>
          <w:color w:val="000000" w:themeColor="text1"/>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EC20F4" w:rsidRPr="0001215F" w14:paraId="084E2B82" w14:textId="77777777" w:rsidTr="00486DA6">
        <w:tc>
          <w:tcPr>
            <w:tcW w:w="643" w:type="dxa"/>
            <w:tcBorders>
              <w:right w:val="nil"/>
            </w:tcBorders>
          </w:tcPr>
          <w:p w14:paraId="738E85F8" w14:textId="77777777" w:rsidR="00EC20F4" w:rsidRPr="0001215F" w:rsidRDefault="00EC20F4" w:rsidP="00486DA6">
            <w:pPr>
              <w:keepNext/>
              <w:keepLines/>
              <w:jc w:val="both"/>
              <w:rPr>
                <w:rFonts w:ascii="Tahoma" w:hAnsi="Tahoma" w:cs="Tahoma"/>
              </w:rPr>
            </w:pPr>
            <w:r w:rsidRPr="0001215F">
              <w:br w:type="page"/>
            </w:r>
            <w:r w:rsidRPr="0001215F">
              <w:br w:type="page"/>
            </w:r>
            <w:r w:rsidRPr="0001215F">
              <w:br w:type="page"/>
            </w:r>
            <w:r w:rsidRPr="0001215F">
              <w:br w:type="page"/>
            </w:r>
            <w:r w:rsidRPr="0001215F">
              <w:rPr>
                <w:rFonts w:ascii="Tahoma" w:hAnsi="Tahoma" w:cs="Tahoma"/>
              </w:rPr>
              <w:br w:type="page"/>
            </w:r>
            <w:r w:rsidRPr="0001215F">
              <w:rPr>
                <w:rFonts w:ascii="Tahoma" w:hAnsi="Tahoma" w:cs="Tahoma"/>
                <w:b/>
              </w:rPr>
              <w:br w:type="page"/>
            </w:r>
            <w:r w:rsidRPr="0001215F">
              <w:rPr>
                <w:rFonts w:ascii="Tahoma" w:hAnsi="Tahoma" w:cs="Tahoma"/>
              </w:rPr>
              <w:br w:type="page"/>
            </w:r>
          </w:p>
        </w:tc>
        <w:tc>
          <w:tcPr>
            <w:tcW w:w="7295" w:type="dxa"/>
            <w:tcBorders>
              <w:left w:val="nil"/>
              <w:right w:val="single" w:sz="4" w:space="0" w:color="auto"/>
            </w:tcBorders>
            <w:vAlign w:val="bottom"/>
          </w:tcPr>
          <w:p w14:paraId="3DB66E8F" w14:textId="77777777" w:rsidR="00EC20F4" w:rsidRPr="0001215F" w:rsidRDefault="00EC20F4" w:rsidP="00486DA6">
            <w:pPr>
              <w:keepNext/>
              <w:keepLines/>
              <w:rPr>
                <w:rFonts w:ascii="Tahoma" w:hAnsi="Tahoma" w:cs="Tahoma"/>
              </w:rPr>
            </w:pPr>
            <w:r>
              <w:rPr>
                <w:rFonts w:ascii="Tahoma" w:hAnsi="Tahoma" w:cs="Tahoma"/>
              </w:rPr>
              <w:t>TEHNIČNA SPOSOBNOST – IZJAVA PONUDNIKA</w:t>
            </w:r>
          </w:p>
        </w:tc>
        <w:tc>
          <w:tcPr>
            <w:tcW w:w="851" w:type="dxa"/>
            <w:tcBorders>
              <w:top w:val="single" w:sz="4" w:space="0" w:color="auto"/>
              <w:left w:val="single" w:sz="4" w:space="0" w:color="auto"/>
              <w:bottom w:val="single" w:sz="4" w:space="0" w:color="auto"/>
              <w:right w:val="nil"/>
            </w:tcBorders>
          </w:tcPr>
          <w:p w14:paraId="1ABC3A58" w14:textId="77777777" w:rsidR="00EC20F4" w:rsidRPr="0001215F" w:rsidRDefault="00EC20F4" w:rsidP="00486DA6">
            <w:pPr>
              <w:keepNext/>
              <w:keepLines/>
              <w:ind w:left="-74" w:right="-207"/>
              <w:jc w:val="both"/>
              <w:rPr>
                <w:rFonts w:ascii="Tahoma" w:hAnsi="Tahoma" w:cs="Tahoma"/>
                <w:b/>
                <w:iCs/>
              </w:rPr>
            </w:pPr>
            <w:r w:rsidRPr="0001215F">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42170601" w14:textId="77777777" w:rsidR="00EC20F4" w:rsidRPr="0001215F" w:rsidRDefault="00EC20F4" w:rsidP="00486DA6">
            <w:pPr>
              <w:keepNext/>
              <w:keepLines/>
              <w:ind w:right="-62"/>
              <w:jc w:val="both"/>
              <w:rPr>
                <w:rFonts w:ascii="Tahoma" w:hAnsi="Tahoma" w:cs="Tahoma"/>
                <w:b/>
                <w:iCs/>
              </w:rPr>
            </w:pPr>
            <w:r w:rsidRPr="0001215F">
              <w:rPr>
                <w:rFonts w:ascii="Tahoma" w:hAnsi="Tahoma" w:cs="Tahoma"/>
                <w:b/>
                <w:iCs/>
              </w:rPr>
              <w:t xml:space="preserve"> </w:t>
            </w:r>
            <w:r>
              <w:rPr>
                <w:rFonts w:ascii="Tahoma" w:hAnsi="Tahoma" w:cs="Tahoma"/>
                <w:b/>
                <w:iCs/>
              </w:rPr>
              <w:t>7</w:t>
            </w:r>
            <w:r w:rsidRPr="0001215F">
              <w:rPr>
                <w:rFonts w:ascii="Tahoma" w:hAnsi="Tahoma" w:cs="Tahoma"/>
                <w:b/>
                <w:iCs/>
              </w:rPr>
              <w:t>/</w:t>
            </w:r>
            <w:r>
              <w:rPr>
                <w:rFonts w:ascii="Tahoma" w:hAnsi="Tahoma" w:cs="Tahoma"/>
                <w:b/>
                <w:iCs/>
              </w:rPr>
              <w:t>a</w:t>
            </w:r>
            <w:r w:rsidRPr="0001215F">
              <w:rPr>
                <w:rFonts w:ascii="Tahoma" w:hAnsi="Tahoma" w:cs="Tahoma"/>
                <w:b/>
                <w:iCs/>
              </w:rPr>
              <w:t xml:space="preserve">  </w:t>
            </w:r>
          </w:p>
        </w:tc>
      </w:tr>
    </w:tbl>
    <w:p w14:paraId="2F2C9756" w14:textId="33DAF16D" w:rsidR="00AF4A49" w:rsidRDefault="00AF4A49" w:rsidP="00A62419">
      <w:pPr>
        <w:keepNext/>
        <w:keepLines/>
        <w:autoSpaceDE w:val="0"/>
        <w:autoSpaceDN w:val="0"/>
        <w:adjustRightInd w:val="0"/>
        <w:jc w:val="both"/>
        <w:rPr>
          <w:rFonts w:ascii="Tahoma" w:hAnsi="Tahoma" w:cs="Tahoma"/>
          <w:color w:val="000000" w:themeColor="text1"/>
        </w:rPr>
      </w:pPr>
      <w:r w:rsidRPr="00AF4A49">
        <w:rPr>
          <w:rFonts w:ascii="Tahoma" w:hAnsi="Tahoma" w:cs="Tahoma"/>
          <w:color w:val="000000" w:themeColor="text1"/>
        </w:rPr>
        <w:t xml:space="preserve">Ponudnik mora Prilogo izpolniti, podpisati in žigosati </w:t>
      </w:r>
      <w:r w:rsidRPr="00827E4B">
        <w:rPr>
          <w:rFonts w:ascii="Tahoma" w:hAnsi="Tahoma" w:cs="Tahoma"/>
          <w:bCs/>
          <w:color w:val="000000" w:themeColor="text1"/>
          <w:szCs w:val="22"/>
          <w:u w:val="single"/>
        </w:rPr>
        <w:t xml:space="preserve">ter jo/jih </w:t>
      </w:r>
      <w:r w:rsidRPr="00827E4B">
        <w:rPr>
          <w:rFonts w:ascii="Tahoma" w:hAnsi="Tahoma" w:cs="Tahoma"/>
          <w:color w:val="000000" w:themeColor="text1"/>
          <w:u w:val="single"/>
        </w:rPr>
        <w:t>v .</w:t>
      </w:r>
      <w:proofErr w:type="spellStart"/>
      <w:r w:rsidRPr="00827E4B">
        <w:rPr>
          <w:rFonts w:ascii="Tahoma" w:hAnsi="Tahoma" w:cs="Tahoma"/>
          <w:color w:val="000000" w:themeColor="text1"/>
          <w:u w:val="single"/>
        </w:rPr>
        <w:t>pdf</w:t>
      </w:r>
      <w:proofErr w:type="spellEnd"/>
      <w:r w:rsidRPr="00827E4B">
        <w:rPr>
          <w:rFonts w:ascii="Tahoma" w:hAnsi="Tahoma" w:cs="Tahoma"/>
          <w:color w:val="000000" w:themeColor="text1"/>
          <w:u w:val="single"/>
        </w:rPr>
        <w:t xml:space="preserve"> formatu naložiti v </w:t>
      </w:r>
      <w:r w:rsidRPr="00827E4B">
        <w:rPr>
          <w:rFonts w:ascii="Tahoma" w:hAnsi="Tahoma" w:cs="Tahoma"/>
          <w:b/>
          <w:color w:val="000000" w:themeColor="text1"/>
          <w:u w:val="single"/>
        </w:rPr>
        <w:t>razdelek</w:t>
      </w:r>
      <w:r w:rsidRPr="00827E4B">
        <w:rPr>
          <w:rFonts w:ascii="Tahoma" w:hAnsi="Tahoma" w:cs="Tahoma"/>
          <w:color w:val="000000" w:themeColor="text1"/>
        </w:rPr>
        <w:t xml:space="preserve"> </w:t>
      </w:r>
      <w:r w:rsidRPr="00827E4B">
        <w:rPr>
          <w:rFonts w:ascii="Tahoma" w:hAnsi="Tahoma" w:cs="Tahoma"/>
          <w:b/>
          <w:color w:val="000000" w:themeColor="text1"/>
        </w:rPr>
        <w:t>»Dokumenti«, del »Ostale priloge«</w:t>
      </w:r>
      <w:r w:rsidRPr="00827E4B">
        <w:rPr>
          <w:rFonts w:ascii="Tahoma" w:hAnsi="Tahoma" w:cs="Tahoma"/>
          <w:color w:val="000000" w:themeColor="text1"/>
        </w:rPr>
        <w:t>.</w:t>
      </w:r>
    </w:p>
    <w:p w14:paraId="6651AD71" w14:textId="77777777" w:rsidR="00EC20F4" w:rsidRDefault="00EC20F4" w:rsidP="002868B7">
      <w:pPr>
        <w:keepNext/>
        <w:keepLines/>
        <w:rPr>
          <w:rFonts w:ascii="Tahoma" w:hAnsi="Tahoma" w:cs="Tahoma"/>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EC20F4" w:rsidRPr="0001215F" w14:paraId="06DD5928" w14:textId="77777777" w:rsidTr="00486DA6">
        <w:tc>
          <w:tcPr>
            <w:tcW w:w="643" w:type="dxa"/>
            <w:tcBorders>
              <w:right w:val="nil"/>
            </w:tcBorders>
          </w:tcPr>
          <w:p w14:paraId="7E035E87" w14:textId="77777777" w:rsidR="00EC20F4" w:rsidRPr="0001215F" w:rsidRDefault="00EC20F4" w:rsidP="00486DA6">
            <w:pPr>
              <w:keepNext/>
              <w:keepLines/>
              <w:jc w:val="both"/>
              <w:rPr>
                <w:rFonts w:ascii="Tahoma" w:hAnsi="Tahoma" w:cs="Tahoma"/>
              </w:rPr>
            </w:pPr>
            <w:r w:rsidRPr="0001215F">
              <w:br w:type="page"/>
            </w:r>
            <w:r w:rsidRPr="0001215F">
              <w:br w:type="page"/>
            </w:r>
            <w:r w:rsidRPr="0001215F">
              <w:br w:type="page"/>
            </w:r>
            <w:r w:rsidRPr="0001215F">
              <w:br w:type="page"/>
            </w:r>
            <w:r w:rsidRPr="0001215F">
              <w:rPr>
                <w:rFonts w:ascii="Tahoma" w:hAnsi="Tahoma" w:cs="Tahoma"/>
              </w:rPr>
              <w:br w:type="page"/>
            </w:r>
            <w:r w:rsidRPr="0001215F">
              <w:rPr>
                <w:rFonts w:ascii="Tahoma" w:hAnsi="Tahoma" w:cs="Tahoma"/>
                <w:b/>
              </w:rPr>
              <w:br w:type="page"/>
            </w:r>
            <w:r w:rsidRPr="0001215F">
              <w:rPr>
                <w:rFonts w:ascii="Tahoma" w:hAnsi="Tahoma" w:cs="Tahoma"/>
              </w:rPr>
              <w:br w:type="page"/>
            </w:r>
          </w:p>
        </w:tc>
        <w:tc>
          <w:tcPr>
            <w:tcW w:w="7295" w:type="dxa"/>
            <w:tcBorders>
              <w:left w:val="nil"/>
              <w:right w:val="single" w:sz="4" w:space="0" w:color="auto"/>
            </w:tcBorders>
            <w:vAlign w:val="bottom"/>
          </w:tcPr>
          <w:p w14:paraId="624E5B06" w14:textId="77777777" w:rsidR="00EC20F4" w:rsidRPr="0001215F" w:rsidRDefault="00EC20F4" w:rsidP="00486DA6">
            <w:pPr>
              <w:keepNext/>
              <w:keepLines/>
              <w:rPr>
                <w:rFonts w:ascii="Tahoma" w:hAnsi="Tahoma" w:cs="Tahoma"/>
              </w:rPr>
            </w:pPr>
            <w:r w:rsidRPr="00763FFE">
              <w:rPr>
                <w:rFonts w:ascii="Tahoma" w:hAnsi="Tahoma" w:cs="Tahoma"/>
              </w:rPr>
              <w:t>POTRDILO NAROČNIKA O OGLEDU OBJEKTA</w:t>
            </w:r>
          </w:p>
        </w:tc>
        <w:tc>
          <w:tcPr>
            <w:tcW w:w="851" w:type="dxa"/>
            <w:tcBorders>
              <w:top w:val="single" w:sz="4" w:space="0" w:color="auto"/>
              <w:left w:val="single" w:sz="4" w:space="0" w:color="auto"/>
              <w:bottom w:val="single" w:sz="4" w:space="0" w:color="auto"/>
              <w:right w:val="nil"/>
            </w:tcBorders>
          </w:tcPr>
          <w:p w14:paraId="7306EA4A" w14:textId="77777777" w:rsidR="00EC20F4" w:rsidRPr="0001215F" w:rsidRDefault="00EC20F4" w:rsidP="00486DA6">
            <w:pPr>
              <w:keepNext/>
              <w:keepLines/>
              <w:ind w:left="-74" w:right="-207"/>
              <w:jc w:val="both"/>
              <w:rPr>
                <w:rFonts w:ascii="Tahoma" w:hAnsi="Tahoma" w:cs="Tahoma"/>
                <w:b/>
                <w:iCs/>
              </w:rPr>
            </w:pPr>
            <w:r w:rsidRPr="0001215F">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6B571569" w14:textId="77777777" w:rsidR="00EC20F4" w:rsidRPr="0001215F" w:rsidRDefault="00EC20F4" w:rsidP="00486DA6">
            <w:pPr>
              <w:keepNext/>
              <w:keepLines/>
              <w:ind w:right="-62"/>
              <w:jc w:val="both"/>
              <w:rPr>
                <w:rFonts w:ascii="Tahoma" w:hAnsi="Tahoma" w:cs="Tahoma"/>
                <w:b/>
                <w:iCs/>
              </w:rPr>
            </w:pPr>
            <w:r w:rsidRPr="0001215F">
              <w:rPr>
                <w:rFonts w:ascii="Tahoma" w:hAnsi="Tahoma" w:cs="Tahoma"/>
                <w:b/>
                <w:iCs/>
              </w:rPr>
              <w:t xml:space="preserve"> </w:t>
            </w:r>
            <w:r>
              <w:rPr>
                <w:rFonts w:ascii="Tahoma" w:hAnsi="Tahoma" w:cs="Tahoma"/>
                <w:b/>
                <w:iCs/>
              </w:rPr>
              <w:t>7</w:t>
            </w:r>
            <w:r w:rsidRPr="0001215F">
              <w:rPr>
                <w:rFonts w:ascii="Tahoma" w:hAnsi="Tahoma" w:cs="Tahoma"/>
                <w:b/>
                <w:iCs/>
              </w:rPr>
              <w:t>/</w:t>
            </w:r>
            <w:r>
              <w:rPr>
                <w:rFonts w:ascii="Tahoma" w:hAnsi="Tahoma" w:cs="Tahoma"/>
                <w:b/>
                <w:iCs/>
              </w:rPr>
              <w:t>b</w:t>
            </w:r>
            <w:r w:rsidRPr="0001215F">
              <w:rPr>
                <w:rFonts w:ascii="Tahoma" w:hAnsi="Tahoma" w:cs="Tahoma"/>
                <w:b/>
                <w:iCs/>
              </w:rPr>
              <w:t xml:space="preserve">  </w:t>
            </w:r>
          </w:p>
        </w:tc>
      </w:tr>
    </w:tbl>
    <w:p w14:paraId="2B1BB688" w14:textId="6677C1A8" w:rsidR="002868B7" w:rsidRPr="002868B7" w:rsidRDefault="002868B7" w:rsidP="002868B7">
      <w:pPr>
        <w:keepNext/>
        <w:keepLines/>
        <w:rPr>
          <w:rFonts w:ascii="Tahoma" w:hAnsi="Tahoma" w:cs="Tahoma"/>
        </w:rPr>
      </w:pPr>
      <w:r w:rsidRPr="00CE759F">
        <w:rPr>
          <w:rFonts w:ascii="Tahoma" w:hAnsi="Tahoma" w:cs="Tahoma"/>
        </w:rPr>
        <w:t>Potrdilo prinese ponudnik na ogled objekta, kjer ga skupaj z naročnikom podpišeta.</w:t>
      </w:r>
    </w:p>
    <w:p w14:paraId="01598989" w14:textId="77777777" w:rsidR="00EC20F4" w:rsidRDefault="00EC20F4" w:rsidP="00A62419">
      <w:pPr>
        <w:keepNext/>
        <w:keepLines/>
        <w:jc w:val="both"/>
        <w:rPr>
          <w:rFonts w:ascii="Tahoma" w:hAnsi="Tahoma" w:cs="Tahoma"/>
          <w:color w:val="000000" w:themeColor="text1"/>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850"/>
        <w:gridCol w:w="284"/>
      </w:tblGrid>
      <w:tr w:rsidR="00EC20F4" w:rsidRPr="00E94B07" w14:paraId="6BED6015" w14:textId="77777777" w:rsidTr="00486DA6">
        <w:tc>
          <w:tcPr>
            <w:tcW w:w="608" w:type="dxa"/>
            <w:tcBorders>
              <w:right w:val="nil"/>
            </w:tcBorders>
          </w:tcPr>
          <w:p w14:paraId="21E1FBED" w14:textId="77777777" w:rsidR="00EC20F4" w:rsidRPr="00E94B07" w:rsidRDefault="00EC20F4" w:rsidP="00486DA6">
            <w:pPr>
              <w:keepNext/>
              <w:keepLines/>
              <w:jc w:val="both"/>
              <w:rPr>
                <w:rFonts w:ascii="Tahoma" w:hAnsi="Tahoma" w:cs="Tahoma"/>
              </w:rPr>
            </w:pPr>
            <w:r w:rsidRPr="00E94B07">
              <w:br w:type="page"/>
            </w:r>
            <w:r w:rsidRPr="00E94B07">
              <w:br w:type="page"/>
            </w:r>
            <w:r w:rsidRPr="00E94B07">
              <w:br w:type="page"/>
            </w:r>
            <w:r w:rsidRPr="00E94B07">
              <w:br w:type="page"/>
            </w:r>
            <w:r w:rsidRPr="00E94B07">
              <w:rPr>
                <w:rFonts w:ascii="Tahoma" w:hAnsi="Tahoma" w:cs="Tahoma"/>
              </w:rPr>
              <w:br w:type="page"/>
            </w:r>
            <w:r w:rsidRPr="00E94B07">
              <w:rPr>
                <w:rFonts w:ascii="Tahoma" w:hAnsi="Tahoma" w:cs="Tahoma"/>
                <w:b/>
              </w:rPr>
              <w:br w:type="page"/>
            </w:r>
            <w:r w:rsidRPr="00E94B07">
              <w:rPr>
                <w:rFonts w:ascii="Tahoma" w:hAnsi="Tahoma" w:cs="Tahoma"/>
              </w:rPr>
              <w:br w:type="page"/>
            </w:r>
          </w:p>
        </w:tc>
        <w:tc>
          <w:tcPr>
            <w:tcW w:w="7579" w:type="dxa"/>
            <w:tcBorders>
              <w:left w:val="nil"/>
              <w:right w:val="single" w:sz="4" w:space="0" w:color="auto"/>
            </w:tcBorders>
            <w:vAlign w:val="bottom"/>
          </w:tcPr>
          <w:p w14:paraId="758A64FF" w14:textId="0B80B447" w:rsidR="00EC20F4" w:rsidRPr="00E94B07" w:rsidRDefault="001F6508" w:rsidP="00486DA6">
            <w:pPr>
              <w:keepNext/>
              <w:keepLines/>
              <w:rPr>
                <w:rFonts w:ascii="Tahoma" w:hAnsi="Tahoma" w:cs="Tahoma"/>
              </w:rPr>
            </w:pPr>
            <w:r>
              <w:rPr>
                <w:rFonts w:ascii="Tahoma" w:hAnsi="Tahoma" w:cs="Tahoma"/>
              </w:rPr>
              <w:t>OSNUTEK</w:t>
            </w:r>
            <w:r w:rsidRPr="00C8579C">
              <w:rPr>
                <w:rFonts w:ascii="Tahoma" w:hAnsi="Tahoma" w:cs="Tahoma"/>
              </w:rPr>
              <w:t xml:space="preserve"> </w:t>
            </w:r>
            <w:r w:rsidR="00EC20F4" w:rsidRPr="00C8579C">
              <w:rPr>
                <w:rFonts w:ascii="Tahoma" w:hAnsi="Tahoma" w:cs="Tahoma"/>
              </w:rPr>
              <w:t>OKVIRNEGA SPORAZUMA</w:t>
            </w:r>
          </w:p>
        </w:tc>
        <w:tc>
          <w:tcPr>
            <w:tcW w:w="850" w:type="dxa"/>
            <w:tcBorders>
              <w:top w:val="single" w:sz="4" w:space="0" w:color="auto"/>
              <w:left w:val="single" w:sz="4" w:space="0" w:color="auto"/>
              <w:bottom w:val="single" w:sz="4" w:space="0" w:color="auto"/>
              <w:right w:val="nil"/>
            </w:tcBorders>
          </w:tcPr>
          <w:p w14:paraId="595189CA" w14:textId="77777777" w:rsidR="00EC20F4" w:rsidRPr="00E94B07" w:rsidRDefault="00EC20F4" w:rsidP="00486DA6">
            <w:pPr>
              <w:keepNext/>
              <w:keepLines/>
              <w:jc w:val="both"/>
              <w:rPr>
                <w:rFonts w:ascii="Tahoma" w:hAnsi="Tahoma" w:cs="Tahoma"/>
                <w:b/>
                <w:iCs/>
              </w:rPr>
            </w:pPr>
            <w:r w:rsidRPr="00E94B07">
              <w:rPr>
                <w:rFonts w:ascii="Tahoma" w:hAnsi="Tahoma" w:cs="Tahoma"/>
                <w:b/>
                <w:iCs/>
              </w:rPr>
              <w:t xml:space="preserve">Priloga </w:t>
            </w:r>
          </w:p>
        </w:tc>
        <w:tc>
          <w:tcPr>
            <w:tcW w:w="284" w:type="dxa"/>
            <w:tcBorders>
              <w:top w:val="single" w:sz="4" w:space="0" w:color="auto"/>
              <w:left w:val="nil"/>
              <w:bottom w:val="single" w:sz="4" w:space="0" w:color="auto"/>
              <w:right w:val="single" w:sz="4" w:space="0" w:color="auto"/>
            </w:tcBorders>
          </w:tcPr>
          <w:p w14:paraId="281FEDAA" w14:textId="77777777" w:rsidR="00EC20F4" w:rsidRPr="00E94B07" w:rsidRDefault="00EC20F4" w:rsidP="00486DA6">
            <w:pPr>
              <w:keepNext/>
              <w:keepLines/>
              <w:jc w:val="both"/>
              <w:rPr>
                <w:rFonts w:ascii="Tahoma" w:hAnsi="Tahoma" w:cs="Tahoma"/>
                <w:b/>
                <w:iCs/>
              </w:rPr>
            </w:pPr>
            <w:r>
              <w:rPr>
                <w:rFonts w:ascii="Tahoma" w:hAnsi="Tahoma" w:cs="Tahoma"/>
                <w:b/>
                <w:iCs/>
              </w:rPr>
              <w:t>8</w:t>
            </w:r>
          </w:p>
        </w:tc>
      </w:tr>
    </w:tbl>
    <w:p w14:paraId="32C2C1F7" w14:textId="6DB8B6B1" w:rsidR="00F13519" w:rsidRPr="00117348" w:rsidRDefault="00C23AD1" w:rsidP="00A62419">
      <w:pPr>
        <w:keepNext/>
        <w:keepLines/>
        <w:jc w:val="both"/>
        <w:rPr>
          <w:rFonts w:ascii="Tahoma" w:hAnsi="Tahoma" w:cs="Tahoma"/>
          <w:color w:val="000000" w:themeColor="text1"/>
        </w:rPr>
      </w:pPr>
      <w:r w:rsidRPr="00827E4B">
        <w:rPr>
          <w:rFonts w:ascii="Tahoma" w:hAnsi="Tahoma" w:cs="Tahoma"/>
          <w:color w:val="000000" w:themeColor="text1"/>
        </w:rPr>
        <w:t xml:space="preserve">Ponudnik s podpisom ESPD potrdi, da se strinja z njegovo vsebino. </w:t>
      </w:r>
    </w:p>
    <w:p w14:paraId="00524828" w14:textId="56DDFE73" w:rsidR="002B7BB2" w:rsidRDefault="002B7BB2" w:rsidP="00A62419">
      <w:pPr>
        <w:keepNext/>
        <w:keepLines/>
        <w:jc w:val="both"/>
        <w:rPr>
          <w:rFonts w:ascii="Tahoma" w:hAnsi="Tahoma" w:cs="Tahoma"/>
          <w:color w:val="000000" w:themeColor="text1"/>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850"/>
        <w:gridCol w:w="284"/>
      </w:tblGrid>
      <w:tr w:rsidR="00EC20F4" w:rsidRPr="00E94B07" w14:paraId="0840F93D" w14:textId="77777777" w:rsidTr="00486DA6">
        <w:tc>
          <w:tcPr>
            <w:tcW w:w="608" w:type="dxa"/>
            <w:tcBorders>
              <w:right w:val="nil"/>
            </w:tcBorders>
          </w:tcPr>
          <w:p w14:paraId="7433AE7E" w14:textId="77777777" w:rsidR="00EC20F4" w:rsidRPr="00E94B07" w:rsidRDefault="00EC20F4" w:rsidP="00486DA6">
            <w:pPr>
              <w:keepNext/>
              <w:keepLines/>
              <w:jc w:val="both"/>
              <w:rPr>
                <w:rFonts w:ascii="Tahoma" w:hAnsi="Tahoma" w:cs="Tahoma"/>
              </w:rPr>
            </w:pPr>
            <w:r w:rsidRPr="00E94B07">
              <w:br w:type="page"/>
            </w:r>
            <w:r w:rsidRPr="00E94B07">
              <w:br w:type="page"/>
            </w:r>
            <w:r w:rsidRPr="00E94B07">
              <w:br w:type="page"/>
            </w:r>
            <w:r w:rsidRPr="00E94B07">
              <w:br w:type="page"/>
            </w:r>
            <w:r w:rsidRPr="00E94B07">
              <w:rPr>
                <w:rFonts w:ascii="Tahoma" w:hAnsi="Tahoma" w:cs="Tahoma"/>
              </w:rPr>
              <w:br w:type="page"/>
            </w:r>
            <w:r w:rsidRPr="00E94B07">
              <w:rPr>
                <w:rFonts w:ascii="Tahoma" w:hAnsi="Tahoma" w:cs="Tahoma"/>
                <w:b/>
              </w:rPr>
              <w:br w:type="page"/>
            </w:r>
            <w:r w:rsidRPr="00E94B07">
              <w:rPr>
                <w:rFonts w:ascii="Tahoma" w:hAnsi="Tahoma" w:cs="Tahoma"/>
              </w:rPr>
              <w:br w:type="page"/>
            </w:r>
          </w:p>
        </w:tc>
        <w:tc>
          <w:tcPr>
            <w:tcW w:w="7579" w:type="dxa"/>
            <w:tcBorders>
              <w:left w:val="nil"/>
              <w:right w:val="single" w:sz="4" w:space="0" w:color="auto"/>
            </w:tcBorders>
            <w:vAlign w:val="bottom"/>
          </w:tcPr>
          <w:p w14:paraId="7DBA1A25" w14:textId="69EA4A7E" w:rsidR="00EC20F4" w:rsidRPr="00E94B07" w:rsidRDefault="00EC20F4" w:rsidP="00486DA6">
            <w:pPr>
              <w:keepNext/>
              <w:keepLines/>
              <w:rPr>
                <w:rFonts w:ascii="Tahoma" w:hAnsi="Tahoma" w:cs="Tahoma"/>
              </w:rPr>
            </w:pPr>
            <w:r w:rsidRPr="00884B88">
              <w:rPr>
                <w:rFonts w:ascii="Tahoma" w:hAnsi="Tahoma" w:cs="Tahoma"/>
              </w:rPr>
              <w:t>FINANČNO ZAVAROVANJE ZA DOBR</w:t>
            </w:r>
            <w:r w:rsidR="008D183C">
              <w:rPr>
                <w:rFonts w:ascii="Tahoma" w:hAnsi="Tahoma" w:cs="Tahoma"/>
              </w:rPr>
              <w:t>O</w:t>
            </w:r>
            <w:r w:rsidRPr="00884B88">
              <w:rPr>
                <w:rFonts w:ascii="Tahoma" w:hAnsi="Tahoma" w:cs="Tahoma"/>
              </w:rPr>
              <w:t xml:space="preserve"> IZVEDB</w:t>
            </w:r>
            <w:r w:rsidR="008D183C">
              <w:rPr>
                <w:rFonts w:ascii="Tahoma" w:hAnsi="Tahoma" w:cs="Tahoma"/>
              </w:rPr>
              <w:t>O</w:t>
            </w:r>
            <w:r w:rsidRPr="00884B88">
              <w:rPr>
                <w:rFonts w:ascii="Tahoma" w:hAnsi="Tahoma" w:cs="Tahoma"/>
              </w:rPr>
              <w:t xml:space="preserve"> OBVEZNOSTI IZ OKVIRNEGA SPORAZUMA</w:t>
            </w:r>
          </w:p>
        </w:tc>
        <w:tc>
          <w:tcPr>
            <w:tcW w:w="850" w:type="dxa"/>
            <w:tcBorders>
              <w:top w:val="single" w:sz="4" w:space="0" w:color="auto"/>
              <w:left w:val="single" w:sz="4" w:space="0" w:color="auto"/>
              <w:bottom w:val="single" w:sz="4" w:space="0" w:color="auto"/>
              <w:right w:val="nil"/>
            </w:tcBorders>
          </w:tcPr>
          <w:p w14:paraId="6789FFBD" w14:textId="77777777" w:rsidR="00EC20F4" w:rsidRPr="00E94B07" w:rsidRDefault="00EC20F4" w:rsidP="00486DA6">
            <w:pPr>
              <w:keepNext/>
              <w:keepLines/>
              <w:jc w:val="both"/>
              <w:rPr>
                <w:rFonts w:ascii="Tahoma" w:hAnsi="Tahoma" w:cs="Tahoma"/>
                <w:b/>
                <w:iCs/>
              </w:rPr>
            </w:pPr>
            <w:r w:rsidRPr="00E94B07">
              <w:rPr>
                <w:rFonts w:ascii="Tahoma" w:hAnsi="Tahoma" w:cs="Tahoma"/>
                <w:b/>
                <w:iCs/>
              </w:rPr>
              <w:t xml:space="preserve">Priloga </w:t>
            </w:r>
          </w:p>
        </w:tc>
        <w:tc>
          <w:tcPr>
            <w:tcW w:w="284" w:type="dxa"/>
            <w:tcBorders>
              <w:top w:val="single" w:sz="4" w:space="0" w:color="auto"/>
              <w:left w:val="nil"/>
              <w:bottom w:val="single" w:sz="4" w:space="0" w:color="auto"/>
              <w:right w:val="single" w:sz="4" w:space="0" w:color="auto"/>
            </w:tcBorders>
          </w:tcPr>
          <w:p w14:paraId="3424F111" w14:textId="690DA3F0" w:rsidR="00EC20F4" w:rsidRPr="00E94B07" w:rsidRDefault="00EC20F4" w:rsidP="00486DA6">
            <w:pPr>
              <w:keepNext/>
              <w:keepLines/>
              <w:jc w:val="both"/>
              <w:rPr>
                <w:rFonts w:ascii="Tahoma" w:hAnsi="Tahoma" w:cs="Tahoma"/>
                <w:b/>
                <w:iCs/>
              </w:rPr>
            </w:pPr>
            <w:r>
              <w:rPr>
                <w:rFonts w:ascii="Tahoma" w:hAnsi="Tahoma" w:cs="Tahoma"/>
                <w:b/>
                <w:iCs/>
              </w:rPr>
              <w:t>9</w:t>
            </w:r>
          </w:p>
        </w:tc>
      </w:tr>
    </w:tbl>
    <w:p w14:paraId="6373A826" w14:textId="4A717B29" w:rsidR="00884B88" w:rsidRDefault="00884B88" w:rsidP="00884B88">
      <w:pPr>
        <w:keepNext/>
        <w:keepLines/>
        <w:jc w:val="both"/>
        <w:rPr>
          <w:rFonts w:ascii="Tahoma" w:hAnsi="Tahoma" w:cs="Tahoma"/>
          <w:color w:val="000000" w:themeColor="text1"/>
        </w:rPr>
      </w:pPr>
      <w:r w:rsidRPr="00827E4B">
        <w:rPr>
          <w:rFonts w:ascii="Tahoma" w:hAnsi="Tahoma" w:cs="Tahoma"/>
          <w:color w:val="000000" w:themeColor="text1"/>
        </w:rPr>
        <w:t>Razpisni dokumentaciji je priložen vzorec zavarovanja. Vz</w:t>
      </w:r>
      <w:r>
        <w:rPr>
          <w:rFonts w:ascii="Tahoma" w:hAnsi="Tahoma" w:cs="Tahoma"/>
          <w:color w:val="000000" w:themeColor="text1"/>
        </w:rPr>
        <w:t>orca ni potrebno prilagati ponudbi.</w:t>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6C1AC9" w:rsidRPr="00C8579C" w14:paraId="3C9F9467" w14:textId="77777777" w:rsidTr="006C1AC9">
        <w:tc>
          <w:tcPr>
            <w:tcW w:w="7725" w:type="dxa"/>
          </w:tcPr>
          <w:p w14:paraId="4B8E8F5F" w14:textId="77777777" w:rsidR="006C1AC9" w:rsidRPr="00C8579C" w:rsidRDefault="001F503D" w:rsidP="00A62419">
            <w:pPr>
              <w:keepNext/>
              <w:keepLines/>
              <w:jc w:val="both"/>
              <w:rPr>
                <w:rFonts w:ascii="Tahoma" w:hAnsi="Tahoma" w:cs="Tahoma"/>
              </w:rPr>
            </w:pPr>
            <w:r>
              <w:rPr>
                <w:rFonts w:ascii="Tahoma" w:hAnsi="Tahoma" w:cs="Tahoma"/>
              </w:rPr>
              <w:lastRenderedPageBreak/>
              <w:t>PREDRAČUN</w:t>
            </w:r>
          </w:p>
        </w:tc>
        <w:tc>
          <w:tcPr>
            <w:tcW w:w="1417" w:type="dxa"/>
          </w:tcPr>
          <w:p w14:paraId="371F08C1" w14:textId="77777777" w:rsidR="006C1AC9" w:rsidRPr="00C8579C" w:rsidRDefault="006C1AC9" w:rsidP="00A62419">
            <w:pPr>
              <w:keepNext/>
              <w:keepLines/>
              <w:jc w:val="both"/>
              <w:rPr>
                <w:rFonts w:ascii="Tahoma" w:hAnsi="Tahoma" w:cs="Tahoma"/>
                <w:b/>
                <w:i/>
              </w:rPr>
            </w:pPr>
          </w:p>
        </w:tc>
      </w:tr>
    </w:tbl>
    <w:p w14:paraId="510D0769" w14:textId="77777777" w:rsidR="006C1AC9" w:rsidRPr="00C8579C" w:rsidRDefault="006C1AC9" w:rsidP="00A62419">
      <w:pPr>
        <w:keepNext/>
        <w:keepLines/>
        <w:jc w:val="both"/>
        <w:rPr>
          <w:rFonts w:ascii="Tahoma" w:hAnsi="Tahoma" w:cs="Tahoma"/>
        </w:rPr>
      </w:pPr>
    </w:p>
    <w:p w14:paraId="7BE238BC" w14:textId="77777777" w:rsidR="006C1AC9" w:rsidRPr="00C8579C" w:rsidRDefault="006C1AC9" w:rsidP="00A62419">
      <w:pPr>
        <w:keepNext/>
        <w:keepLines/>
        <w:jc w:val="both"/>
        <w:rPr>
          <w:rFonts w:ascii="Tahoma" w:hAnsi="Tahoma" w:cs="Tahoma"/>
          <w:i/>
        </w:rPr>
      </w:pPr>
      <w:r w:rsidRPr="00C8579C">
        <w:rPr>
          <w:rFonts w:ascii="Tahoma" w:hAnsi="Tahoma" w:cs="Tahoma"/>
          <w:b/>
        </w:rPr>
        <w:t>Ponudnik: ________________________________</w:t>
      </w:r>
      <w:r w:rsidR="00CC21D3" w:rsidRPr="00C8579C">
        <w:rPr>
          <w:rFonts w:ascii="Tahoma" w:hAnsi="Tahoma" w:cs="Tahoma"/>
          <w:b/>
        </w:rPr>
        <w:t>_____________________________</w:t>
      </w:r>
      <w:r w:rsidRPr="00C8579C">
        <w:rPr>
          <w:rFonts w:ascii="Tahoma" w:hAnsi="Tahoma" w:cs="Tahoma"/>
          <w:b/>
        </w:rPr>
        <w:t xml:space="preserve"> </w:t>
      </w:r>
      <w:r w:rsidRPr="00C8579C">
        <w:rPr>
          <w:rFonts w:ascii="Tahoma" w:hAnsi="Tahoma" w:cs="Tahoma"/>
          <w:i/>
        </w:rPr>
        <w:t>(naziv ponudnika)</w:t>
      </w:r>
    </w:p>
    <w:p w14:paraId="30A76C39" w14:textId="77777777" w:rsidR="006C1AC9" w:rsidRPr="00C8579C" w:rsidRDefault="006C1AC9" w:rsidP="00A62419">
      <w:pPr>
        <w:keepNext/>
        <w:keepLines/>
        <w:jc w:val="both"/>
        <w:rPr>
          <w:rFonts w:ascii="Tahoma" w:hAnsi="Tahoma" w:cs="Tahoma"/>
        </w:rPr>
      </w:pPr>
    </w:p>
    <w:p w14:paraId="21EF9E27" w14:textId="3DBBB747" w:rsidR="006C1AC9" w:rsidRPr="00C8579C" w:rsidRDefault="006C1AC9" w:rsidP="00A62419">
      <w:pPr>
        <w:keepNext/>
        <w:keepLines/>
        <w:jc w:val="both"/>
        <w:rPr>
          <w:rFonts w:ascii="Tahoma" w:hAnsi="Tahoma" w:cs="Tahoma"/>
          <w:b/>
        </w:rPr>
      </w:pPr>
      <w:r w:rsidRPr="00C8579C">
        <w:rPr>
          <w:rFonts w:ascii="Tahoma" w:hAnsi="Tahoma" w:cs="Tahoma"/>
        </w:rPr>
        <w:t xml:space="preserve">oddajamo </w:t>
      </w:r>
      <w:r w:rsidR="00A60764" w:rsidRPr="00A60764">
        <w:rPr>
          <w:rFonts w:ascii="Tahoma" w:hAnsi="Tahoma" w:cs="Tahoma"/>
        </w:rPr>
        <w:t>ponudbo</w:t>
      </w:r>
      <w:r w:rsidR="00A60764">
        <w:rPr>
          <w:rFonts w:ascii="Tahoma" w:hAnsi="Tahoma" w:cs="Tahoma"/>
          <w:b/>
        </w:rPr>
        <w:t xml:space="preserve"> </w:t>
      </w:r>
      <w:r w:rsidRPr="00C8579C">
        <w:rPr>
          <w:rFonts w:ascii="Tahoma" w:hAnsi="Tahoma" w:cs="Tahoma"/>
        </w:rPr>
        <w:t>za javno naročilo št.</w:t>
      </w:r>
      <w:r w:rsidRPr="00C8579C">
        <w:rPr>
          <w:rFonts w:ascii="Tahoma" w:hAnsi="Tahoma" w:cs="Tahoma"/>
          <w:b/>
        </w:rPr>
        <w:t xml:space="preserve"> </w:t>
      </w:r>
      <w:r w:rsidR="0088435B" w:rsidRPr="0088435B">
        <w:rPr>
          <w:rFonts w:ascii="Tahoma" w:hAnsi="Tahoma" w:cs="Tahoma"/>
          <w:b/>
        </w:rPr>
        <w:t>VKS-61/25 Vzdrževanje, servisiranje in dobava rezervnih delov ter obnove rezalnih gredi za drobilec MTB za obdobje 36 mesecev</w:t>
      </w:r>
    </w:p>
    <w:p w14:paraId="0092F0AD" w14:textId="77777777" w:rsidR="006C1AC9" w:rsidRDefault="006C1AC9" w:rsidP="00A62419">
      <w:pPr>
        <w:keepNext/>
        <w:keepLines/>
        <w:jc w:val="both"/>
        <w:rPr>
          <w:rFonts w:ascii="Tahoma" w:hAnsi="Tahoma" w:cs="Tahoma"/>
          <w:b/>
        </w:rPr>
      </w:pPr>
      <w:r w:rsidRPr="00C8579C">
        <w:rPr>
          <w:rFonts w:ascii="Tahoma" w:hAnsi="Tahoma" w:cs="Tahoma"/>
          <w:b/>
        </w:rPr>
        <w:t xml:space="preserve"> </w:t>
      </w:r>
    </w:p>
    <w:p w14:paraId="2027BA4C" w14:textId="77777777" w:rsidR="00963821" w:rsidRPr="00C8579C" w:rsidRDefault="00963821" w:rsidP="00A62419">
      <w:pPr>
        <w:keepNext/>
        <w:keepLines/>
        <w:jc w:val="both"/>
        <w:rPr>
          <w:rFonts w:ascii="Tahoma" w:hAnsi="Tahoma" w:cs="Tahoma"/>
          <w:b/>
        </w:rPr>
      </w:pPr>
    </w:p>
    <w:p w14:paraId="2F22B7D9" w14:textId="25855D88" w:rsidR="006C1AC9" w:rsidRPr="006B50AC" w:rsidRDefault="00A60764" w:rsidP="00A62419">
      <w:pPr>
        <w:keepNext/>
        <w:keepLines/>
        <w:jc w:val="center"/>
        <w:rPr>
          <w:rFonts w:ascii="Tahoma" w:hAnsi="Tahoma" w:cs="Tahoma"/>
          <w:b/>
        </w:rPr>
      </w:pPr>
      <w:r w:rsidRPr="006B50AC">
        <w:rPr>
          <w:rFonts w:ascii="Tahoma" w:hAnsi="Tahoma" w:cs="Tahoma"/>
          <w:b/>
        </w:rPr>
        <w:t xml:space="preserve">SKUPNA </w:t>
      </w:r>
      <w:r w:rsidR="006C1AC9" w:rsidRPr="006B50AC">
        <w:rPr>
          <w:rFonts w:ascii="Tahoma" w:hAnsi="Tahoma" w:cs="Tahoma"/>
          <w:b/>
        </w:rPr>
        <w:t xml:space="preserve">PONUDBENA </w:t>
      </w:r>
      <w:r w:rsidR="00EE22F4" w:rsidRPr="006B50AC">
        <w:rPr>
          <w:rFonts w:ascii="Tahoma" w:hAnsi="Tahoma" w:cs="Tahoma"/>
          <w:b/>
        </w:rPr>
        <w:t xml:space="preserve">VREDNOST </w:t>
      </w:r>
      <w:r w:rsidRPr="006B50AC">
        <w:rPr>
          <w:rFonts w:ascii="Tahoma" w:hAnsi="Tahoma" w:cs="Tahoma"/>
          <w:b/>
        </w:rPr>
        <w:t xml:space="preserve">za </w:t>
      </w:r>
      <w:r w:rsidR="00EE4587">
        <w:rPr>
          <w:rFonts w:ascii="Tahoma" w:hAnsi="Tahoma" w:cs="Tahoma"/>
          <w:b/>
        </w:rPr>
        <w:t>36</w:t>
      </w:r>
      <w:r w:rsidRPr="006B50AC">
        <w:rPr>
          <w:rFonts w:ascii="Tahoma" w:hAnsi="Tahoma" w:cs="Tahoma"/>
          <w:b/>
        </w:rPr>
        <w:t xml:space="preserve"> mesecev V EUR:</w:t>
      </w:r>
    </w:p>
    <w:p w14:paraId="61F3D4B0" w14:textId="77777777" w:rsidR="006C1AC9" w:rsidRPr="00C8579C" w:rsidRDefault="006C1AC9" w:rsidP="00A62419">
      <w:pPr>
        <w:keepNext/>
        <w:keepLines/>
        <w:jc w:val="both"/>
        <w:rPr>
          <w:rFonts w:ascii="Tahoma" w:hAnsi="Tahoma" w:cs="Tahoma"/>
          <w:b/>
        </w:rPr>
      </w:pPr>
    </w:p>
    <w:p w14:paraId="623345C1" w14:textId="77777777" w:rsidR="006C1AC9" w:rsidRPr="00C8579C" w:rsidRDefault="006C1AC9" w:rsidP="00A62419">
      <w:pPr>
        <w:keepNext/>
        <w:keepLines/>
        <w:jc w:val="both"/>
        <w:rPr>
          <w:rFonts w:ascii="Tahoma" w:hAnsi="Tahoma" w:cs="Tahoma"/>
          <w:b/>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5"/>
        <w:gridCol w:w="2647"/>
      </w:tblGrid>
      <w:tr w:rsidR="00A60764" w:rsidRPr="0037587D" w14:paraId="70921122" w14:textId="77777777" w:rsidTr="00F952A6">
        <w:trPr>
          <w:trHeight w:val="601"/>
        </w:trPr>
        <w:tc>
          <w:tcPr>
            <w:tcW w:w="6415" w:type="dxa"/>
            <w:shd w:val="clear" w:color="auto" w:fill="auto"/>
            <w:vAlign w:val="bottom"/>
          </w:tcPr>
          <w:p w14:paraId="6407EF27" w14:textId="7DA67119" w:rsidR="00A60764" w:rsidRPr="0037587D" w:rsidRDefault="00A60764" w:rsidP="00A62419">
            <w:pPr>
              <w:keepNext/>
              <w:keepLines/>
              <w:spacing w:after="120" w:line="276" w:lineRule="auto"/>
              <w:rPr>
                <w:rFonts w:ascii="Tahoma" w:eastAsia="Calibri" w:hAnsi="Tahoma" w:cs="Tahoma"/>
                <w:lang w:eastAsia="en-US"/>
              </w:rPr>
            </w:pPr>
            <w:r w:rsidRPr="0037587D">
              <w:rPr>
                <w:rFonts w:ascii="Tahoma" w:eastAsia="Calibri" w:hAnsi="Tahoma" w:cs="Tahoma"/>
                <w:b/>
                <w:lang w:eastAsia="en-US"/>
              </w:rPr>
              <w:t>SKUPNA PONUDBENA VREDNOST brez DDV</w:t>
            </w:r>
            <w:r>
              <w:rPr>
                <w:rFonts w:ascii="Tahoma" w:eastAsia="Calibri" w:hAnsi="Tahoma" w:cs="Tahoma"/>
                <w:b/>
                <w:lang w:eastAsia="en-US"/>
              </w:rPr>
              <w:t xml:space="preserve"> </w:t>
            </w:r>
            <w:r w:rsidRPr="00E82F1C">
              <w:rPr>
                <w:rFonts w:ascii="Tahoma" w:eastAsia="Calibri" w:hAnsi="Tahoma" w:cs="Tahoma"/>
                <w:lang w:eastAsia="en-US"/>
              </w:rPr>
              <w:t>(</w:t>
            </w:r>
            <w:r>
              <w:rPr>
                <w:rFonts w:ascii="Tahoma" w:eastAsia="Calibri" w:hAnsi="Tahoma" w:cs="Tahoma"/>
                <w:lang w:eastAsia="en-US"/>
              </w:rPr>
              <w:t xml:space="preserve">za </w:t>
            </w:r>
            <w:r w:rsidR="00EE4587">
              <w:rPr>
                <w:rFonts w:ascii="Tahoma" w:eastAsia="Calibri" w:hAnsi="Tahoma" w:cs="Tahoma"/>
                <w:lang w:eastAsia="en-US"/>
              </w:rPr>
              <w:t>36</w:t>
            </w:r>
            <w:r w:rsidRPr="00E82F1C">
              <w:rPr>
                <w:rFonts w:ascii="Tahoma" w:eastAsia="Calibri" w:hAnsi="Tahoma" w:cs="Tahoma"/>
                <w:lang w:eastAsia="en-US"/>
              </w:rPr>
              <w:t xml:space="preserve"> mesecev)</w:t>
            </w:r>
          </w:p>
        </w:tc>
        <w:tc>
          <w:tcPr>
            <w:tcW w:w="2647" w:type="dxa"/>
            <w:shd w:val="clear" w:color="auto" w:fill="auto"/>
            <w:vAlign w:val="bottom"/>
          </w:tcPr>
          <w:p w14:paraId="1F6E968B" w14:textId="77777777" w:rsidR="00A60764" w:rsidRPr="0037587D" w:rsidRDefault="00A60764" w:rsidP="00A62419">
            <w:pPr>
              <w:keepNext/>
              <w:keepLines/>
              <w:spacing w:after="120" w:line="276" w:lineRule="auto"/>
              <w:jc w:val="right"/>
              <w:rPr>
                <w:rFonts w:ascii="Tahoma" w:eastAsia="Calibri" w:hAnsi="Tahoma" w:cs="Tahoma"/>
                <w:b/>
                <w:lang w:eastAsia="en-US"/>
              </w:rPr>
            </w:pPr>
            <w:r w:rsidRPr="0037587D">
              <w:rPr>
                <w:rFonts w:ascii="Tahoma" w:eastAsia="Calibri" w:hAnsi="Tahoma" w:cs="Tahoma"/>
                <w:b/>
                <w:lang w:eastAsia="en-US"/>
              </w:rPr>
              <w:t>EUR</w:t>
            </w:r>
          </w:p>
        </w:tc>
      </w:tr>
      <w:tr w:rsidR="00A60764" w:rsidRPr="0037587D" w14:paraId="215A6F8C" w14:textId="77777777" w:rsidTr="00F952A6">
        <w:trPr>
          <w:trHeight w:val="567"/>
        </w:trPr>
        <w:tc>
          <w:tcPr>
            <w:tcW w:w="6415" w:type="dxa"/>
            <w:shd w:val="clear" w:color="auto" w:fill="auto"/>
            <w:vAlign w:val="bottom"/>
          </w:tcPr>
          <w:p w14:paraId="2EA83FDC" w14:textId="77777777" w:rsidR="00A60764" w:rsidRPr="0037587D" w:rsidRDefault="00A60764" w:rsidP="00A62419">
            <w:pPr>
              <w:keepNext/>
              <w:keepLines/>
              <w:spacing w:after="120" w:line="276" w:lineRule="auto"/>
              <w:rPr>
                <w:rFonts w:ascii="Tahoma" w:eastAsia="Calibri" w:hAnsi="Tahoma" w:cs="Tahoma"/>
                <w:b/>
                <w:lang w:eastAsia="en-US"/>
              </w:rPr>
            </w:pPr>
            <w:r w:rsidRPr="0037587D">
              <w:rPr>
                <w:rFonts w:ascii="Tahoma" w:eastAsia="Calibri" w:hAnsi="Tahoma" w:cs="Tahoma"/>
                <w:lang w:eastAsia="en-US"/>
              </w:rPr>
              <w:t>DDV</w:t>
            </w:r>
          </w:p>
        </w:tc>
        <w:tc>
          <w:tcPr>
            <w:tcW w:w="2647" w:type="dxa"/>
            <w:shd w:val="clear" w:color="auto" w:fill="auto"/>
            <w:vAlign w:val="bottom"/>
          </w:tcPr>
          <w:p w14:paraId="07A6B42A" w14:textId="77777777" w:rsidR="00A60764" w:rsidRPr="0037587D" w:rsidRDefault="00A60764" w:rsidP="00A62419">
            <w:pPr>
              <w:keepNext/>
              <w:keepLines/>
              <w:spacing w:after="120" w:line="276" w:lineRule="auto"/>
              <w:jc w:val="right"/>
              <w:rPr>
                <w:rFonts w:ascii="Tahoma" w:eastAsia="Calibri" w:hAnsi="Tahoma" w:cs="Tahoma"/>
                <w:lang w:eastAsia="en-US"/>
              </w:rPr>
            </w:pPr>
            <w:r w:rsidRPr="0037587D">
              <w:rPr>
                <w:rFonts w:ascii="Tahoma" w:eastAsia="Calibri" w:hAnsi="Tahoma" w:cs="Tahoma"/>
                <w:lang w:eastAsia="en-US"/>
              </w:rPr>
              <w:t>EUR</w:t>
            </w:r>
          </w:p>
        </w:tc>
      </w:tr>
      <w:tr w:rsidR="00A60764" w:rsidRPr="0037587D" w14:paraId="7F019BF1" w14:textId="77777777" w:rsidTr="00F952A6">
        <w:trPr>
          <w:trHeight w:val="549"/>
        </w:trPr>
        <w:tc>
          <w:tcPr>
            <w:tcW w:w="6415" w:type="dxa"/>
            <w:shd w:val="clear" w:color="auto" w:fill="auto"/>
            <w:vAlign w:val="bottom"/>
          </w:tcPr>
          <w:p w14:paraId="257621DB" w14:textId="32CC8747" w:rsidR="00A60764" w:rsidRPr="0037587D" w:rsidRDefault="00A60764" w:rsidP="00A62419">
            <w:pPr>
              <w:keepNext/>
              <w:keepLines/>
              <w:spacing w:after="120" w:line="276" w:lineRule="auto"/>
              <w:rPr>
                <w:rFonts w:ascii="Tahoma" w:eastAsia="Calibri" w:hAnsi="Tahoma" w:cs="Tahoma"/>
                <w:b/>
                <w:lang w:eastAsia="en-US"/>
              </w:rPr>
            </w:pPr>
            <w:r w:rsidRPr="0037587D">
              <w:rPr>
                <w:rFonts w:ascii="Tahoma" w:eastAsia="Calibri" w:hAnsi="Tahoma" w:cs="Tahoma"/>
                <w:lang w:eastAsia="en-US"/>
              </w:rPr>
              <w:t>SKUPNA PONUDBENA VREDNOST z DDV</w:t>
            </w:r>
            <w:r>
              <w:rPr>
                <w:rFonts w:ascii="Tahoma" w:eastAsia="Calibri" w:hAnsi="Tahoma" w:cs="Tahoma"/>
                <w:lang w:eastAsia="en-US"/>
              </w:rPr>
              <w:t xml:space="preserve"> </w:t>
            </w:r>
            <w:r w:rsidRPr="00E82F1C">
              <w:rPr>
                <w:rFonts w:ascii="Tahoma" w:eastAsia="Calibri" w:hAnsi="Tahoma" w:cs="Tahoma"/>
                <w:lang w:eastAsia="en-US"/>
              </w:rPr>
              <w:t>(</w:t>
            </w:r>
            <w:r>
              <w:rPr>
                <w:rFonts w:ascii="Tahoma" w:eastAsia="Calibri" w:hAnsi="Tahoma" w:cs="Tahoma"/>
                <w:lang w:eastAsia="en-US"/>
              </w:rPr>
              <w:t xml:space="preserve">za </w:t>
            </w:r>
            <w:r w:rsidR="00EE4587">
              <w:rPr>
                <w:rFonts w:ascii="Tahoma" w:eastAsia="Calibri" w:hAnsi="Tahoma" w:cs="Tahoma"/>
                <w:lang w:eastAsia="en-US"/>
              </w:rPr>
              <w:t>36</w:t>
            </w:r>
            <w:r w:rsidRPr="00E82F1C">
              <w:rPr>
                <w:rFonts w:ascii="Tahoma" w:eastAsia="Calibri" w:hAnsi="Tahoma" w:cs="Tahoma"/>
                <w:lang w:eastAsia="en-US"/>
              </w:rPr>
              <w:t xml:space="preserve"> mesecev)</w:t>
            </w:r>
          </w:p>
        </w:tc>
        <w:tc>
          <w:tcPr>
            <w:tcW w:w="2647" w:type="dxa"/>
            <w:shd w:val="clear" w:color="auto" w:fill="auto"/>
            <w:vAlign w:val="bottom"/>
          </w:tcPr>
          <w:p w14:paraId="3FFD99C9" w14:textId="77777777" w:rsidR="00A60764" w:rsidRPr="0037587D" w:rsidRDefault="00A60764" w:rsidP="00A62419">
            <w:pPr>
              <w:keepNext/>
              <w:keepLines/>
              <w:spacing w:after="120" w:line="276" w:lineRule="auto"/>
              <w:jc w:val="right"/>
              <w:rPr>
                <w:rFonts w:ascii="Tahoma" w:eastAsia="Calibri" w:hAnsi="Tahoma" w:cs="Tahoma"/>
                <w:lang w:eastAsia="en-US"/>
              </w:rPr>
            </w:pPr>
            <w:r w:rsidRPr="0037587D">
              <w:rPr>
                <w:rFonts w:ascii="Tahoma" w:eastAsia="Calibri" w:hAnsi="Tahoma" w:cs="Tahoma"/>
                <w:lang w:eastAsia="en-US"/>
              </w:rPr>
              <w:t xml:space="preserve">EUR </w:t>
            </w:r>
          </w:p>
        </w:tc>
      </w:tr>
    </w:tbl>
    <w:p w14:paraId="7BC86A47" w14:textId="77777777" w:rsidR="005853DD" w:rsidRDefault="005853DD" w:rsidP="00A62419">
      <w:pPr>
        <w:keepNext/>
        <w:keepLines/>
        <w:rPr>
          <w:rFonts w:ascii="Tahoma" w:hAnsi="Tahoma" w:cs="Tahoma"/>
        </w:rPr>
      </w:pPr>
    </w:p>
    <w:p w14:paraId="52A21E34" w14:textId="77777777" w:rsidR="00A95F97" w:rsidRDefault="00A95F97" w:rsidP="00A62419">
      <w:pPr>
        <w:keepNext/>
        <w:keepLines/>
        <w:rPr>
          <w:rFonts w:ascii="Tahoma" w:hAnsi="Tahoma" w:cs="Tahoma"/>
        </w:rPr>
      </w:pPr>
    </w:p>
    <w:p w14:paraId="306D86D6" w14:textId="77777777" w:rsidR="00C23AD1" w:rsidRPr="00C8579C" w:rsidRDefault="00C23AD1" w:rsidP="00A62419">
      <w:pPr>
        <w:keepNext/>
        <w:keepLine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127"/>
        <w:gridCol w:w="3543"/>
      </w:tblGrid>
      <w:tr w:rsidR="00C23AD1" w:rsidRPr="00C8579C" w14:paraId="20CAEF20" w14:textId="77777777" w:rsidTr="00FF7983">
        <w:trPr>
          <w:trHeight w:val="235"/>
        </w:trPr>
        <w:tc>
          <w:tcPr>
            <w:tcW w:w="3402" w:type="dxa"/>
            <w:tcBorders>
              <w:bottom w:val="single" w:sz="4" w:space="0" w:color="auto"/>
            </w:tcBorders>
          </w:tcPr>
          <w:p w14:paraId="74DA8054" w14:textId="77777777" w:rsidR="00C23AD1" w:rsidRPr="00C8579C" w:rsidRDefault="00C23AD1" w:rsidP="00A62419">
            <w:pPr>
              <w:keepNext/>
              <w:keepLines/>
              <w:jc w:val="both"/>
              <w:rPr>
                <w:rFonts w:ascii="Tahoma" w:hAnsi="Tahoma" w:cs="Tahoma"/>
                <w:snapToGrid w:val="0"/>
                <w:color w:val="000000"/>
              </w:rPr>
            </w:pPr>
          </w:p>
        </w:tc>
        <w:tc>
          <w:tcPr>
            <w:tcW w:w="2127" w:type="dxa"/>
          </w:tcPr>
          <w:p w14:paraId="7D7A0661" w14:textId="77777777" w:rsidR="00C23AD1" w:rsidRPr="00C8579C" w:rsidRDefault="00C23AD1" w:rsidP="00A62419">
            <w:pPr>
              <w:keepNext/>
              <w:keepLines/>
              <w:jc w:val="center"/>
              <w:rPr>
                <w:rFonts w:ascii="Tahoma" w:hAnsi="Tahoma" w:cs="Tahoma"/>
                <w:snapToGrid w:val="0"/>
                <w:color w:val="000000"/>
              </w:rPr>
            </w:pPr>
          </w:p>
        </w:tc>
        <w:tc>
          <w:tcPr>
            <w:tcW w:w="3543" w:type="dxa"/>
            <w:tcBorders>
              <w:bottom w:val="single" w:sz="4" w:space="0" w:color="auto"/>
            </w:tcBorders>
          </w:tcPr>
          <w:p w14:paraId="4D53BEC8" w14:textId="77777777" w:rsidR="00C23AD1" w:rsidRPr="00C8579C" w:rsidRDefault="00C23AD1" w:rsidP="00A62419">
            <w:pPr>
              <w:keepNext/>
              <w:keepLines/>
              <w:tabs>
                <w:tab w:val="left" w:pos="567"/>
                <w:tab w:val="num" w:pos="851"/>
                <w:tab w:val="left" w:pos="993"/>
              </w:tabs>
              <w:jc w:val="both"/>
              <w:rPr>
                <w:rFonts w:ascii="Tahoma" w:hAnsi="Tahoma" w:cs="Tahoma"/>
                <w:snapToGrid w:val="0"/>
                <w:color w:val="000000"/>
                <w:sz w:val="28"/>
              </w:rPr>
            </w:pPr>
          </w:p>
        </w:tc>
      </w:tr>
      <w:tr w:rsidR="00C23AD1" w:rsidRPr="00C8579C" w14:paraId="0C2838F9" w14:textId="77777777" w:rsidTr="00FF7983">
        <w:trPr>
          <w:trHeight w:val="235"/>
        </w:trPr>
        <w:tc>
          <w:tcPr>
            <w:tcW w:w="3402" w:type="dxa"/>
            <w:tcBorders>
              <w:top w:val="single" w:sz="4" w:space="0" w:color="auto"/>
            </w:tcBorders>
          </w:tcPr>
          <w:p w14:paraId="24446AC1" w14:textId="77777777" w:rsidR="00C23AD1" w:rsidRPr="00C8579C" w:rsidRDefault="00C23AD1" w:rsidP="00A62419">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127" w:type="dxa"/>
          </w:tcPr>
          <w:p w14:paraId="6FC03691" w14:textId="77777777" w:rsidR="00C23AD1" w:rsidRPr="00C8579C" w:rsidRDefault="00C23AD1" w:rsidP="00A62419">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543" w:type="dxa"/>
            <w:tcBorders>
              <w:top w:val="single" w:sz="4" w:space="0" w:color="auto"/>
            </w:tcBorders>
          </w:tcPr>
          <w:p w14:paraId="3BFA4B51" w14:textId="77777777" w:rsidR="00C23AD1" w:rsidRPr="00C8579C" w:rsidRDefault="00C23AD1" w:rsidP="00A62419">
            <w:pPr>
              <w:keepNext/>
              <w:keepLines/>
              <w:jc w:val="center"/>
              <w:rPr>
                <w:rFonts w:ascii="Tahoma" w:hAnsi="Tahoma" w:cs="Tahoma"/>
                <w:snapToGrid w:val="0"/>
                <w:color w:val="000000"/>
              </w:rPr>
            </w:pPr>
            <w:r w:rsidRPr="00C8579C">
              <w:rPr>
                <w:rFonts w:ascii="Tahoma" w:hAnsi="Tahoma" w:cs="Tahoma"/>
                <w:snapToGrid w:val="0"/>
                <w:color w:val="000000"/>
              </w:rPr>
              <w:t>(</w:t>
            </w:r>
            <w:r w:rsidR="00FF7983">
              <w:rPr>
                <w:rFonts w:ascii="Tahoma" w:hAnsi="Tahoma" w:cs="Tahoma"/>
                <w:snapToGrid w:val="0"/>
                <w:color w:val="000000"/>
              </w:rPr>
              <w:t>Ime in priimek ter</w:t>
            </w:r>
            <w:r w:rsidRPr="00C8579C">
              <w:rPr>
                <w:rFonts w:ascii="Tahoma" w:hAnsi="Tahoma" w:cs="Tahoma"/>
                <w:snapToGrid w:val="0"/>
                <w:color w:val="000000"/>
              </w:rPr>
              <w:t xml:space="preserve"> podpis</w:t>
            </w:r>
            <w:r w:rsidR="00FF7983">
              <w:rPr>
                <w:rFonts w:ascii="Tahoma" w:hAnsi="Tahoma" w:cs="Tahoma"/>
                <w:snapToGrid w:val="0"/>
                <w:color w:val="000000"/>
              </w:rPr>
              <w:t xml:space="preserve"> </w:t>
            </w:r>
            <w:r w:rsidRPr="00C8579C">
              <w:rPr>
                <w:rFonts w:ascii="Tahoma" w:hAnsi="Tahoma" w:cs="Tahoma"/>
                <w:snapToGrid w:val="0"/>
                <w:color w:val="000000"/>
              </w:rPr>
              <w:t>ponudnika)</w:t>
            </w:r>
          </w:p>
        </w:tc>
      </w:tr>
    </w:tbl>
    <w:p w14:paraId="7E1E5410" w14:textId="77777777" w:rsidR="00C23AD1" w:rsidRPr="00C8579C" w:rsidRDefault="00C23AD1" w:rsidP="00A62419">
      <w:pPr>
        <w:keepNext/>
        <w:keepLines/>
        <w:jc w:val="both"/>
        <w:rPr>
          <w:rFonts w:ascii="Tahoma" w:hAnsi="Tahoma" w:cs="Tahoma"/>
        </w:rPr>
      </w:pPr>
    </w:p>
    <w:p w14:paraId="6C8BDF13" w14:textId="77777777" w:rsidR="00CC21D3" w:rsidRPr="00C8579C" w:rsidRDefault="00CC21D3" w:rsidP="00A62419">
      <w:pPr>
        <w:keepNext/>
        <w:keepLines/>
        <w:rPr>
          <w:rFonts w:ascii="Tahoma" w:hAnsi="Tahoma" w:cs="Tahoma"/>
        </w:rPr>
      </w:pPr>
    </w:p>
    <w:p w14:paraId="4CF9C015" w14:textId="77777777" w:rsidR="00032CA0" w:rsidRPr="00C8579C" w:rsidRDefault="00032CA0" w:rsidP="00A62419">
      <w:pPr>
        <w:keepNext/>
        <w:keepLines/>
        <w:rPr>
          <w:rFonts w:ascii="Tahoma" w:hAnsi="Tahoma" w:cs="Tahoma"/>
        </w:rPr>
      </w:pPr>
    </w:p>
    <w:p w14:paraId="244AB9ED" w14:textId="77777777" w:rsidR="00032CA0" w:rsidRPr="00C8579C" w:rsidRDefault="00032CA0" w:rsidP="00A62419">
      <w:pPr>
        <w:keepNext/>
        <w:keepLines/>
        <w:rPr>
          <w:rFonts w:ascii="Tahoma" w:hAnsi="Tahoma" w:cs="Tahoma"/>
        </w:rPr>
      </w:pPr>
    </w:p>
    <w:p w14:paraId="61CB79D5" w14:textId="77777777" w:rsidR="00032CA0" w:rsidRDefault="00032CA0" w:rsidP="00A62419">
      <w:pPr>
        <w:keepNext/>
        <w:keepLines/>
        <w:rPr>
          <w:rFonts w:ascii="Tahoma" w:hAnsi="Tahoma" w:cs="Tahoma"/>
        </w:rPr>
      </w:pPr>
    </w:p>
    <w:p w14:paraId="560DDE2F" w14:textId="77777777" w:rsidR="00B43307" w:rsidRDefault="00B43307" w:rsidP="00A62419">
      <w:pPr>
        <w:keepNext/>
        <w:keepLines/>
        <w:rPr>
          <w:rFonts w:ascii="Tahoma" w:hAnsi="Tahoma" w:cs="Tahoma"/>
        </w:rPr>
      </w:pPr>
    </w:p>
    <w:p w14:paraId="6D1189F0" w14:textId="77777777" w:rsidR="00233C6E" w:rsidRDefault="00233C6E" w:rsidP="00A62419">
      <w:pPr>
        <w:keepNext/>
        <w:keepLines/>
        <w:rPr>
          <w:rFonts w:ascii="Tahoma" w:hAnsi="Tahoma" w:cs="Tahoma"/>
        </w:rPr>
      </w:pPr>
    </w:p>
    <w:p w14:paraId="54E5A65C" w14:textId="77777777" w:rsidR="00233C6E" w:rsidRDefault="00233C6E" w:rsidP="00A62419">
      <w:pPr>
        <w:keepNext/>
        <w:keepLines/>
        <w:rPr>
          <w:rFonts w:ascii="Tahoma" w:hAnsi="Tahoma" w:cs="Tahoma"/>
        </w:rPr>
      </w:pPr>
    </w:p>
    <w:p w14:paraId="092C001A" w14:textId="77777777" w:rsidR="00233C6E" w:rsidRDefault="00233C6E" w:rsidP="00A62419">
      <w:pPr>
        <w:keepNext/>
        <w:keepLines/>
        <w:rPr>
          <w:rFonts w:ascii="Tahoma" w:hAnsi="Tahoma" w:cs="Tahoma"/>
        </w:rPr>
      </w:pPr>
    </w:p>
    <w:p w14:paraId="780C8F67" w14:textId="77777777" w:rsidR="00233C6E" w:rsidRDefault="00233C6E" w:rsidP="00A62419">
      <w:pPr>
        <w:keepNext/>
        <w:keepLines/>
        <w:rPr>
          <w:rFonts w:ascii="Tahoma" w:hAnsi="Tahoma" w:cs="Tahoma"/>
        </w:rPr>
      </w:pPr>
    </w:p>
    <w:p w14:paraId="14E657D5" w14:textId="77777777" w:rsidR="00233C6E" w:rsidRDefault="00233C6E" w:rsidP="00A62419">
      <w:pPr>
        <w:keepNext/>
        <w:keepLines/>
        <w:rPr>
          <w:rFonts w:ascii="Tahoma" w:hAnsi="Tahoma" w:cs="Tahoma"/>
        </w:rPr>
      </w:pPr>
    </w:p>
    <w:p w14:paraId="63C45221" w14:textId="77777777" w:rsidR="00233C6E" w:rsidRDefault="00233C6E" w:rsidP="00A62419">
      <w:pPr>
        <w:keepNext/>
        <w:keepLines/>
        <w:rPr>
          <w:rFonts w:ascii="Tahoma" w:hAnsi="Tahoma" w:cs="Tahoma"/>
        </w:rPr>
      </w:pPr>
    </w:p>
    <w:p w14:paraId="7D8FAE53" w14:textId="77777777" w:rsidR="00D76856" w:rsidRDefault="00D76856" w:rsidP="00A62419">
      <w:pPr>
        <w:keepNext/>
        <w:keepLines/>
        <w:rPr>
          <w:rFonts w:ascii="Tahoma" w:hAnsi="Tahoma" w:cs="Tahoma"/>
        </w:rPr>
      </w:pPr>
    </w:p>
    <w:p w14:paraId="0C1FAD67" w14:textId="77777777" w:rsidR="00D76856" w:rsidRDefault="00D76856" w:rsidP="00A62419">
      <w:pPr>
        <w:keepNext/>
        <w:keepLines/>
        <w:rPr>
          <w:rFonts w:ascii="Tahoma" w:hAnsi="Tahoma" w:cs="Tahoma"/>
        </w:rPr>
      </w:pPr>
    </w:p>
    <w:p w14:paraId="364BF6A6" w14:textId="77777777" w:rsidR="00D76856" w:rsidRDefault="00D76856" w:rsidP="00A62419">
      <w:pPr>
        <w:keepNext/>
        <w:keepLines/>
        <w:rPr>
          <w:rFonts w:ascii="Tahoma" w:hAnsi="Tahoma" w:cs="Tahoma"/>
        </w:rPr>
      </w:pPr>
    </w:p>
    <w:p w14:paraId="1B421AEB" w14:textId="77777777" w:rsidR="00D76856" w:rsidRDefault="00D76856" w:rsidP="00A62419">
      <w:pPr>
        <w:keepNext/>
        <w:keepLines/>
        <w:rPr>
          <w:rFonts w:ascii="Tahoma" w:hAnsi="Tahoma" w:cs="Tahoma"/>
        </w:rPr>
      </w:pPr>
    </w:p>
    <w:p w14:paraId="520F7054" w14:textId="77777777" w:rsidR="00D76856" w:rsidRDefault="00D76856" w:rsidP="00A62419">
      <w:pPr>
        <w:keepNext/>
        <w:keepLines/>
        <w:rPr>
          <w:rFonts w:ascii="Tahoma" w:hAnsi="Tahoma" w:cs="Tahoma"/>
        </w:rPr>
      </w:pPr>
    </w:p>
    <w:p w14:paraId="355520E1" w14:textId="77777777" w:rsidR="00D76856" w:rsidRDefault="00D76856" w:rsidP="00A62419">
      <w:pPr>
        <w:keepNext/>
        <w:keepLines/>
        <w:rPr>
          <w:rFonts w:ascii="Tahoma" w:hAnsi="Tahoma" w:cs="Tahoma"/>
        </w:rPr>
      </w:pPr>
    </w:p>
    <w:p w14:paraId="1DDB33D4" w14:textId="77777777" w:rsidR="007B4497" w:rsidRDefault="007B4497" w:rsidP="00A62419">
      <w:pPr>
        <w:keepNext/>
        <w:keepLines/>
        <w:rPr>
          <w:rFonts w:ascii="Tahoma" w:hAnsi="Tahoma" w:cs="Tahoma"/>
        </w:rPr>
      </w:pPr>
    </w:p>
    <w:p w14:paraId="7D60088E" w14:textId="77777777" w:rsidR="00D76856" w:rsidRDefault="00D76856" w:rsidP="00A62419">
      <w:pPr>
        <w:keepNext/>
        <w:keepLines/>
        <w:rPr>
          <w:rFonts w:ascii="Tahoma" w:hAnsi="Tahoma" w:cs="Tahoma"/>
        </w:rPr>
      </w:pPr>
    </w:p>
    <w:p w14:paraId="683526CB" w14:textId="77777777" w:rsidR="00D76856" w:rsidRDefault="00D76856" w:rsidP="00A62419">
      <w:pPr>
        <w:keepNext/>
        <w:keepLines/>
        <w:rPr>
          <w:rFonts w:ascii="Tahoma" w:hAnsi="Tahoma" w:cs="Tahoma"/>
        </w:rPr>
      </w:pPr>
    </w:p>
    <w:p w14:paraId="5A1E39A6" w14:textId="77777777" w:rsidR="00D76856" w:rsidRDefault="00D76856" w:rsidP="00A62419">
      <w:pPr>
        <w:keepNext/>
        <w:keepLines/>
        <w:rPr>
          <w:rFonts w:ascii="Tahoma" w:hAnsi="Tahoma" w:cs="Tahoma"/>
        </w:rPr>
      </w:pPr>
    </w:p>
    <w:p w14:paraId="54967177" w14:textId="77777777" w:rsidR="00D76856" w:rsidRDefault="00D76856" w:rsidP="00A62419">
      <w:pPr>
        <w:keepNext/>
        <w:keepLines/>
        <w:rPr>
          <w:rFonts w:ascii="Tahoma" w:hAnsi="Tahoma" w:cs="Tahoma"/>
        </w:rPr>
      </w:pPr>
    </w:p>
    <w:p w14:paraId="2A8BCC1B" w14:textId="77777777" w:rsidR="00D76856" w:rsidRDefault="00D76856" w:rsidP="00A62419">
      <w:pPr>
        <w:keepNext/>
        <w:keepLines/>
        <w:rPr>
          <w:rFonts w:ascii="Tahoma" w:hAnsi="Tahoma" w:cs="Tahoma"/>
        </w:rPr>
      </w:pPr>
    </w:p>
    <w:p w14:paraId="5021F489" w14:textId="77777777" w:rsidR="00D76856" w:rsidRDefault="00D76856" w:rsidP="00A62419">
      <w:pPr>
        <w:keepNext/>
        <w:keepLines/>
        <w:rPr>
          <w:rFonts w:ascii="Tahoma" w:hAnsi="Tahoma" w:cs="Tahoma"/>
        </w:rPr>
      </w:pPr>
    </w:p>
    <w:p w14:paraId="41AF059C" w14:textId="77777777" w:rsidR="00D76856" w:rsidRDefault="00D76856" w:rsidP="00A62419">
      <w:pPr>
        <w:keepNext/>
        <w:keepLines/>
        <w:rPr>
          <w:rFonts w:ascii="Tahoma" w:hAnsi="Tahoma" w:cs="Tahoma"/>
        </w:rPr>
      </w:pPr>
    </w:p>
    <w:p w14:paraId="72770357" w14:textId="77777777" w:rsidR="00D76856" w:rsidRDefault="00D76856" w:rsidP="00A62419">
      <w:pPr>
        <w:keepNext/>
        <w:keepLines/>
        <w:rPr>
          <w:rFonts w:ascii="Tahoma" w:hAnsi="Tahoma" w:cs="Tahoma"/>
        </w:rPr>
      </w:pPr>
    </w:p>
    <w:p w14:paraId="5AC8205B" w14:textId="112D3034" w:rsidR="00D76856" w:rsidRDefault="00D76856" w:rsidP="00A62419">
      <w:pPr>
        <w:keepNext/>
        <w:keepLines/>
        <w:rPr>
          <w:rFonts w:ascii="Tahoma" w:hAnsi="Tahoma" w:cs="Tahoma"/>
        </w:rPr>
      </w:pPr>
    </w:p>
    <w:p w14:paraId="0D9F035A" w14:textId="77777777" w:rsidR="00A97DEC" w:rsidRDefault="00A97DEC" w:rsidP="00A62419">
      <w:pPr>
        <w:keepNext/>
        <w:keepLines/>
        <w:rPr>
          <w:rFonts w:ascii="Tahoma" w:hAnsi="Tahoma" w:cs="Tahoma"/>
        </w:rPr>
      </w:pPr>
    </w:p>
    <w:p w14:paraId="4A8E37B9" w14:textId="77777777" w:rsidR="00D76856" w:rsidRDefault="00D76856" w:rsidP="00A62419">
      <w:pPr>
        <w:keepNext/>
        <w:keepLines/>
        <w:rPr>
          <w:rFonts w:ascii="Tahoma" w:hAnsi="Tahoma" w:cs="Tahoma"/>
        </w:rPr>
      </w:pPr>
    </w:p>
    <w:p w14:paraId="4CFC86ED" w14:textId="77777777" w:rsidR="00D76856" w:rsidRDefault="00D76856" w:rsidP="00A62419">
      <w:pPr>
        <w:keepNext/>
        <w:keepLines/>
        <w:rPr>
          <w:rFonts w:ascii="Tahoma" w:hAnsi="Tahoma" w:cs="Tahoma"/>
        </w:rPr>
      </w:pPr>
    </w:p>
    <w:p w14:paraId="2279D9D5" w14:textId="77777777" w:rsidR="000727A2" w:rsidRDefault="000727A2" w:rsidP="00A62419">
      <w:pPr>
        <w:keepNext/>
        <w:keepLines/>
        <w:jc w:val="both"/>
        <w:rPr>
          <w:rFonts w:ascii="Tahoma" w:hAnsi="Tahoma" w:cs="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850"/>
        <w:gridCol w:w="284"/>
      </w:tblGrid>
      <w:tr w:rsidR="000727A2" w:rsidRPr="000727A2" w14:paraId="50B2D9CC" w14:textId="77777777" w:rsidTr="00486DA6">
        <w:tc>
          <w:tcPr>
            <w:tcW w:w="608" w:type="dxa"/>
            <w:tcBorders>
              <w:right w:val="nil"/>
            </w:tcBorders>
          </w:tcPr>
          <w:p w14:paraId="224F601D" w14:textId="77777777" w:rsidR="000727A2" w:rsidRPr="000727A2" w:rsidRDefault="000727A2" w:rsidP="000727A2">
            <w:pPr>
              <w:keepNext/>
              <w:keepLines/>
              <w:jc w:val="both"/>
              <w:rPr>
                <w:rFonts w:ascii="Tahoma" w:hAnsi="Tahoma" w:cs="Tahoma"/>
              </w:rPr>
            </w:pPr>
            <w:bookmarkStart w:id="15" w:name="_Hlk207564683"/>
            <w:r w:rsidRPr="000727A2">
              <w:br w:type="page"/>
            </w:r>
            <w:r w:rsidRPr="000727A2">
              <w:br w:type="page"/>
            </w:r>
            <w:r w:rsidRPr="000727A2">
              <w:br w:type="page"/>
            </w:r>
            <w:r w:rsidRPr="000727A2">
              <w:br w:type="page"/>
            </w:r>
            <w:r w:rsidRPr="000727A2">
              <w:rPr>
                <w:rFonts w:ascii="Tahoma" w:hAnsi="Tahoma" w:cs="Tahoma"/>
              </w:rPr>
              <w:br w:type="page"/>
            </w:r>
            <w:r w:rsidRPr="000727A2">
              <w:rPr>
                <w:rFonts w:ascii="Tahoma" w:hAnsi="Tahoma" w:cs="Tahoma"/>
                <w:b/>
              </w:rPr>
              <w:br w:type="page"/>
            </w:r>
            <w:r w:rsidRPr="000727A2">
              <w:rPr>
                <w:rFonts w:ascii="Tahoma" w:hAnsi="Tahoma" w:cs="Tahoma"/>
              </w:rPr>
              <w:br w:type="page"/>
            </w:r>
          </w:p>
        </w:tc>
        <w:tc>
          <w:tcPr>
            <w:tcW w:w="7579" w:type="dxa"/>
            <w:tcBorders>
              <w:left w:val="nil"/>
              <w:right w:val="single" w:sz="4" w:space="0" w:color="auto"/>
            </w:tcBorders>
            <w:vAlign w:val="bottom"/>
          </w:tcPr>
          <w:p w14:paraId="5A26EFC2" w14:textId="010F502A" w:rsidR="000727A2" w:rsidRPr="000727A2" w:rsidRDefault="000727A2" w:rsidP="000727A2">
            <w:pPr>
              <w:keepNext/>
              <w:keepLines/>
              <w:rPr>
                <w:rFonts w:ascii="Tahoma" w:hAnsi="Tahoma" w:cs="Tahoma"/>
              </w:rPr>
            </w:pPr>
            <w:r w:rsidRPr="000727A2">
              <w:rPr>
                <w:rFonts w:ascii="Tahoma" w:hAnsi="Tahoma" w:cs="Tahoma"/>
              </w:rPr>
              <w:t>Obrazec ESPD</w:t>
            </w:r>
            <w:r>
              <w:rPr>
                <w:rFonts w:ascii="Tahoma" w:hAnsi="Tahoma" w:cs="Tahoma"/>
              </w:rPr>
              <w:t xml:space="preserve"> - </w:t>
            </w:r>
            <w:r w:rsidRPr="000727A2">
              <w:rPr>
                <w:rFonts w:ascii="Tahoma" w:hAnsi="Tahoma" w:cs="Tahoma"/>
                <w:b/>
                <w:bCs/>
              </w:rPr>
              <w:t>ponudnik</w:t>
            </w:r>
          </w:p>
        </w:tc>
        <w:tc>
          <w:tcPr>
            <w:tcW w:w="850" w:type="dxa"/>
            <w:tcBorders>
              <w:top w:val="single" w:sz="4" w:space="0" w:color="auto"/>
              <w:left w:val="single" w:sz="4" w:space="0" w:color="auto"/>
              <w:bottom w:val="single" w:sz="4" w:space="0" w:color="auto"/>
              <w:right w:val="nil"/>
            </w:tcBorders>
          </w:tcPr>
          <w:p w14:paraId="22C8BA4C" w14:textId="77777777" w:rsidR="000727A2" w:rsidRPr="000727A2" w:rsidRDefault="000727A2" w:rsidP="000727A2">
            <w:pPr>
              <w:keepNext/>
              <w:keepLines/>
              <w:jc w:val="both"/>
              <w:rPr>
                <w:rFonts w:ascii="Tahoma" w:hAnsi="Tahoma" w:cs="Tahoma"/>
                <w:b/>
              </w:rPr>
            </w:pPr>
            <w:r w:rsidRPr="000727A2">
              <w:rPr>
                <w:rFonts w:ascii="Tahoma" w:hAnsi="Tahoma" w:cs="Tahoma"/>
                <w:b/>
                <w:i/>
              </w:rPr>
              <w:t xml:space="preserve">Priloga </w:t>
            </w:r>
          </w:p>
        </w:tc>
        <w:tc>
          <w:tcPr>
            <w:tcW w:w="284" w:type="dxa"/>
            <w:tcBorders>
              <w:top w:val="single" w:sz="4" w:space="0" w:color="auto"/>
              <w:left w:val="nil"/>
              <w:bottom w:val="single" w:sz="4" w:space="0" w:color="auto"/>
              <w:right w:val="single" w:sz="4" w:space="0" w:color="auto"/>
            </w:tcBorders>
          </w:tcPr>
          <w:p w14:paraId="099FC0C4" w14:textId="77777777" w:rsidR="000727A2" w:rsidRPr="000727A2" w:rsidRDefault="000727A2" w:rsidP="000727A2">
            <w:pPr>
              <w:keepNext/>
              <w:keepLines/>
              <w:jc w:val="both"/>
              <w:rPr>
                <w:rFonts w:ascii="Tahoma" w:hAnsi="Tahoma" w:cs="Tahoma"/>
                <w:b/>
                <w:i/>
              </w:rPr>
            </w:pPr>
            <w:r w:rsidRPr="000727A2">
              <w:rPr>
                <w:rFonts w:ascii="Tahoma" w:hAnsi="Tahoma" w:cs="Tahoma"/>
                <w:b/>
                <w:i/>
              </w:rPr>
              <w:t>3</w:t>
            </w:r>
          </w:p>
        </w:tc>
      </w:tr>
      <w:bookmarkEnd w:id="15"/>
    </w:tbl>
    <w:p w14:paraId="2DC135B3" w14:textId="77777777" w:rsidR="000727A2" w:rsidRDefault="000727A2" w:rsidP="00A62419">
      <w:pPr>
        <w:keepNext/>
        <w:keepLines/>
        <w:jc w:val="both"/>
        <w:rPr>
          <w:rFonts w:ascii="Tahoma" w:hAnsi="Tahoma" w:cs="Tahoma"/>
        </w:rPr>
      </w:pPr>
    </w:p>
    <w:p w14:paraId="097B2E72" w14:textId="1C421235" w:rsidR="00CE27AE" w:rsidRDefault="00CE27AE" w:rsidP="00A62419">
      <w:pPr>
        <w:keepNext/>
        <w:keepLines/>
        <w:jc w:val="both"/>
        <w:rPr>
          <w:rFonts w:ascii="Tahoma" w:hAnsi="Tahoma" w:cs="Tahoma"/>
        </w:rPr>
      </w:pPr>
      <w:r w:rsidRPr="00CE27AE">
        <w:rPr>
          <w:rFonts w:ascii="Tahoma" w:hAnsi="Tahoma" w:cs="Tahoma"/>
        </w:rPr>
        <w:t xml:space="preserve">Ponudnik mora prilogo »ESPD« izpolniti ter v informacijski sistem e-JN naložiti elektronsko podpisan ESPD v </w:t>
      </w:r>
      <w:proofErr w:type="spellStart"/>
      <w:r w:rsidRPr="00CE27AE">
        <w:rPr>
          <w:rFonts w:ascii="Tahoma" w:hAnsi="Tahoma" w:cs="Tahoma"/>
        </w:rPr>
        <w:t>xml</w:t>
      </w:r>
      <w:proofErr w:type="spellEnd"/>
      <w:r w:rsidRPr="00CE27AE">
        <w:rPr>
          <w:rFonts w:ascii="Tahoma" w:hAnsi="Tahoma" w:cs="Tahoma"/>
        </w:rPr>
        <w:t xml:space="preserve">. obliki ali nepodpisan ESPD v </w:t>
      </w:r>
      <w:proofErr w:type="spellStart"/>
      <w:r w:rsidRPr="00CE27AE">
        <w:rPr>
          <w:rFonts w:ascii="Tahoma" w:hAnsi="Tahoma" w:cs="Tahoma"/>
        </w:rPr>
        <w:t>xml</w:t>
      </w:r>
      <w:proofErr w:type="spellEnd"/>
      <w:r w:rsidRPr="00CE27AE">
        <w:rPr>
          <w:rFonts w:ascii="Tahoma" w:hAnsi="Tahoma" w:cs="Tahoma"/>
        </w:rPr>
        <w:t>. obliki, pri čemer se v slednjem primeru v skladu Splošnimi pogoji uporabe informacijskega sistema e-JN šteje, da je oddan pravno zavezujoč dokument, ki ima enako veljavnost kot podpisan.</w:t>
      </w:r>
    </w:p>
    <w:p w14:paraId="55B17200" w14:textId="77777777" w:rsidR="00D76856" w:rsidRPr="00CE27AE" w:rsidRDefault="00D76856" w:rsidP="00A62419">
      <w:pPr>
        <w:keepNext/>
        <w:keepLines/>
        <w:jc w:val="both"/>
        <w:rPr>
          <w:rFonts w:ascii="Tahoma" w:hAnsi="Tahoma" w:cs="Tahoma"/>
          <w:b/>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850"/>
        <w:gridCol w:w="284"/>
      </w:tblGrid>
      <w:tr w:rsidR="000727A2" w:rsidRPr="000727A2" w14:paraId="0A40107A" w14:textId="77777777" w:rsidTr="00486DA6">
        <w:tc>
          <w:tcPr>
            <w:tcW w:w="608" w:type="dxa"/>
            <w:tcBorders>
              <w:right w:val="nil"/>
            </w:tcBorders>
          </w:tcPr>
          <w:p w14:paraId="1C456C21" w14:textId="77777777" w:rsidR="000727A2" w:rsidRPr="000727A2" w:rsidRDefault="000727A2" w:rsidP="00486DA6">
            <w:pPr>
              <w:keepNext/>
              <w:keepLines/>
              <w:jc w:val="both"/>
              <w:rPr>
                <w:rFonts w:ascii="Tahoma" w:hAnsi="Tahoma" w:cs="Tahoma"/>
              </w:rPr>
            </w:pPr>
            <w:r w:rsidRPr="000727A2">
              <w:br w:type="page"/>
            </w:r>
            <w:r w:rsidRPr="000727A2">
              <w:br w:type="page"/>
            </w:r>
            <w:r w:rsidRPr="000727A2">
              <w:br w:type="page"/>
            </w:r>
            <w:r w:rsidRPr="000727A2">
              <w:br w:type="page"/>
            </w:r>
            <w:r w:rsidRPr="000727A2">
              <w:rPr>
                <w:rFonts w:ascii="Tahoma" w:hAnsi="Tahoma" w:cs="Tahoma"/>
              </w:rPr>
              <w:br w:type="page"/>
            </w:r>
            <w:r w:rsidRPr="000727A2">
              <w:rPr>
                <w:rFonts w:ascii="Tahoma" w:hAnsi="Tahoma" w:cs="Tahoma"/>
                <w:b/>
              </w:rPr>
              <w:br w:type="page"/>
            </w:r>
            <w:r w:rsidRPr="000727A2">
              <w:rPr>
                <w:rFonts w:ascii="Tahoma" w:hAnsi="Tahoma" w:cs="Tahoma"/>
              </w:rPr>
              <w:br w:type="page"/>
            </w:r>
          </w:p>
        </w:tc>
        <w:tc>
          <w:tcPr>
            <w:tcW w:w="7579" w:type="dxa"/>
            <w:tcBorders>
              <w:left w:val="nil"/>
              <w:right w:val="single" w:sz="4" w:space="0" w:color="auto"/>
            </w:tcBorders>
            <w:vAlign w:val="bottom"/>
          </w:tcPr>
          <w:p w14:paraId="2E51FB2A" w14:textId="3403B9C5" w:rsidR="000727A2" w:rsidRPr="000727A2" w:rsidRDefault="000727A2" w:rsidP="00486DA6">
            <w:pPr>
              <w:keepNext/>
              <w:keepLines/>
              <w:rPr>
                <w:rFonts w:ascii="Tahoma" w:hAnsi="Tahoma" w:cs="Tahoma"/>
              </w:rPr>
            </w:pPr>
            <w:r w:rsidRPr="000727A2">
              <w:rPr>
                <w:rFonts w:ascii="Tahoma" w:hAnsi="Tahoma" w:cs="Tahoma"/>
              </w:rPr>
              <w:t>Obrazec ESPD</w:t>
            </w:r>
            <w:r>
              <w:rPr>
                <w:rFonts w:ascii="Tahoma" w:hAnsi="Tahoma" w:cs="Tahoma"/>
              </w:rPr>
              <w:t xml:space="preserve"> </w:t>
            </w:r>
            <w:r w:rsidR="00E94B07">
              <w:rPr>
                <w:rFonts w:ascii="Tahoma" w:hAnsi="Tahoma" w:cs="Tahoma"/>
              </w:rPr>
              <w:t>–</w:t>
            </w:r>
            <w:r>
              <w:rPr>
                <w:rFonts w:ascii="Tahoma" w:hAnsi="Tahoma" w:cs="Tahoma"/>
              </w:rPr>
              <w:t xml:space="preserve"> </w:t>
            </w:r>
            <w:r w:rsidR="00E94B07">
              <w:rPr>
                <w:rFonts w:ascii="Tahoma" w:hAnsi="Tahoma" w:cs="Tahoma"/>
                <w:b/>
                <w:bCs/>
              </w:rPr>
              <w:t>ostali sodelujoči</w:t>
            </w:r>
          </w:p>
        </w:tc>
        <w:tc>
          <w:tcPr>
            <w:tcW w:w="850" w:type="dxa"/>
            <w:tcBorders>
              <w:top w:val="single" w:sz="4" w:space="0" w:color="auto"/>
              <w:left w:val="single" w:sz="4" w:space="0" w:color="auto"/>
              <w:bottom w:val="single" w:sz="4" w:space="0" w:color="auto"/>
              <w:right w:val="nil"/>
            </w:tcBorders>
          </w:tcPr>
          <w:p w14:paraId="1A1D578C" w14:textId="77777777" w:rsidR="000727A2" w:rsidRPr="000727A2" w:rsidRDefault="000727A2" w:rsidP="00486DA6">
            <w:pPr>
              <w:keepNext/>
              <w:keepLines/>
              <w:jc w:val="both"/>
              <w:rPr>
                <w:rFonts w:ascii="Tahoma" w:hAnsi="Tahoma" w:cs="Tahoma"/>
                <w:b/>
              </w:rPr>
            </w:pPr>
            <w:r w:rsidRPr="000727A2">
              <w:rPr>
                <w:rFonts w:ascii="Tahoma" w:hAnsi="Tahoma" w:cs="Tahoma"/>
                <w:b/>
                <w:i/>
              </w:rPr>
              <w:t xml:space="preserve">Priloga </w:t>
            </w:r>
          </w:p>
        </w:tc>
        <w:tc>
          <w:tcPr>
            <w:tcW w:w="284" w:type="dxa"/>
            <w:tcBorders>
              <w:top w:val="single" w:sz="4" w:space="0" w:color="auto"/>
              <w:left w:val="nil"/>
              <w:bottom w:val="single" w:sz="4" w:space="0" w:color="auto"/>
              <w:right w:val="single" w:sz="4" w:space="0" w:color="auto"/>
            </w:tcBorders>
          </w:tcPr>
          <w:p w14:paraId="72B44ECD" w14:textId="77777777" w:rsidR="000727A2" w:rsidRPr="000727A2" w:rsidRDefault="000727A2" w:rsidP="00486DA6">
            <w:pPr>
              <w:keepNext/>
              <w:keepLines/>
              <w:jc w:val="both"/>
              <w:rPr>
                <w:rFonts w:ascii="Tahoma" w:hAnsi="Tahoma" w:cs="Tahoma"/>
                <w:b/>
                <w:i/>
              </w:rPr>
            </w:pPr>
            <w:r w:rsidRPr="000727A2">
              <w:rPr>
                <w:rFonts w:ascii="Tahoma" w:hAnsi="Tahoma" w:cs="Tahoma"/>
                <w:b/>
                <w:i/>
              </w:rPr>
              <w:t>3</w:t>
            </w:r>
          </w:p>
        </w:tc>
      </w:tr>
    </w:tbl>
    <w:p w14:paraId="1577585F" w14:textId="77777777" w:rsidR="000727A2" w:rsidRPr="00C8579C" w:rsidRDefault="000727A2" w:rsidP="00A62419">
      <w:pPr>
        <w:keepNext/>
        <w:keepLines/>
        <w:jc w:val="both"/>
        <w:rPr>
          <w:rFonts w:ascii="Tahoma" w:hAnsi="Tahoma" w:cs="Tahoma"/>
        </w:rPr>
      </w:pPr>
    </w:p>
    <w:p w14:paraId="001A2497" w14:textId="77777777" w:rsidR="00E94B07" w:rsidRDefault="00CE27AE" w:rsidP="00A62419">
      <w:pPr>
        <w:keepNext/>
        <w:keepLines/>
        <w:jc w:val="both"/>
        <w:rPr>
          <w:rFonts w:ascii="Tahoma" w:hAnsi="Tahoma" w:cs="Tahoma"/>
        </w:rPr>
      </w:pPr>
      <w:r w:rsidRPr="00C8579C">
        <w:rPr>
          <w:rFonts w:ascii="Tahoma" w:hAnsi="Tahoma" w:cs="Tahoma"/>
        </w:rPr>
        <w:t xml:space="preserve">Ponudnik mora </w:t>
      </w:r>
      <w:r w:rsidRPr="00C8579C">
        <w:rPr>
          <w:rFonts w:ascii="Tahoma" w:hAnsi="Tahoma" w:cs="Tahoma"/>
          <w:b/>
        </w:rPr>
        <w:t xml:space="preserve">v primeru nastopa s partnerji (skupna ponudba), s podizvajalci in/ali uporabo zmogljivosti drugih subjektov </w:t>
      </w:r>
      <w:r w:rsidRPr="00C8579C">
        <w:rPr>
          <w:rFonts w:ascii="Tahoma" w:hAnsi="Tahoma" w:cs="Tahoma"/>
        </w:rPr>
        <w:t>za posameznega sodelujočega naložiti na informacijski sistem e-JN</w:t>
      </w:r>
      <w:r w:rsidRPr="00C8579C">
        <w:rPr>
          <w:rFonts w:ascii="Tahoma" w:hAnsi="Tahoma" w:cs="Tahoma"/>
          <w:b/>
        </w:rPr>
        <w:t xml:space="preserve"> v razdelek </w:t>
      </w:r>
      <w:r w:rsidR="00A875C7" w:rsidRPr="00A875C7">
        <w:rPr>
          <w:rFonts w:ascii="Tahoma" w:hAnsi="Tahoma" w:cs="Tahoma"/>
          <w:b/>
        </w:rPr>
        <w:t>»Sodelujoči«, del »ESPD – ostali sodelujoči«</w:t>
      </w:r>
      <w:r w:rsidRPr="00C8579C">
        <w:rPr>
          <w:rFonts w:ascii="Tahoma" w:hAnsi="Tahoma" w:cs="Tahoma"/>
          <w:b/>
        </w:rPr>
        <w:t xml:space="preserve"> </w:t>
      </w:r>
      <w:r w:rsidRPr="00C8579C">
        <w:rPr>
          <w:rFonts w:ascii="Tahoma" w:hAnsi="Tahoma" w:cs="Tahoma"/>
          <w:u w:val="single"/>
        </w:rPr>
        <w:t>izpolnjen in podpisan</w:t>
      </w:r>
      <w:r w:rsidRPr="00C8579C">
        <w:rPr>
          <w:rFonts w:ascii="Tahoma" w:hAnsi="Tahoma" w:cs="Tahoma"/>
        </w:rPr>
        <w:t xml:space="preserve"> ESPD v .</w:t>
      </w:r>
      <w:proofErr w:type="spellStart"/>
      <w:r w:rsidRPr="00C8579C">
        <w:rPr>
          <w:rFonts w:ascii="Tahoma" w:hAnsi="Tahoma" w:cs="Tahoma"/>
        </w:rPr>
        <w:t>pdf</w:t>
      </w:r>
      <w:proofErr w:type="spellEnd"/>
      <w:r w:rsidRPr="00C8579C">
        <w:rPr>
          <w:rFonts w:ascii="Tahoma" w:hAnsi="Tahoma" w:cs="Tahoma"/>
        </w:rPr>
        <w:t xml:space="preserve"> formatu ali v elektronski obliki podpisan </w:t>
      </w:r>
      <w:proofErr w:type="spellStart"/>
      <w:r w:rsidRPr="00C8579C">
        <w:rPr>
          <w:rFonts w:ascii="Tahoma" w:hAnsi="Tahoma" w:cs="Tahoma"/>
        </w:rPr>
        <w:t>xml</w:t>
      </w:r>
      <w:proofErr w:type="spellEnd"/>
      <w:r w:rsidRPr="00F229CA">
        <w:rPr>
          <w:rFonts w:ascii="Tahoma" w:hAnsi="Tahoma" w:cs="Tahoma"/>
        </w:rPr>
        <w:t>.</w:t>
      </w:r>
      <w:r>
        <w:rPr>
          <w:rFonts w:ascii="Tahoma" w:hAnsi="Tahoma" w:cs="Tahoma"/>
        </w:rPr>
        <w:t xml:space="preserve"> format.</w:t>
      </w:r>
    </w:p>
    <w:p w14:paraId="73C627F0" w14:textId="77777777" w:rsidR="00E94B07" w:rsidRDefault="00E94B07" w:rsidP="00A62419">
      <w:pPr>
        <w:keepNext/>
        <w:keepLines/>
        <w:jc w:val="both"/>
        <w:rPr>
          <w:rFonts w:ascii="Tahoma" w:hAnsi="Tahoma" w:cs="Tahoma"/>
        </w:rPr>
      </w:pPr>
    </w:p>
    <w:p w14:paraId="0679717A" w14:textId="77777777" w:rsidR="00E94B07" w:rsidRDefault="00E94B07" w:rsidP="00A62419">
      <w:pPr>
        <w:keepNext/>
        <w:keepLines/>
        <w:jc w:val="both"/>
        <w:rPr>
          <w:rFonts w:ascii="Tahoma" w:hAnsi="Tahoma" w:cs="Tahoma"/>
        </w:rPr>
      </w:pPr>
    </w:p>
    <w:p w14:paraId="1DD9903D" w14:textId="77777777" w:rsidR="00E94B07" w:rsidRDefault="00E94B07" w:rsidP="00A62419">
      <w:pPr>
        <w:keepNext/>
        <w:keepLines/>
        <w:jc w:val="both"/>
        <w:rPr>
          <w:rFonts w:ascii="Tahoma" w:hAnsi="Tahoma" w:cs="Tahoma"/>
        </w:rPr>
      </w:pPr>
    </w:p>
    <w:p w14:paraId="2FC162A5" w14:textId="77777777" w:rsidR="00E94B07" w:rsidRDefault="00E94B07" w:rsidP="00A62419">
      <w:pPr>
        <w:keepNext/>
        <w:keepLines/>
        <w:jc w:val="both"/>
        <w:rPr>
          <w:rFonts w:ascii="Tahoma" w:hAnsi="Tahoma" w:cs="Tahoma"/>
        </w:rPr>
      </w:pPr>
    </w:p>
    <w:p w14:paraId="28F22CBC" w14:textId="7DCDF85C" w:rsidR="00E94B07" w:rsidRDefault="00E94B07" w:rsidP="00E94B07">
      <w:pPr>
        <w:keepNext/>
        <w:keepLines/>
        <w:tabs>
          <w:tab w:val="left" w:pos="284"/>
        </w:tabs>
        <w:jc w:val="both"/>
        <w:rPr>
          <w:rFonts w:ascii="Tahoma" w:hAnsi="Tahoma" w:cs="Tahoma"/>
        </w:rPr>
      </w:pPr>
    </w:p>
    <w:p w14:paraId="61BDCEE4" w14:textId="49B6E934" w:rsidR="00E94B07" w:rsidRDefault="00E94B07" w:rsidP="00E94B07">
      <w:pPr>
        <w:keepNext/>
        <w:keepLines/>
        <w:tabs>
          <w:tab w:val="left" w:pos="284"/>
        </w:tabs>
        <w:jc w:val="both"/>
        <w:rPr>
          <w:rFonts w:ascii="Tahoma" w:hAnsi="Tahoma" w:cs="Tahoma"/>
        </w:rPr>
      </w:pPr>
    </w:p>
    <w:p w14:paraId="091D4AB5" w14:textId="43C7BAED" w:rsidR="00E94B07" w:rsidRDefault="00E94B07" w:rsidP="00E94B07">
      <w:pPr>
        <w:keepNext/>
        <w:keepLines/>
        <w:tabs>
          <w:tab w:val="left" w:pos="284"/>
        </w:tabs>
        <w:jc w:val="both"/>
        <w:rPr>
          <w:rFonts w:ascii="Tahoma" w:hAnsi="Tahoma" w:cs="Tahoma"/>
        </w:rPr>
      </w:pPr>
    </w:p>
    <w:p w14:paraId="605AE046" w14:textId="195AD6E4" w:rsidR="00E94B07" w:rsidRDefault="00E94B07" w:rsidP="00E94B07">
      <w:pPr>
        <w:keepNext/>
        <w:keepLines/>
        <w:tabs>
          <w:tab w:val="left" w:pos="284"/>
        </w:tabs>
        <w:jc w:val="both"/>
        <w:rPr>
          <w:rFonts w:ascii="Tahoma" w:hAnsi="Tahoma" w:cs="Tahoma"/>
        </w:rPr>
      </w:pPr>
    </w:p>
    <w:p w14:paraId="4CF2AD2A" w14:textId="14E9F0EA" w:rsidR="00E94B07" w:rsidRDefault="00E94B07" w:rsidP="00E94B07">
      <w:pPr>
        <w:keepNext/>
        <w:keepLines/>
        <w:tabs>
          <w:tab w:val="left" w:pos="284"/>
        </w:tabs>
        <w:jc w:val="both"/>
        <w:rPr>
          <w:rFonts w:ascii="Tahoma" w:hAnsi="Tahoma" w:cs="Tahoma"/>
        </w:rPr>
      </w:pPr>
    </w:p>
    <w:p w14:paraId="6DCBED83" w14:textId="4363B6BF" w:rsidR="00E94B07" w:rsidRDefault="00E94B07" w:rsidP="00E94B07">
      <w:pPr>
        <w:keepNext/>
        <w:keepLines/>
        <w:tabs>
          <w:tab w:val="left" w:pos="284"/>
        </w:tabs>
        <w:jc w:val="both"/>
        <w:rPr>
          <w:rFonts w:ascii="Tahoma" w:hAnsi="Tahoma" w:cs="Tahoma"/>
        </w:rPr>
      </w:pPr>
    </w:p>
    <w:p w14:paraId="6366967A" w14:textId="71A79F08" w:rsidR="00E94B07" w:rsidRDefault="00E94B07" w:rsidP="00E94B07">
      <w:pPr>
        <w:keepNext/>
        <w:keepLines/>
        <w:tabs>
          <w:tab w:val="left" w:pos="284"/>
        </w:tabs>
        <w:jc w:val="both"/>
        <w:rPr>
          <w:rFonts w:ascii="Tahoma" w:hAnsi="Tahoma" w:cs="Tahoma"/>
        </w:rPr>
      </w:pPr>
    </w:p>
    <w:p w14:paraId="468CF882" w14:textId="29265DC8" w:rsidR="00E94B07" w:rsidRDefault="00E94B07" w:rsidP="00E94B07">
      <w:pPr>
        <w:keepNext/>
        <w:keepLines/>
        <w:tabs>
          <w:tab w:val="left" w:pos="284"/>
        </w:tabs>
        <w:jc w:val="both"/>
        <w:rPr>
          <w:rFonts w:ascii="Tahoma" w:hAnsi="Tahoma" w:cs="Tahoma"/>
        </w:rPr>
      </w:pPr>
    </w:p>
    <w:p w14:paraId="3FE8913B" w14:textId="58185A86" w:rsidR="00E94B07" w:rsidRDefault="00E94B07" w:rsidP="00E94B07">
      <w:pPr>
        <w:keepNext/>
        <w:keepLines/>
        <w:tabs>
          <w:tab w:val="left" w:pos="284"/>
        </w:tabs>
        <w:jc w:val="both"/>
        <w:rPr>
          <w:rFonts w:ascii="Tahoma" w:hAnsi="Tahoma" w:cs="Tahoma"/>
        </w:rPr>
      </w:pPr>
    </w:p>
    <w:p w14:paraId="3955BB92" w14:textId="77777777" w:rsidR="00E94B07" w:rsidRPr="00E94B07" w:rsidRDefault="00E94B07" w:rsidP="00E94B07">
      <w:pPr>
        <w:keepNext/>
        <w:keepLines/>
        <w:tabs>
          <w:tab w:val="left" w:pos="284"/>
        </w:tabs>
        <w:jc w:val="both"/>
        <w:rPr>
          <w:rFonts w:ascii="Tahoma" w:hAnsi="Tahoma" w:cs="Tahoma"/>
        </w:rPr>
      </w:pPr>
    </w:p>
    <w:p w14:paraId="6DAAE523" w14:textId="77777777" w:rsidR="00E94B07" w:rsidRPr="00E94B07" w:rsidRDefault="00E94B07" w:rsidP="00E94B07">
      <w:pPr>
        <w:keepNext/>
        <w:keepLines/>
        <w:tabs>
          <w:tab w:val="left" w:pos="284"/>
        </w:tabs>
        <w:jc w:val="both"/>
        <w:rPr>
          <w:rFonts w:ascii="Tahoma" w:hAnsi="Tahoma" w:cs="Tahoma"/>
          <w:b/>
          <w:i/>
          <w:sz w:val="16"/>
          <w:szCs w:val="18"/>
        </w:rPr>
      </w:pPr>
      <w:r w:rsidRPr="00E94B07">
        <w:rPr>
          <w:rFonts w:ascii="Tahoma" w:hAnsi="Tahoma" w:cs="Tahoma"/>
          <w:b/>
          <w:i/>
          <w:sz w:val="16"/>
          <w:szCs w:val="18"/>
        </w:rPr>
        <w:t>Opomba:</w:t>
      </w:r>
    </w:p>
    <w:p w14:paraId="50255C6F" w14:textId="77777777" w:rsidR="00E94B07" w:rsidRPr="00E94B07" w:rsidRDefault="00E94B07" w:rsidP="00E94B07">
      <w:pPr>
        <w:keepNext/>
        <w:keepLines/>
        <w:jc w:val="both"/>
        <w:rPr>
          <w:rFonts w:ascii="Tahoma" w:hAnsi="Tahoma" w:cs="Tahoma"/>
          <w:i/>
          <w:iCs/>
          <w:sz w:val="16"/>
          <w:szCs w:val="22"/>
        </w:rPr>
      </w:pPr>
      <w:r w:rsidRPr="00E94B07">
        <w:rPr>
          <w:rFonts w:ascii="Tahoma" w:hAnsi="Tahoma" w:cs="Tahoma"/>
          <w:i/>
          <w:iCs/>
          <w:sz w:val="16"/>
          <w:szCs w:val="22"/>
        </w:rPr>
        <w:t xml:space="preserve">Obrazec izpolnijo in podpišejo </w:t>
      </w:r>
      <w:r w:rsidRPr="00E94B07">
        <w:rPr>
          <w:rFonts w:ascii="Tahoma" w:hAnsi="Tahoma" w:cs="Tahoma"/>
          <w:b/>
          <w:i/>
          <w:iCs/>
          <w:sz w:val="16"/>
          <w:szCs w:val="22"/>
        </w:rPr>
        <w:t>tudi</w:t>
      </w:r>
      <w:r w:rsidRPr="00E94B07">
        <w:rPr>
          <w:rFonts w:ascii="Tahoma" w:hAnsi="Tahoma" w:cs="Tahoma"/>
          <w:i/>
          <w:iCs/>
          <w:sz w:val="16"/>
          <w:szCs w:val="22"/>
        </w:rPr>
        <w:t xml:space="preserve"> vsi </w:t>
      </w:r>
      <w:r w:rsidRPr="00E94B07">
        <w:rPr>
          <w:rFonts w:ascii="Tahoma" w:hAnsi="Tahoma" w:cs="Tahoma"/>
          <w:i/>
          <w:iCs/>
          <w:sz w:val="16"/>
          <w:szCs w:val="22"/>
          <w:u w:val="single"/>
        </w:rPr>
        <w:t>posamezni člani skupine ponudnikov</w:t>
      </w:r>
      <w:r w:rsidRPr="00E94B07">
        <w:rPr>
          <w:rFonts w:ascii="Tahoma" w:hAnsi="Tahoma" w:cs="Tahoma"/>
          <w:i/>
          <w:iCs/>
          <w:sz w:val="16"/>
          <w:szCs w:val="22"/>
        </w:rPr>
        <w:t xml:space="preserve"> (partnerji) v primeru skupne ponudbe, </w:t>
      </w:r>
      <w:r w:rsidRPr="00E94B07">
        <w:rPr>
          <w:rFonts w:ascii="Tahoma" w:hAnsi="Tahoma" w:cs="Tahoma"/>
          <w:b/>
          <w:i/>
          <w:iCs/>
          <w:sz w:val="16"/>
          <w:szCs w:val="22"/>
        </w:rPr>
        <w:t>ter</w:t>
      </w:r>
      <w:r w:rsidRPr="00E94B07">
        <w:rPr>
          <w:rFonts w:ascii="Tahoma" w:hAnsi="Tahoma" w:cs="Tahoma"/>
          <w:i/>
          <w:iCs/>
          <w:sz w:val="16"/>
          <w:szCs w:val="22"/>
        </w:rPr>
        <w:t xml:space="preserve"> vsi </w:t>
      </w:r>
      <w:r w:rsidRPr="00E94B07">
        <w:rPr>
          <w:rFonts w:ascii="Tahoma" w:hAnsi="Tahoma" w:cs="Tahoma"/>
          <w:i/>
          <w:iCs/>
          <w:sz w:val="16"/>
          <w:szCs w:val="22"/>
          <w:u w:val="single"/>
        </w:rPr>
        <w:t>podizvajalci</w:t>
      </w:r>
      <w:r w:rsidRPr="00E94B07">
        <w:rPr>
          <w:rFonts w:ascii="Tahoma" w:hAnsi="Tahoma" w:cs="Tahoma"/>
          <w:i/>
          <w:iCs/>
          <w:sz w:val="16"/>
          <w:szCs w:val="22"/>
        </w:rPr>
        <w:t xml:space="preserve"> (če ponudnik izvaja javno naročilo s podizvajalci) </w:t>
      </w:r>
      <w:r w:rsidRPr="00E94B07">
        <w:rPr>
          <w:rFonts w:ascii="Tahoma" w:hAnsi="Tahoma" w:cs="Tahoma"/>
          <w:b/>
          <w:i/>
          <w:iCs/>
          <w:sz w:val="16"/>
          <w:szCs w:val="22"/>
        </w:rPr>
        <w:t>in</w:t>
      </w:r>
      <w:r w:rsidRPr="00E94B07">
        <w:rPr>
          <w:rFonts w:ascii="Tahoma" w:hAnsi="Tahoma" w:cs="Tahoma"/>
          <w:i/>
          <w:iCs/>
          <w:sz w:val="16"/>
          <w:szCs w:val="22"/>
        </w:rPr>
        <w:t xml:space="preserve"> morebitni </w:t>
      </w:r>
      <w:r w:rsidRPr="00E94B07">
        <w:rPr>
          <w:rFonts w:ascii="Tahoma" w:hAnsi="Tahoma" w:cs="Tahoma"/>
          <w:i/>
          <w:iCs/>
          <w:sz w:val="16"/>
          <w:szCs w:val="22"/>
          <w:u w:val="single"/>
        </w:rPr>
        <w:t>subjekti</w:t>
      </w:r>
      <w:r w:rsidRPr="00E94B07">
        <w:rPr>
          <w:rFonts w:ascii="Tahoma" w:hAnsi="Tahoma" w:cs="Tahoma"/>
          <w:i/>
          <w:iCs/>
          <w:sz w:val="16"/>
          <w:szCs w:val="22"/>
        </w:rPr>
        <w:t>, katerih zmogljivost uporablja ponudnik (v kolikor bo ponudnik uporabil zmogljivosti drugih subjektov za izvedbo javnega naročila).</w:t>
      </w:r>
    </w:p>
    <w:p w14:paraId="0A20EA2E" w14:textId="3E7F2BD5" w:rsidR="00C23AD1" w:rsidRPr="00C8579C" w:rsidRDefault="00C23AD1" w:rsidP="00A62419">
      <w:pPr>
        <w:keepNext/>
        <w:keepLines/>
        <w:jc w:val="both"/>
        <w:rPr>
          <w:rFonts w:ascii="Tahoma" w:hAnsi="Tahoma" w:cs="Tahoma"/>
        </w:rPr>
      </w:pPr>
      <w:r w:rsidRPr="00C8579C">
        <w:rPr>
          <w:rFonts w:ascii="Tahoma" w:hAnsi="Tahoma" w:cs="Tahoma"/>
        </w:rPr>
        <w:br w:type="page"/>
      </w: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850"/>
        <w:gridCol w:w="284"/>
      </w:tblGrid>
      <w:tr w:rsidR="00E94B07" w:rsidRPr="00E94B07" w14:paraId="2BF1829E" w14:textId="77777777" w:rsidTr="00486DA6">
        <w:tc>
          <w:tcPr>
            <w:tcW w:w="608" w:type="dxa"/>
            <w:tcBorders>
              <w:right w:val="nil"/>
            </w:tcBorders>
          </w:tcPr>
          <w:p w14:paraId="6BCAB99A" w14:textId="77777777" w:rsidR="00E94B07" w:rsidRPr="00E94B07" w:rsidRDefault="00E94B07" w:rsidP="00E94B07">
            <w:pPr>
              <w:keepNext/>
              <w:keepLines/>
              <w:jc w:val="both"/>
              <w:rPr>
                <w:rFonts w:ascii="Tahoma" w:hAnsi="Tahoma" w:cs="Tahoma"/>
              </w:rPr>
            </w:pPr>
            <w:r w:rsidRPr="00E94B07">
              <w:lastRenderedPageBreak/>
              <w:br w:type="page"/>
            </w:r>
            <w:r w:rsidRPr="00E94B07">
              <w:br w:type="page"/>
            </w:r>
            <w:r w:rsidRPr="00E94B07">
              <w:br w:type="page"/>
            </w:r>
            <w:r w:rsidRPr="00E94B07">
              <w:br w:type="page"/>
            </w:r>
            <w:r w:rsidRPr="00E94B07">
              <w:rPr>
                <w:rFonts w:ascii="Tahoma" w:hAnsi="Tahoma" w:cs="Tahoma"/>
              </w:rPr>
              <w:br w:type="page"/>
            </w:r>
            <w:r w:rsidRPr="00E94B07">
              <w:rPr>
                <w:rFonts w:ascii="Tahoma" w:hAnsi="Tahoma" w:cs="Tahoma"/>
                <w:b/>
              </w:rPr>
              <w:br w:type="page"/>
            </w:r>
            <w:r w:rsidRPr="00E94B07">
              <w:rPr>
                <w:rFonts w:ascii="Tahoma" w:hAnsi="Tahoma" w:cs="Tahoma"/>
              </w:rPr>
              <w:br w:type="page"/>
            </w:r>
          </w:p>
        </w:tc>
        <w:tc>
          <w:tcPr>
            <w:tcW w:w="7579" w:type="dxa"/>
            <w:tcBorders>
              <w:left w:val="nil"/>
              <w:right w:val="single" w:sz="4" w:space="0" w:color="auto"/>
            </w:tcBorders>
            <w:vAlign w:val="bottom"/>
          </w:tcPr>
          <w:p w14:paraId="5B3F3AD6" w14:textId="5235D281" w:rsidR="00E94B07" w:rsidRPr="00E94B07" w:rsidRDefault="00E94B07" w:rsidP="00E94B07">
            <w:pPr>
              <w:keepNext/>
              <w:keepLines/>
              <w:rPr>
                <w:rFonts w:ascii="Tahoma" w:hAnsi="Tahoma" w:cs="Tahoma"/>
              </w:rPr>
            </w:pPr>
            <w:r w:rsidRPr="00E94B07">
              <w:rPr>
                <w:rFonts w:ascii="Tahoma" w:hAnsi="Tahoma" w:cs="Tahoma"/>
              </w:rPr>
              <w:t>PODATKI O PONUDNIKU</w:t>
            </w:r>
          </w:p>
        </w:tc>
        <w:tc>
          <w:tcPr>
            <w:tcW w:w="850" w:type="dxa"/>
            <w:tcBorders>
              <w:top w:val="single" w:sz="4" w:space="0" w:color="auto"/>
              <w:left w:val="single" w:sz="4" w:space="0" w:color="auto"/>
              <w:bottom w:val="single" w:sz="4" w:space="0" w:color="auto"/>
              <w:right w:val="nil"/>
            </w:tcBorders>
          </w:tcPr>
          <w:p w14:paraId="23C1012E" w14:textId="77777777" w:rsidR="00E94B07" w:rsidRPr="00E94B07" w:rsidRDefault="00E94B07" w:rsidP="00E94B07">
            <w:pPr>
              <w:keepNext/>
              <w:keepLines/>
              <w:jc w:val="both"/>
              <w:rPr>
                <w:rFonts w:ascii="Tahoma" w:hAnsi="Tahoma" w:cs="Tahoma"/>
                <w:b/>
                <w:iCs/>
              </w:rPr>
            </w:pPr>
            <w:r w:rsidRPr="00E94B07">
              <w:rPr>
                <w:rFonts w:ascii="Tahoma" w:hAnsi="Tahoma" w:cs="Tahoma"/>
                <w:b/>
                <w:iCs/>
              </w:rPr>
              <w:t xml:space="preserve">Priloga </w:t>
            </w:r>
          </w:p>
        </w:tc>
        <w:tc>
          <w:tcPr>
            <w:tcW w:w="284" w:type="dxa"/>
            <w:tcBorders>
              <w:top w:val="single" w:sz="4" w:space="0" w:color="auto"/>
              <w:left w:val="nil"/>
              <w:bottom w:val="single" w:sz="4" w:space="0" w:color="auto"/>
              <w:right w:val="single" w:sz="4" w:space="0" w:color="auto"/>
            </w:tcBorders>
          </w:tcPr>
          <w:p w14:paraId="3E570898" w14:textId="01200BAB" w:rsidR="00E94B07" w:rsidRPr="00E94B07" w:rsidRDefault="00E94B07" w:rsidP="00E94B07">
            <w:pPr>
              <w:keepNext/>
              <w:keepLines/>
              <w:jc w:val="both"/>
              <w:rPr>
                <w:rFonts w:ascii="Tahoma" w:hAnsi="Tahoma" w:cs="Tahoma"/>
                <w:b/>
                <w:iCs/>
              </w:rPr>
            </w:pPr>
            <w:r w:rsidRPr="0001215F">
              <w:rPr>
                <w:rFonts w:ascii="Tahoma" w:hAnsi="Tahoma" w:cs="Tahoma"/>
                <w:b/>
                <w:iCs/>
              </w:rPr>
              <w:t>1</w:t>
            </w:r>
          </w:p>
        </w:tc>
      </w:tr>
    </w:tbl>
    <w:p w14:paraId="373E26E2" w14:textId="77777777" w:rsidR="00E94B07" w:rsidRDefault="00E94B07" w:rsidP="00E94B07">
      <w:pPr>
        <w:keepNext/>
        <w:keepLines/>
        <w:jc w:val="both"/>
        <w:rPr>
          <w:rFonts w:ascii="Tahoma" w:hAnsi="Tahoma" w:cs="Tahoma"/>
          <w:b/>
        </w:rPr>
      </w:pPr>
    </w:p>
    <w:p w14:paraId="7AC2F571" w14:textId="42C19C18" w:rsidR="00545BD7" w:rsidRDefault="0088435B" w:rsidP="00A62419">
      <w:pPr>
        <w:keepNext/>
        <w:keepLines/>
        <w:ind w:left="142"/>
        <w:jc w:val="both"/>
        <w:rPr>
          <w:rFonts w:ascii="Tahoma" w:hAnsi="Tahoma" w:cs="Tahoma"/>
          <w:b/>
        </w:rPr>
      </w:pPr>
      <w:r w:rsidRPr="0088435B">
        <w:rPr>
          <w:rFonts w:ascii="Tahoma" w:hAnsi="Tahoma" w:cs="Tahoma"/>
          <w:b/>
        </w:rPr>
        <w:t xml:space="preserve">VKS-61/25 </w:t>
      </w:r>
      <w:r w:rsidR="003A17B3">
        <w:rPr>
          <w:rFonts w:ascii="Tahoma" w:hAnsi="Tahoma" w:cs="Tahoma"/>
          <w:b/>
        </w:rPr>
        <w:t xml:space="preserve"> </w:t>
      </w:r>
      <w:r w:rsidRPr="0088435B">
        <w:rPr>
          <w:rFonts w:ascii="Tahoma" w:hAnsi="Tahoma" w:cs="Tahoma"/>
          <w:b/>
        </w:rPr>
        <w:t>Vzdrževanje, servisiranje in dobava rezervnih delov ter obnove rezalnih gredi za drobilec MTB za obdobje 36 mesecev</w:t>
      </w:r>
    </w:p>
    <w:p w14:paraId="188E0CBA" w14:textId="77777777" w:rsidR="00E94B07" w:rsidRDefault="00E94B07" w:rsidP="00A62419">
      <w:pPr>
        <w:keepNext/>
        <w:keepLines/>
        <w:ind w:left="142"/>
        <w:jc w:val="both"/>
        <w:rPr>
          <w:rFonts w:ascii="Tahoma" w:hAnsi="Tahoma" w:cs="Tahoma"/>
          <w:b/>
        </w:rPr>
      </w:pPr>
    </w:p>
    <w:tbl>
      <w:tblPr>
        <w:tblW w:w="94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
        <w:gridCol w:w="3293"/>
        <w:gridCol w:w="354"/>
        <w:gridCol w:w="2541"/>
        <w:gridCol w:w="211"/>
        <w:gridCol w:w="30"/>
        <w:gridCol w:w="2643"/>
        <w:gridCol w:w="365"/>
      </w:tblGrid>
      <w:tr w:rsidR="001910A4" w:rsidRPr="007124F0" w14:paraId="19E5ACB7" w14:textId="77777777" w:rsidTr="00A334FA">
        <w:trPr>
          <w:gridBefore w:val="1"/>
          <w:wBefore w:w="34" w:type="dxa"/>
          <w:trHeight w:val="251"/>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72BEB9AA" w14:textId="77777777" w:rsidR="001910A4" w:rsidRPr="007124F0" w:rsidRDefault="001910A4" w:rsidP="00A334FA">
            <w:pPr>
              <w:keepNext/>
              <w:keepLines/>
              <w:rPr>
                <w:rFonts w:ascii="Tahoma" w:hAnsi="Tahoma" w:cs="Tahoma"/>
                <w:sz w:val="18"/>
                <w:szCs w:val="18"/>
              </w:rPr>
            </w:pPr>
            <w:r w:rsidRPr="007124F0">
              <w:rPr>
                <w:rFonts w:ascii="Tahoma" w:hAnsi="Tahoma" w:cs="Tahoma"/>
                <w:b/>
                <w:sz w:val="18"/>
                <w:szCs w:val="18"/>
              </w:rPr>
              <w:t>PODATKI O PONUDNIKU/PARTNERJU</w:t>
            </w:r>
          </w:p>
        </w:tc>
      </w:tr>
      <w:tr w:rsidR="001910A4" w:rsidRPr="007124F0" w14:paraId="6F5496EC" w14:textId="77777777" w:rsidTr="00E94B07">
        <w:trPr>
          <w:gridBefore w:val="1"/>
          <w:wBefore w:w="34" w:type="dxa"/>
          <w:trHeight w:val="385"/>
          <w:jc w:val="center"/>
        </w:trPr>
        <w:tc>
          <w:tcPr>
            <w:tcW w:w="3647" w:type="dxa"/>
            <w:gridSpan w:val="2"/>
            <w:tcBorders>
              <w:top w:val="single" w:sz="4" w:space="0" w:color="auto"/>
              <w:left w:val="single" w:sz="4" w:space="0" w:color="auto"/>
              <w:bottom w:val="single" w:sz="4" w:space="0" w:color="auto"/>
              <w:right w:val="single" w:sz="4" w:space="0" w:color="auto"/>
            </w:tcBorders>
            <w:vAlign w:val="center"/>
          </w:tcPr>
          <w:p w14:paraId="1B1FA8FF" w14:textId="77777777" w:rsidR="001910A4" w:rsidRPr="007124F0" w:rsidRDefault="001910A4" w:rsidP="00A334FA">
            <w:pPr>
              <w:keepNext/>
              <w:keepLines/>
              <w:rPr>
                <w:rFonts w:ascii="Tahoma" w:hAnsi="Tahoma" w:cs="Tahoma"/>
                <w:sz w:val="18"/>
                <w:szCs w:val="18"/>
              </w:rPr>
            </w:pPr>
            <w:r w:rsidRPr="007124F0">
              <w:rPr>
                <w:rFonts w:ascii="Tahoma" w:hAnsi="Tahoma" w:cs="Tahoma"/>
                <w:sz w:val="18"/>
                <w:szCs w:val="18"/>
              </w:rPr>
              <w:t>Naziv ponudnika/partnerja</w:t>
            </w:r>
            <w:r>
              <w:rPr>
                <w:rFonts w:ascii="Tahoma" w:hAnsi="Tahoma" w:cs="Tahoma"/>
                <w:sz w:val="18"/>
                <w:szCs w:val="18"/>
              </w:rPr>
              <w:t xml:space="preserve"> (firma)</w:t>
            </w:r>
          </w:p>
        </w:tc>
        <w:tc>
          <w:tcPr>
            <w:tcW w:w="5790" w:type="dxa"/>
            <w:gridSpan w:val="5"/>
            <w:tcBorders>
              <w:top w:val="single" w:sz="4" w:space="0" w:color="auto"/>
              <w:left w:val="single" w:sz="4" w:space="0" w:color="auto"/>
              <w:bottom w:val="single" w:sz="4" w:space="0" w:color="auto"/>
              <w:right w:val="single" w:sz="4" w:space="0" w:color="auto"/>
            </w:tcBorders>
            <w:vAlign w:val="center"/>
          </w:tcPr>
          <w:p w14:paraId="28A3012D" w14:textId="77777777" w:rsidR="001910A4" w:rsidRPr="007124F0" w:rsidRDefault="001910A4" w:rsidP="00A334FA">
            <w:pPr>
              <w:keepNext/>
              <w:keepLines/>
              <w:rPr>
                <w:rFonts w:ascii="Tahoma" w:hAnsi="Tahoma" w:cs="Tahoma"/>
                <w:sz w:val="18"/>
                <w:szCs w:val="18"/>
              </w:rPr>
            </w:pPr>
          </w:p>
          <w:p w14:paraId="547032AA" w14:textId="77777777" w:rsidR="001910A4" w:rsidRPr="007124F0" w:rsidRDefault="001910A4" w:rsidP="00A334FA">
            <w:pPr>
              <w:keepNext/>
              <w:keepLines/>
              <w:rPr>
                <w:rFonts w:ascii="Tahoma" w:hAnsi="Tahoma" w:cs="Tahoma"/>
                <w:sz w:val="18"/>
                <w:szCs w:val="18"/>
              </w:rPr>
            </w:pPr>
          </w:p>
        </w:tc>
      </w:tr>
      <w:tr w:rsidR="001910A4" w:rsidRPr="007124F0" w14:paraId="48D8ADC4" w14:textId="77777777" w:rsidTr="00E94B07">
        <w:trPr>
          <w:gridBefore w:val="1"/>
          <w:wBefore w:w="34" w:type="dxa"/>
          <w:trHeight w:val="437"/>
          <w:jc w:val="center"/>
        </w:trPr>
        <w:tc>
          <w:tcPr>
            <w:tcW w:w="3647" w:type="dxa"/>
            <w:gridSpan w:val="2"/>
            <w:tcBorders>
              <w:top w:val="single" w:sz="4" w:space="0" w:color="auto"/>
              <w:left w:val="single" w:sz="4" w:space="0" w:color="auto"/>
              <w:bottom w:val="single" w:sz="4" w:space="0" w:color="auto"/>
              <w:right w:val="single" w:sz="4" w:space="0" w:color="auto"/>
            </w:tcBorders>
            <w:vAlign w:val="center"/>
          </w:tcPr>
          <w:p w14:paraId="1B2EBC8B" w14:textId="77777777" w:rsidR="001910A4" w:rsidRPr="007124F0" w:rsidRDefault="001910A4" w:rsidP="00A334FA">
            <w:pPr>
              <w:keepNext/>
              <w:keepLines/>
              <w:rPr>
                <w:rFonts w:ascii="Tahoma" w:hAnsi="Tahoma" w:cs="Tahoma"/>
                <w:sz w:val="18"/>
                <w:szCs w:val="18"/>
              </w:rPr>
            </w:pPr>
            <w:r>
              <w:rPr>
                <w:rFonts w:ascii="Tahoma" w:hAnsi="Tahoma" w:cs="Tahoma"/>
                <w:sz w:val="18"/>
                <w:szCs w:val="18"/>
              </w:rPr>
              <w:t>Poslovni</w:t>
            </w:r>
            <w:r w:rsidRPr="007124F0">
              <w:rPr>
                <w:rFonts w:ascii="Tahoma" w:hAnsi="Tahoma" w:cs="Tahoma"/>
                <w:sz w:val="18"/>
                <w:szCs w:val="18"/>
              </w:rPr>
              <w:t xml:space="preserve"> naslov</w:t>
            </w:r>
            <w:r>
              <w:rPr>
                <w:rFonts w:ascii="Tahoma" w:hAnsi="Tahoma" w:cs="Tahoma"/>
                <w:sz w:val="18"/>
                <w:szCs w:val="18"/>
              </w:rPr>
              <w:t xml:space="preserve"> (sedež) ponudnika</w:t>
            </w:r>
          </w:p>
        </w:tc>
        <w:tc>
          <w:tcPr>
            <w:tcW w:w="5790" w:type="dxa"/>
            <w:gridSpan w:val="5"/>
            <w:tcBorders>
              <w:top w:val="single" w:sz="4" w:space="0" w:color="auto"/>
              <w:left w:val="single" w:sz="4" w:space="0" w:color="auto"/>
              <w:bottom w:val="single" w:sz="4" w:space="0" w:color="auto"/>
              <w:right w:val="single" w:sz="4" w:space="0" w:color="auto"/>
            </w:tcBorders>
            <w:vAlign w:val="center"/>
          </w:tcPr>
          <w:p w14:paraId="6B03EE0B" w14:textId="77777777" w:rsidR="001910A4" w:rsidRPr="007124F0" w:rsidRDefault="001910A4" w:rsidP="00A334FA">
            <w:pPr>
              <w:keepNext/>
              <w:keepLines/>
              <w:rPr>
                <w:rFonts w:ascii="Tahoma" w:hAnsi="Tahoma" w:cs="Tahoma"/>
                <w:sz w:val="18"/>
                <w:szCs w:val="18"/>
              </w:rPr>
            </w:pPr>
          </w:p>
          <w:p w14:paraId="1AD3C27B" w14:textId="77777777" w:rsidR="001910A4" w:rsidRPr="007124F0" w:rsidRDefault="001910A4" w:rsidP="00A334FA">
            <w:pPr>
              <w:keepNext/>
              <w:keepLines/>
              <w:rPr>
                <w:rFonts w:ascii="Tahoma" w:hAnsi="Tahoma" w:cs="Tahoma"/>
                <w:sz w:val="18"/>
                <w:szCs w:val="18"/>
              </w:rPr>
            </w:pPr>
          </w:p>
        </w:tc>
      </w:tr>
      <w:tr w:rsidR="001910A4" w:rsidRPr="007124F0" w14:paraId="4745FEF6" w14:textId="77777777" w:rsidTr="00E94B07">
        <w:trPr>
          <w:gridBefore w:val="1"/>
          <w:wBefore w:w="34" w:type="dxa"/>
          <w:trHeight w:val="321"/>
          <w:jc w:val="center"/>
        </w:trPr>
        <w:tc>
          <w:tcPr>
            <w:tcW w:w="3647" w:type="dxa"/>
            <w:gridSpan w:val="2"/>
            <w:tcBorders>
              <w:top w:val="single" w:sz="4" w:space="0" w:color="auto"/>
              <w:left w:val="single" w:sz="4" w:space="0" w:color="auto"/>
              <w:bottom w:val="single" w:sz="4" w:space="0" w:color="auto"/>
              <w:right w:val="single" w:sz="4" w:space="0" w:color="auto"/>
            </w:tcBorders>
            <w:vAlign w:val="center"/>
          </w:tcPr>
          <w:p w14:paraId="3B8F242D" w14:textId="77777777" w:rsidR="001910A4" w:rsidRPr="007124F0" w:rsidRDefault="001910A4" w:rsidP="00A334FA">
            <w:pPr>
              <w:keepNext/>
              <w:keepLines/>
              <w:spacing w:line="276" w:lineRule="auto"/>
              <w:rPr>
                <w:rFonts w:ascii="Tahoma" w:hAnsi="Tahoma" w:cs="Tahoma"/>
                <w:sz w:val="18"/>
                <w:szCs w:val="18"/>
              </w:rPr>
            </w:pPr>
            <w:r w:rsidRPr="007124F0">
              <w:rPr>
                <w:rFonts w:ascii="Tahoma" w:hAnsi="Tahoma" w:cs="Tahoma"/>
                <w:sz w:val="18"/>
                <w:szCs w:val="18"/>
              </w:rPr>
              <w:t xml:space="preserve">Matična </w:t>
            </w:r>
            <w:r w:rsidRPr="007124F0">
              <w:rPr>
                <w:rFonts w:ascii="Tahoma" w:hAnsi="Tahoma" w:cs="Tahoma"/>
                <w:sz w:val="18"/>
                <w:szCs w:val="18"/>
                <w:u w:val="single"/>
              </w:rPr>
              <w:t>in</w:t>
            </w:r>
            <w:r w:rsidRPr="007124F0">
              <w:rPr>
                <w:rFonts w:ascii="Tahoma" w:hAnsi="Tahoma" w:cs="Tahoma"/>
                <w:sz w:val="18"/>
                <w:szCs w:val="18"/>
              </w:rPr>
              <w:t xml:space="preserve"> davčna številka ponudnika</w:t>
            </w:r>
          </w:p>
        </w:tc>
        <w:tc>
          <w:tcPr>
            <w:tcW w:w="2752" w:type="dxa"/>
            <w:gridSpan w:val="2"/>
            <w:tcBorders>
              <w:top w:val="single" w:sz="4" w:space="0" w:color="auto"/>
              <w:left w:val="single" w:sz="4" w:space="0" w:color="auto"/>
              <w:bottom w:val="single" w:sz="4" w:space="0" w:color="auto"/>
              <w:right w:val="single" w:sz="4" w:space="0" w:color="auto"/>
            </w:tcBorders>
            <w:vAlign w:val="center"/>
          </w:tcPr>
          <w:p w14:paraId="7D6BA25E" w14:textId="77777777" w:rsidR="001910A4" w:rsidRPr="007124F0" w:rsidRDefault="001910A4" w:rsidP="00A334FA">
            <w:pPr>
              <w:keepNext/>
              <w:keepLines/>
              <w:spacing w:line="276" w:lineRule="auto"/>
              <w:rPr>
                <w:rFonts w:ascii="Tahoma" w:hAnsi="Tahoma" w:cs="Tahoma"/>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2540F00E" w14:textId="77777777" w:rsidR="001910A4" w:rsidRPr="007124F0" w:rsidRDefault="001910A4" w:rsidP="00A334FA">
            <w:pPr>
              <w:keepNext/>
              <w:keepLines/>
              <w:spacing w:line="276" w:lineRule="auto"/>
              <w:rPr>
                <w:rFonts w:ascii="Tahoma" w:hAnsi="Tahoma" w:cs="Tahoma"/>
                <w:sz w:val="18"/>
                <w:szCs w:val="18"/>
              </w:rPr>
            </w:pPr>
          </w:p>
        </w:tc>
      </w:tr>
      <w:tr w:rsidR="001910A4" w:rsidRPr="007124F0" w14:paraId="3C15B0E7" w14:textId="77777777" w:rsidTr="00E94B07">
        <w:trPr>
          <w:gridBefore w:val="1"/>
          <w:wBefore w:w="34" w:type="dxa"/>
          <w:trHeight w:val="282"/>
          <w:jc w:val="center"/>
        </w:trPr>
        <w:tc>
          <w:tcPr>
            <w:tcW w:w="3647" w:type="dxa"/>
            <w:gridSpan w:val="2"/>
            <w:tcBorders>
              <w:top w:val="single" w:sz="4" w:space="0" w:color="auto"/>
              <w:left w:val="single" w:sz="4" w:space="0" w:color="auto"/>
              <w:bottom w:val="single" w:sz="4" w:space="0" w:color="auto"/>
              <w:right w:val="single" w:sz="4" w:space="0" w:color="auto"/>
            </w:tcBorders>
            <w:vAlign w:val="center"/>
          </w:tcPr>
          <w:p w14:paraId="6352EDD8" w14:textId="77777777" w:rsidR="001910A4" w:rsidRPr="007124F0" w:rsidRDefault="001910A4" w:rsidP="00A334FA">
            <w:pPr>
              <w:keepNext/>
              <w:keepLines/>
              <w:spacing w:line="276" w:lineRule="auto"/>
              <w:rPr>
                <w:rFonts w:ascii="Tahoma" w:hAnsi="Tahoma" w:cs="Tahoma"/>
                <w:sz w:val="18"/>
                <w:szCs w:val="18"/>
              </w:rPr>
            </w:pPr>
            <w:r w:rsidRPr="007124F0">
              <w:rPr>
                <w:rFonts w:ascii="Tahoma" w:hAnsi="Tahoma" w:cs="Tahoma"/>
                <w:sz w:val="18"/>
                <w:szCs w:val="18"/>
              </w:rPr>
              <w:t>Transakcijski račun ponudnika</w:t>
            </w:r>
            <w:r>
              <w:rPr>
                <w:rFonts w:ascii="Tahoma" w:hAnsi="Tahoma" w:cs="Tahoma"/>
                <w:sz w:val="18"/>
                <w:szCs w:val="18"/>
              </w:rPr>
              <w:t xml:space="preserve"> in banka</w:t>
            </w:r>
          </w:p>
        </w:tc>
        <w:tc>
          <w:tcPr>
            <w:tcW w:w="5790" w:type="dxa"/>
            <w:gridSpan w:val="5"/>
            <w:tcBorders>
              <w:top w:val="single" w:sz="4" w:space="0" w:color="auto"/>
              <w:left w:val="single" w:sz="4" w:space="0" w:color="auto"/>
              <w:bottom w:val="single" w:sz="4" w:space="0" w:color="auto"/>
              <w:right w:val="single" w:sz="4" w:space="0" w:color="auto"/>
            </w:tcBorders>
            <w:vAlign w:val="center"/>
          </w:tcPr>
          <w:p w14:paraId="7F7B666F" w14:textId="77777777" w:rsidR="001910A4" w:rsidRPr="007124F0" w:rsidRDefault="001910A4" w:rsidP="00A334FA">
            <w:pPr>
              <w:keepNext/>
              <w:keepLines/>
              <w:spacing w:line="276" w:lineRule="auto"/>
              <w:rPr>
                <w:rFonts w:ascii="Tahoma" w:hAnsi="Tahoma" w:cs="Tahoma"/>
                <w:sz w:val="18"/>
                <w:szCs w:val="18"/>
              </w:rPr>
            </w:pPr>
          </w:p>
        </w:tc>
      </w:tr>
      <w:tr w:rsidR="001910A4" w:rsidRPr="007124F0" w14:paraId="0548E354" w14:textId="77777777" w:rsidTr="00A334FA">
        <w:trPr>
          <w:gridBefore w:val="1"/>
          <w:wBefore w:w="34" w:type="dxa"/>
          <w:trHeight w:val="291"/>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27305C12" w14:textId="77777777" w:rsidR="001910A4" w:rsidRPr="007124F0" w:rsidRDefault="001910A4" w:rsidP="00A334FA">
            <w:pPr>
              <w:keepNext/>
              <w:keepLines/>
              <w:rPr>
                <w:sz w:val="18"/>
                <w:szCs w:val="18"/>
              </w:rPr>
            </w:pPr>
            <w:r w:rsidRPr="007124F0">
              <w:rPr>
                <w:rFonts w:ascii="Tahoma" w:hAnsi="Tahoma" w:cs="Tahoma"/>
                <w:b/>
                <w:sz w:val="18"/>
                <w:szCs w:val="18"/>
              </w:rPr>
              <w:t>ODGOVORNA OSEBA PONUDNIKA</w:t>
            </w:r>
          </w:p>
        </w:tc>
      </w:tr>
      <w:tr w:rsidR="001910A4" w:rsidRPr="007124F0" w14:paraId="52FFB218" w14:textId="77777777" w:rsidTr="00E94B07">
        <w:trPr>
          <w:gridBefore w:val="1"/>
          <w:wBefore w:w="34" w:type="dxa"/>
          <w:trHeight w:val="588"/>
          <w:jc w:val="center"/>
        </w:trPr>
        <w:tc>
          <w:tcPr>
            <w:tcW w:w="3647" w:type="dxa"/>
            <w:gridSpan w:val="2"/>
            <w:tcBorders>
              <w:top w:val="single" w:sz="4" w:space="0" w:color="auto"/>
              <w:left w:val="single" w:sz="4" w:space="0" w:color="auto"/>
              <w:bottom w:val="single" w:sz="4" w:space="0" w:color="auto"/>
              <w:right w:val="single" w:sz="4" w:space="0" w:color="auto"/>
            </w:tcBorders>
            <w:vAlign w:val="center"/>
          </w:tcPr>
          <w:p w14:paraId="5845B740" w14:textId="77777777" w:rsidR="001910A4" w:rsidRPr="007124F0" w:rsidRDefault="001910A4" w:rsidP="00A334FA">
            <w:pPr>
              <w:keepNext/>
              <w:keepLines/>
              <w:rPr>
                <w:rFonts w:ascii="Tahoma" w:hAnsi="Tahoma" w:cs="Tahoma"/>
                <w:sz w:val="18"/>
                <w:szCs w:val="18"/>
              </w:rPr>
            </w:pPr>
            <w:r w:rsidRPr="007124F0">
              <w:rPr>
                <w:rFonts w:ascii="Tahoma" w:hAnsi="Tahoma" w:cs="Tahoma"/>
                <w:sz w:val="18"/>
                <w:szCs w:val="18"/>
              </w:rPr>
              <w:t>Naziv odgovorne osebe</w:t>
            </w:r>
          </w:p>
          <w:p w14:paraId="0593F2C3" w14:textId="77777777" w:rsidR="001910A4" w:rsidRPr="007124F0" w:rsidRDefault="001910A4" w:rsidP="00A334FA">
            <w:pPr>
              <w:keepNext/>
              <w:keepLines/>
              <w:rPr>
                <w:rFonts w:ascii="Tahoma" w:hAnsi="Tahoma" w:cs="Tahoma"/>
                <w:sz w:val="18"/>
                <w:szCs w:val="18"/>
              </w:rPr>
            </w:pPr>
            <w:r w:rsidRPr="007124F0">
              <w:rPr>
                <w:rFonts w:ascii="Tahoma" w:hAnsi="Tahoma" w:cs="Tahoma"/>
                <w:sz w:val="18"/>
                <w:szCs w:val="18"/>
              </w:rPr>
              <w:t>(podpisnik pogodbe/okvirnega sporazuma)</w:t>
            </w:r>
          </w:p>
        </w:tc>
        <w:tc>
          <w:tcPr>
            <w:tcW w:w="5790" w:type="dxa"/>
            <w:gridSpan w:val="5"/>
            <w:tcBorders>
              <w:top w:val="single" w:sz="4" w:space="0" w:color="auto"/>
              <w:left w:val="single" w:sz="4" w:space="0" w:color="auto"/>
              <w:bottom w:val="single" w:sz="4" w:space="0" w:color="auto"/>
              <w:right w:val="single" w:sz="4" w:space="0" w:color="auto"/>
            </w:tcBorders>
            <w:vAlign w:val="center"/>
          </w:tcPr>
          <w:p w14:paraId="17D4D485" w14:textId="77777777" w:rsidR="001910A4" w:rsidRPr="007124F0" w:rsidRDefault="001910A4" w:rsidP="00A334FA">
            <w:pPr>
              <w:keepNext/>
              <w:keepLines/>
              <w:rPr>
                <w:sz w:val="18"/>
                <w:szCs w:val="18"/>
              </w:rPr>
            </w:pPr>
          </w:p>
          <w:p w14:paraId="5AE9B633" w14:textId="77777777" w:rsidR="001910A4" w:rsidRPr="007124F0" w:rsidRDefault="001910A4" w:rsidP="00A334FA">
            <w:pPr>
              <w:keepNext/>
              <w:keepLines/>
              <w:rPr>
                <w:sz w:val="18"/>
                <w:szCs w:val="18"/>
              </w:rPr>
            </w:pPr>
          </w:p>
        </w:tc>
      </w:tr>
      <w:tr w:rsidR="001910A4" w:rsidRPr="007124F0" w14:paraId="2D41943D" w14:textId="77777777" w:rsidTr="00E94B07">
        <w:trPr>
          <w:gridBefore w:val="1"/>
          <w:wBefore w:w="34" w:type="dxa"/>
          <w:trHeight w:val="371"/>
          <w:jc w:val="center"/>
        </w:trPr>
        <w:tc>
          <w:tcPr>
            <w:tcW w:w="3647" w:type="dxa"/>
            <w:gridSpan w:val="2"/>
            <w:tcBorders>
              <w:top w:val="single" w:sz="4" w:space="0" w:color="auto"/>
              <w:left w:val="single" w:sz="4" w:space="0" w:color="auto"/>
              <w:bottom w:val="single" w:sz="4" w:space="0" w:color="auto"/>
              <w:right w:val="single" w:sz="4" w:space="0" w:color="auto"/>
            </w:tcBorders>
            <w:vAlign w:val="center"/>
          </w:tcPr>
          <w:p w14:paraId="36602E51" w14:textId="77777777" w:rsidR="001910A4" w:rsidRPr="007124F0" w:rsidRDefault="001910A4" w:rsidP="00A334FA">
            <w:pPr>
              <w:keepNext/>
              <w:keepLines/>
              <w:rPr>
                <w:rFonts w:ascii="Tahoma" w:hAnsi="Tahoma" w:cs="Tahoma"/>
                <w:sz w:val="18"/>
                <w:szCs w:val="18"/>
              </w:rPr>
            </w:pPr>
            <w:r w:rsidRPr="007124F0">
              <w:rPr>
                <w:rFonts w:ascii="Tahoma" w:hAnsi="Tahoma" w:cs="Tahoma"/>
                <w:sz w:val="18"/>
                <w:szCs w:val="18"/>
              </w:rPr>
              <w:t>Funkcija</w:t>
            </w:r>
          </w:p>
        </w:tc>
        <w:tc>
          <w:tcPr>
            <w:tcW w:w="5790" w:type="dxa"/>
            <w:gridSpan w:val="5"/>
            <w:tcBorders>
              <w:top w:val="single" w:sz="4" w:space="0" w:color="auto"/>
              <w:left w:val="single" w:sz="4" w:space="0" w:color="auto"/>
              <w:bottom w:val="single" w:sz="4" w:space="0" w:color="auto"/>
              <w:right w:val="single" w:sz="4" w:space="0" w:color="auto"/>
            </w:tcBorders>
            <w:vAlign w:val="center"/>
          </w:tcPr>
          <w:p w14:paraId="22DDACF9" w14:textId="77777777" w:rsidR="001910A4" w:rsidRPr="007124F0" w:rsidRDefault="001910A4" w:rsidP="00A334FA">
            <w:pPr>
              <w:keepNext/>
              <w:keepLines/>
              <w:rPr>
                <w:sz w:val="18"/>
                <w:szCs w:val="18"/>
              </w:rPr>
            </w:pPr>
          </w:p>
        </w:tc>
      </w:tr>
      <w:tr w:rsidR="001910A4" w:rsidRPr="007124F0" w14:paraId="4EEAE6D1" w14:textId="77777777" w:rsidTr="00E94B07">
        <w:trPr>
          <w:gridBefore w:val="1"/>
          <w:wBefore w:w="34" w:type="dxa"/>
          <w:trHeight w:val="414"/>
          <w:jc w:val="center"/>
        </w:trPr>
        <w:tc>
          <w:tcPr>
            <w:tcW w:w="3647" w:type="dxa"/>
            <w:gridSpan w:val="2"/>
            <w:tcBorders>
              <w:top w:val="single" w:sz="4" w:space="0" w:color="auto"/>
              <w:left w:val="single" w:sz="4" w:space="0" w:color="auto"/>
              <w:bottom w:val="single" w:sz="4" w:space="0" w:color="auto"/>
              <w:right w:val="single" w:sz="4" w:space="0" w:color="auto"/>
            </w:tcBorders>
            <w:vAlign w:val="center"/>
          </w:tcPr>
          <w:p w14:paraId="47E0C273" w14:textId="77777777" w:rsidR="001910A4" w:rsidRPr="007124F0" w:rsidRDefault="001910A4" w:rsidP="00A334FA">
            <w:pPr>
              <w:keepNext/>
              <w:keepLines/>
              <w:rPr>
                <w:rFonts w:ascii="Tahoma" w:hAnsi="Tahoma" w:cs="Tahoma"/>
                <w:sz w:val="18"/>
                <w:szCs w:val="18"/>
              </w:rPr>
            </w:pPr>
            <w:r w:rsidRPr="007124F0">
              <w:rPr>
                <w:rFonts w:ascii="Tahoma" w:hAnsi="Tahoma" w:cs="Tahoma"/>
                <w:sz w:val="18"/>
                <w:szCs w:val="18"/>
              </w:rPr>
              <w:t xml:space="preserve">Elektronska pošta </w:t>
            </w:r>
            <w:r w:rsidRPr="007124F0">
              <w:rPr>
                <w:rFonts w:ascii="Tahoma" w:hAnsi="Tahoma" w:cs="Tahoma"/>
                <w:sz w:val="18"/>
                <w:szCs w:val="18"/>
                <w:u w:val="single"/>
              </w:rPr>
              <w:t>in</w:t>
            </w:r>
            <w:r w:rsidRPr="007124F0">
              <w:rPr>
                <w:rFonts w:ascii="Tahoma" w:hAnsi="Tahoma" w:cs="Tahoma"/>
                <w:sz w:val="18"/>
                <w:szCs w:val="18"/>
              </w:rPr>
              <w:t xml:space="preserve"> telefon </w:t>
            </w:r>
          </w:p>
        </w:tc>
        <w:tc>
          <w:tcPr>
            <w:tcW w:w="2752" w:type="dxa"/>
            <w:gridSpan w:val="2"/>
            <w:tcBorders>
              <w:top w:val="single" w:sz="4" w:space="0" w:color="auto"/>
              <w:left w:val="single" w:sz="4" w:space="0" w:color="auto"/>
              <w:bottom w:val="single" w:sz="4" w:space="0" w:color="auto"/>
              <w:right w:val="single" w:sz="4" w:space="0" w:color="auto"/>
            </w:tcBorders>
            <w:vAlign w:val="center"/>
          </w:tcPr>
          <w:p w14:paraId="14908AE6" w14:textId="77777777" w:rsidR="001910A4" w:rsidRPr="007124F0" w:rsidRDefault="001910A4" w:rsidP="00A334FA">
            <w:pPr>
              <w:keepNext/>
              <w:keepLines/>
              <w:rPr>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082D5A39" w14:textId="77777777" w:rsidR="001910A4" w:rsidRPr="007124F0" w:rsidRDefault="001910A4" w:rsidP="00A334FA">
            <w:pPr>
              <w:keepNext/>
              <w:keepLines/>
              <w:rPr>
                <w:sz w:val="18"/>
                <w:szCs w:val="18"/>
              </w:rPr>
            </w:pPr>
          </w:p>
        </w:tc>
      </w:tr>
      <w:tr w:rsidR="001910A4" w:rsidRPr="007124F0" w14:paraId="054D2072" w14:textId="77777777" w:rsidTr="00A334FA">
        <w:trPr>
          <w:gridBefore w:val="1"/>
          <w:wBefore w:w="34" w:type="dxa"/>
          <w:trHeight w:val="245"/>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24A5BCEA" w14:textId="77777777" w:rsidR="001910A4" w:rsidRPr="007124F0" w:rsidRDefault="001910A4" w:rsidP="00A334FA">
            <w:pPr>
              <w:keepNext/>
              <w:keepLines/>
              <w:rPr>
                <w:sz w:val="18"/>
                <w:szCs w:val="18"/>
              </w:rPr>
            </w:pPr>
            <w:r w:rsidRPr="007124F0">
              <w:rPr>
                <w:rFonts w:ascii="Tahoma" w:hAnsi="Tahoma" w:cs="Tahoma"/>
                <w:b/>
                <w:sz w:val="18"/>
                <w:szCs w:val="18"/>
              </w:rPr>
              <w:t>KONTAKTNA OSEBA PONUDNIKA</w:t>
            </w:r>
          </w:p>
        </w:tc>
      </w:tr>
      <w:tr w:rsidR="001910A4" w:rsidRPr="007124F0" w14:paraId="4A42295C" w14:textId="77777777" w:rsidTr="00E94B07">
        <w:trPr>
          <w:gridBefore w:val="1"/>
          <w:wBefore w:w="34" w:type="dxa"/>
          <w:trHeight w:val="413"/>
          <w:jc w:val="center"/>
        </w:trPr>
        <w:tc>
          <w:tcPr>
            <w:tcW w:w="3647" w:type="dxa"/>
            <w:gridSpan w:val="2"/>
            <w:tcBorders>
              <w:top w:val="single" w:sz="4" w:space="0" w:color="auto"/>
              <w:left w:val="single" w:sz="4" w:space="0" w:color="auto"/>
              <w:bottom w:val="single" w:sz="4" w:space="0" w:color="auto"/>
              <w:right w:val="single" w:sz="4" w:space="0" w:color="auto"/>
            </w:tcBorders>
            <w:vAlign w:val="center"/>
          </w:tcPr>
          <w:p w14:paraId="7AE27B2B" w14:textId="77777777" w:rsidR="001910A4" w:rsidRPr="007124F0" w:rsidRDefault="001910A4" w:rsidP="00A334FA">
            <w:pPr>
              <w:keepNext/>
              <w:keepLines/>
              <w:rPr>
                <w:rFonts w:ascii="Tahoma" w:hAnsi="Tahoma" w:cs="Tahoma"/>
                <w:sz w:val="18"/>
                <w:szCs w:val="18"/>
              </w:rPr>
            </w:pPr>
            <w:r w:rsidRPr="007124F0">
              <w:rPr>
                <w:rFonts w:ascii="Tahoma" w:hAnsi="Tahoma" w:cs="Tahoma"/>
                <w:sz w:val="18"/>
                <w:szCs w:val="18"/>
              </w:rPr>
              <w:t>Naziv kontaktne osebe (v zvezi s ponudbo)</w:t>
            </w:r>
          </w:p>
        </w:tc>
        <w:tc>
          <w:tcPr>
            <w:tcW w:w="5790" w:type="dxa"/>
            <w:gridSpan w:val="5"/>
            <w:tcBorders>
              <w:top w:val="single" w:sz="4" w:space="0" w:color="auto"/>
              <w:left w:val="single" w:sz="4" w:space="0" w:color="auto"/>
              <w:bottom w:val="single" w:sz="4" w:space="0" w:color="auto"/>
              <w:right w:val="single" w:sz="4" w:space="0" w:color="auto"/>
            </w:tcBorders>
            <w:vAlign w:val="center"/>
          </w:tcPr>
          <w:p w14:paraId="5D9C24F1" w14:textId="77777777" w:rsidR="001910A4" w:rsidRPr="007124F0" w:rsidRDefault="001910A4" w:rsidP="00A334FA">
            <w:pPr>
              <w:keepNext/>
              <w:keepLines/>
              <w:rPr>
                <w:sz w:val="18"/>
                <w:szCs w:val="18"/>
              </w:rPr>
            </w:pPr>
          </w:p>
        </w:tc>
      </w:tr>
      <w:tr w:rsidR="001910A4" w:rsidRPr="007124F0" w14:paraId="2CA55AF0" w14:textId="77777777" w:rsidTr="00E94B07">
        <w:trPr>
          <w:gridBefore w:val="1"/>
          <w:wBefore w:w="34" w:type="dxa"/>
          <w:trHeight w:val="414"/>
          <w:jc w:val="center"/>
        </w:trPr>
        <w:tc>
          <w:tcPr>
            <w:tcW w:w="3647" w:type="dxa"/>
            <w:gridSpan w:val="2"/>
            <w:tcBorders>
              <w:top w:val="single" w:sz="4" w:space="0" w:color="auto"/>
              <w:left w:val="single" w:sz="4" w:space="0" w:color="auto"/>
              <w:bottom w:val="single" w:sz="4" w:space="0" w:color="auto"/>
              <w:right w:val="single" w:sz="4" w:space="0" w:color="auto"/>
            </w:tcBorders>
            <w:vAlign w:val="center"/>
          </w:tcPr>
          <w:p w14:paraId="67399944" w14:textId="77777777" w:rsidR="001910A4" w:rsidRPr="007124F0" w:rsidRDefault="001910A4" w:rsidP="00A334FA">
            <w:pPr>
              <w:keepNext/>
              <w:keepLines/>
              <w:rPr>
                <w:rFonts w:ascii="Tahoma" w:hAnsi="Tahoma" w:cs="Tahoma"/>
                <w:sz w:val="18"/>
                <w:szCs w:val="18"/>
              </w:rPr>
            </w:pPr>
            <w:r w:rsidRPr="007124F0">
              <w:rPr>
                <w:rFonts w:ascii="Tahoma" w:hAnsi="Tahoma" w:cs="Tahoma"/>
                <w:sz w:val="18"/>
                <w:szCs w:val="18"/>
              </w:rPr>
              <w:t xml:space="preserve">Elektronska pošta </w:t>
            </w:r>
            <w:r w:rsidRPr="007124F0">
              <w:rPr>
                <w:rFonts w:ascii="Tahoma" w:hAnsi="Tahoma" w:cs="Tahoma"/>
                <w:sz w:val="18"/>
                <w:szCs w:val="18"/>
                <w:u w:val="single"/>
              </w:rPr>
              <w:t>in</w:t>
            </w:r>
            <w:r w:rsidRPr="007124F0">
              <w:rPr>
                <w:rFonts w:ascii="Tahoma" w:hAnsi="Tahoma" w:cs="Tahoma"/>
                <w:sz w:val="18"/>
                <w:szCs w:val="18"/>
              </w:rPr>
              <w:t xml:space="preserve"> telefon</w:t>
            </w:r>
          </w:p>
        </w:tc>
        <w:tc>
          <w:tcPr>
            <w:tcW w:w="2752" w:type="dxa"/>
            <w:gridSpan w:val="2"/>
            <w:tcBorders>
              <w:top w:val="single" w:sz="4" w:space="0" w:color="auto"/>
              <w:left w:val="single" w:sz="4" w:space="0" w:color="auto"/>
              <w:bottom w:val="single" w:sz="4" w:space="0" w:color="auto"/>
              <w:right w:val="single" w:sz="4" w:space="0" w:color="auto"/>
            </w:tcBorders>
            <w:vAlign w:val="center"/>
          </w:tcPr>
          <w:p w14:paraId="27B9C6A8" w14:textId="77777777" w:rsidR="001910A4" w:rsidRPr="007124F0" w:rsidRDefault="001910A4" w:rsidP="00A334FA">
            <w:pPr>
              <w:keepNext/>
              <w:keepLines/>
              <w:rPr>
                <w:sz w:val="18"/>
                <w:szCs w:val="18"/>
              </w:rPr>
            </w:pPr>
          </w:p>
        </w:tc>
        <w:tc>
          <w:tcPr>
            <w:tcW w:w="3038" w:type="dxa"/>
            <w:gridSpan w:val="3"/>
            <w:tcBorders>
              <w:top w:val="single" w:sz="4" w:space="0" w:color="auto"/>
              <w:left w:val="single" w:sz="4" w:space="0" w:color="auto"/>
              <w:bottom w:val="single" w:sz="4" w:space="0" w:color="auto"/>
              <w:right w:val="single" w:sz="4" w:space="0" w:color="auto"/>
            </w:tcBorders>
            <w:vAlign w:val="center"/>
          </w:tcPr>
          <w:p w14:paraId="1D06E5AA" w14:textId="77777777" w:rsidR="001910A4" w:rsidRPr="007124F0" w:rsidRDefault="001910A4" w:rsidP="00A334FA">
            <w:pPr>
              <w:keepNext/>
              <w:keepLines/>
              <w:rPr>
                <w:sz w:val="18"/>
                <w:szCs w:val="18"/>
              </w:rPr>
            </w:pPr>
          </w:p>
        </w:tc>
      </w:tr>
      <w:tr w:rsidR="001910A4" w:rsidRPr="007124F0" w14:paraId="00E7A2CC" w14:textId="77777777" w:rsidTr="00A334FA">
        <w:trPr>
          <w:gridBefore w:val="1"/>
          <w:wBefore w:w="34" w:type="dxa"/>
          <w:trHeight w:val="267"/>
          <w:jc w:val="center"/>
        </w:trPr>
        <w:tc>
          <w:tcPr>
            <w:tcW w:w="9437" w:type="dxa"/>
            <w:gridSpan w:val="7"/>
            <w:tcBorders>
              <w:top w:val="single" w:sz="4" w:space="0" w:color="auto"/>
              <w:left w:val="single" w:sz="4" w:space="0" w:color="auto"/>
              <w:bottom w:val="single" w:sz="4" w:space="0" w:color="auto"/>
              <w:right w:val="single" w:sz="4" w:space="0" w:color="auto"/>
            </w:tcBorders>
            <w:vAlign w:val="center"/>
          </w:tcPr>
          <w:p w14:paraId="5E9E7B28" w14:textId="77777777" w:rsidR="001910A4" w:rsidRPr="007124F0" w:rsidRDefault="001910A4" w:rsidP="00A334FA">
            <w:pPr>
              <w:keepNext/>
              <w:keepLines/>
              <w:rPr>
                <w:sz w:val="18"/>
                <w:szCs w:val="18"/>
              </w:rPr>
            </w:pPr>
            <w:r w:rsidRPr="007124F0">
              <w:rPr>
                <w:rFonts w:ascii="Tahoma" w:hAnsi="Tahoma" w:cs="Tahoma"/>
                <w:b/>
                <w:sz w:val="18"/>
                <w:szCs w:val="18"/>
              </w:rPr>
              <w:t xml:space="preserve">OSTALI PODATKI </w:t>
            </w:r>
          </w:p>
        </w:tc>
      </w:tr>
      <w:tr w:rsidR="001910A4" w:rsidRPr="007124F0" w14:paraId="398D1DF9" w14:textId="77777777" w:rsidTr="00E94B07">
        <w:trPr>
          <w:gridBefore w:val="1"/>
          <w:wBefore w:w="34" w:type="dxa"/>
          <w:trHeight w:val="1720"/>
          <w:jc w:val="center"/>
        </w:trPr>
        <w:tc>
          <w:tcPr>
            <w:tcW w:w="3647" w:type="dxa"/>
            <w:gridSpan w:val="2"/>
            <w:tcBorders>
              <w:top w:val="single" w:sz="4" w:space="0" w:color="auto"/>
              <w:left w:val="single" w:sz="4" w:space="0" w:color="auto"/>
              <w:bottom w:val="single" w:sz="4" w:space="0" w:color="auto"/>
              <w:right w:val="single" w:sz="4" w:space="0" w:color="auto"/>
            </w:tcBorders>
            <w:vAlign w:val="center"/>
          </w:tcPr>
          <w:p w14:paraId="515D29D9" w14:textId="77777777" w:rsidR="001910A4" w:rsidRPr="007124F0" w:rsidRDefault="001910A4" w:rsidP="00A334FA">
            <w:pPr>
              <w:keepNext/>
              <w:keepLines/>
              <w:rPr>
                <w:rFonts w:ascii="Tahoma" w:hAnsi="Tahoma" w:cs="Tahoma"/>
                <w:sz w:val="18"/>
                <w:szCs w:val="18"/>
              </w:rPr>
            </w:pPr>
            <w:r w:rsidRPr="007124F0">
              <w:rPr>
                <w:rFonts w:ascii="Tahoma" w:hAnsi="Tahoma" w:cs="Tahoma"/>
                <w:sz w:val="18"/>
                <w:szCs w:val="18"/>
              </w:rPr>
              <w:t xml:space="preserve">Predstavnik/i ponudnika, ki bo/do urejali izvajanje predmetne pogodbe/ okvirnega sporazuma </w:t>
            </w:r>
            <w:r w:rsidRPr="007124F0">
              <w:rPr>
                <w:rFonts w:ascii="Tahoma" w:hAnsi="Tahoma" w:cs="Tahoma"/>
                <w:i/>
                <w:sz w:val="18"/>
                <w:szCs w:val="18"/>
              </w:rPr>
              <w:t>(lahko je ista oseba)</w:t>
            </w:r>
          </w:p>
        </w:tc>
        <w:tc>
          <w:tcPr>
            <w:tcW w:w="5790" w:type="dxa"/>
            <w:gridSpan w:val="5"/>
            <w:tcBorders>
              <w:top w:val="single" w:sz="4" w:space="0" w:color="auto"/>
              <w:left w:val="single" w:sz="4" w:space="0" w:color="auto"/>
              <w:bottom w:val="single" w:sz="4" w:space="0" w:color="auto"/>
              <w:right w:val="single" w:sz="4" w:space="0" w:color="auto"/>
            </w:tcBorders>
            <w:vAlign w:val="center"/>
          </w:tcPr>
          <w:p w14:paraId="7E1B5D72" w14:textId="17B6C88C" w:rsidR="001910A4" w:rsidRPr="007124F0" w:rsidRDefault="001910A4" w:rsidP="00A334FA">
            <w:pPr>
              <w:keepNext/>
              <w:keepLines/>
              <w:spacing w:line="276" w:lineRule="auto"/>
              <w:jc w:val="both"/>
              <w:rPr>
                <w:rFonts w:ascii="Tahoma" w:hAnsi="Tahoma" w:cs="Tahoma"/>
                <w:sz w:val="18"/>
                <w:szCs w:val="18"/>
              </w:rPr>
            </w:pPr>
            <w:r w:rsidRPr="007124F0">
              <w:rPr>
                <w:rFonts w:ascii="Tahoma" w:hAnsi="Tahoma" w:cs="Tahoma"/>
                <w:sz w:val="18"/>
                <w:szCs w:val="18"/>
              </w:rPr>
              <w:t>Skrbnik okvirnega sporazuma:</w:t>
            </w:r>
          </w:p>
          <w:p w14:paraId="7ADCCE21" w14:textId="77777777" w:rsidR="001910A4" w:rsidRPr="007124F0" w:rsidRDefault="001910A4" w:rsidP="00A334FA">
            <w:pPr>
              <w:keepNext/>
              <w:keepLines/>
              <w:spacing w:line="276" w:lineRule="auto"/>
              <w:ind w:right="-47"/>
              <w:jc w:val="both"/>
              <w:rPr>
                <w:rFonts w:ascii="Tahoma" w:hAnsi="Tahoma" w:cs="Tahoma"/>
                <w:sz w:val="17"/>
                <w:szCs w:val="17"/>
              </w:rPr>
            </w:pPr>
            <w:r w:rsidRPr="007124F0">
              <w:rPr>
                <w:rFonts w:ascii="Tahoma" w:hAnsi="Tahoma" w:cs="Tahoma"/>
                <w:sz w:val="17"/>
                <w:szCs w:val="17"/>
              </w:rPr>
              <w:t xml:space="preserve">g./ga.________________________________; tel.: ____________________; </w:t>
            </w:r>
          </w:p>
          <w:p w14:paraId="03DCC19A" w14:textId="77777777" w:rsidR="001910A4" w:rsidRPr="007124F0" w:rsidRDefault="001910A4" w:rsidP="00A334FA">
            <w:pPr>
              <w:keepNext/>
              <w:keepLines/>
              <w:spacing w:line="276" w:lineRule="auto"/>
              <w:jc w:val="both"/>
              <w:rPr>
                <w:rFonts w:ascii="Tahoma" w:hAnsi="Tahoma" w:cs="Tahoma"/>
                <w:sz w:val="17"/>
                <w:szCs w:val="17"/>
              </w:rPr>
            </w:pPr>
            <w:r w:rsidRPr="007124F0">
              <w:rPr>
                <w:rFonts w:ascii="Tahoma" w:hAnsi="Tahoma" w:cs="Tahoma"/>
                <w:sz w:val="17"/>
                <w:szCs w:val="17"/>
              </w:rPr>
              <w:t>e - mail: ___________________________________.</w:t>
            </w:r>
          </w:p>
          <w:p w14:paraId="46FBDCEE" w14:textId="77777777" w:rsidR="001910A4" w:rsidRPr="007124F0" w:rsidRDefault="001910A4" w:rsidP="00A334FA">
            <w:pPr>
              <w:keepNext/>
              <w:keepLines/>
              <w:jc w:val="both"/>
              <w:rPr>
                <w:rFonts w:ascii="Tahoma" w:hAnsi="Tahoma" w:cs="Tahoma"/>
                <w:snapToGrid w:val="0"/>
                <w:sz w:val="10"/>
                <w:szCs w:val="18"/>
              </w:rPr>
            </w:pPr>
          </w:p>
          <w:p w14:paraId="475761D7" w14:textId="2D6D8163" w:rsidR="001910A4" w:rsidRPr="007124F0" w:rsidRDefault="001910A4" w:rsidP="00A334FA">
            <w:pPr>
              <w:keepNext/>
              <w:keepLines/>
              <w:spacing w:line="276" w:lineRule="auto"/>
              <w:jc w:val="both"/>
              <w:rPr>
                <w:rFonts w:ascii="Tahoma" w:hAnsi="Tahoma" w:cs="Tahoma"/>
                <w:sz w:val="18"/>
                <w:szCs w:val="18"/>
              </w:rPr>
            </w:pPr>
            <w:r w:rsidRPr="007124F0">
              <w:rPr>
                <w:rFonts w:ascii="Tahoma" w:hAnsi="Tahoma" w:cs="Tahoma"/>
                <w:sz w:val="18"/>
                <w:szCs w:val="18"/>
              </w:rPr>
              <w:t xml:space="preserve">Kontaktna oseba okvirnega sporazuma: </w:t>
            </w:r>
          </w:p>
          <w:p w14:paraId="7E51449A" w14:textId="77777777" w:rsidR="001910A4" w:rsidRPr="007124F0" w:rsidRDefault="001910A4" w:rsidP="00A334FA">
            <w:pPr>
              <w:keepNext/>
              <w:keepLines/>
              <w:spacing w:line="276" w:lineRule="auto"/>
              <w:ind w:right="-47"/>
              <w:jc w:val="both"/>
              <w:rPr>
                <w:rFonts w:ascii="Tahoma" w:hAnsi="Tahoma" w:cs="Tahoma"/>
                <w:sz w:val="17"/>
                <w:szCs w:val="17"/>
              </w:rPr>
            </w:pPr>
            <w:r w:rsidRPr="007124F0">
              <w:rPr>
                <w:rFonts w:ascii="Tahoma" w:hAnsi="Tahoma" w:cs="Tahoma"/>
                <w:sz w:val="17"/>
                <w:szCs w:val="17"/>
              </w:rPr>
              <w:t xml:space="preserve">g./ga.________________________________; tel.: ____________________; </w:t>
            </w:r>
          </w:p>
          <w:p w14:paraId="0EC1BD70" w14:textId="77777777" w:rsidR="001910A4" w:rsidRPr="007124F0" w:rsidRDefault="001910A4" w:rsidP="00A334FA">
            <w:pPr>
              <w:keepNext/>
              <w:keepLines/>
              <w:jc w:val="both"/>
              <w:rPr>
                <w:rFonts w:ascii="Tahoma" w:hAnsi="Tahoma" w:cs="Tahoma"/>
                <w:sz w:val="18"/>
                <w:szCs w:val="18"/>
              </w:rPr>
            </w:pPr>
            <w:r w:rsidRPr="007124F0">
              <w:rPr>
                <w:rFonts w:ascii="Tahoma" w:hAnsi="Tahoma" w:cs="Tahoma"/>
                <w:sz w:val="17"/>
                <w:szCs w:val="17"/>
              </w:rPr>
              <w:t>e - mail: ___________________________________.</w:t>
            </w:r>
          </w:p>
        </w:tc>
      </w:tr>
      <w:tr w:rsidR="001910A4" w:rsidRPr="007124F0" w14:paraId="64F58D06" w14:textId="77777777" w:rsidTr="00E94B07">
        <w:trPr>
          <w:gridBefore w:val="1"/>
          <w:wBefore w:w="34" w:type="dxa"/>
          <w:trHeight w:val="283"/>
          <w:jc w:val="center"/>
        </w:trPr>
        <w:tc>
          <w:tcPr>
            <w:tcW w:w="3647" w:type="dxa"/>
            <w:gridSpan w:val="2"/>
            <w:vMerge w:val="restart"/>
            <w:tcBorders>
              <w:top w:val="single" w:sz="4" w:space="0" w:color="auto"/>
              <w:left w:val="single" w:sz="4" w:space="0" w:color="auto"/>
              <w:right w:val="single" w:sz="4" w:space="0" w:color="auto"/>
            </w:tcBorders>
            <w:vAlign w:val="center"/>
          </w:tcPr>
          <w:p w14:paraId="75C39A58" w14:textId="77777777" w:rsidR="001910A4" w:rsidRPr="007124F0" w:rsidRDefault="001910A4" w:rsidP="00A334FA">
            <w:pPr>
              <w:keepNext/>
              <w:keepLines/>
              <w:rPr>
                <w:rFonts w:ascii="Tahoma" w:hAnsi="Tahoma" w:cs="Tahoma"/>
                <w:sz w:val="16"/>
                <w:szCs w:val="18"/>
              </w:rPr>
            </w:pPr>
            <w:r w:rsidRPr="007124F0">
              <w:rPr>
                <w:rFonts w:ascii="Tahoma" w:hAnsi="Tahoma" w:cs="Tahoma"/>
                <w:b/>
                <w:sz w:val="16"/>
                <w:szCs w:val="18"/>
              </w:rPr>
              <w:t>VSE</w:t>
            </w:r>
            <w:r w:rsidRPr="007124F0">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6C050758" w14:textId="77777777" w:rsidR="001910A4" w:rsidRPr="007124F0" w:rsidRDefault="001910A4" w:rsidP="00A334FA">
            <w:pPr>
              <w:keepNext/>
              <w:keepLines/>
              <w:rPr>
                <w:rFonts w:ascii="Tahoma" w:hAnsi="Tahoma" w:cs="Tahoma"/>
                <w:sz w:val="8"/>
                <w:szCs w:val="18"/>
              </w:rPr>
            </w:pPr>
          </w:p>
          <w:p w14:paraId="17F7B208" w14:textId="77777777" w:rsidR="001910A4" w:rsidRPr="007124F0" w:rsidRDefault="001910A4" w:rsidP="00A334FA">
            <w:pPr>
              <w:keepNext/>
              <w:keepLines/>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1475A883" w14:textId="77777777" w:rsidR="001910A4" w:rsidRPr="007124F0" w:rsidRDefault="001910A4" w:rsidP="00A334FA">
            <w:pPr>
              <w:keepNext/>
              <w:keepLines/>
              <w:rPr>
                <w:rFonts w:ascii="Tahoma" w:hAnsi="Tahoma" w:cs="Tahoma"/>
                <w:i/>
                <w:sz w:val="16"/>
                <w:szCs w:val="18"/>
              </w:rPr>
            </w:pPr>
          </w:p>
          <w:p w14:paraId="00CE67A2" w14:textId="77777777" w:rsidR="001910A4" w:rsidRPr="007124F0" w:rsidRDefault="001910A4" w:rsidP="00A334FA">
            <w:pPr>
              <w:keepNext/>
              <w:keepLines/>
              <w:rPr>
                <w:rFonts w:ascii="Tahoma" w:hAnsi="Tahoma" w:cs="Tahoma"/>
                <w:i/>
                <w:sz w:val="18"/>
                <w:szCs w:val="18"/>
              </w:rPr>
            </w:pPr>
            <w:r w:rsidRPr="007124F0">
              <w:rPr>
                <w:rFonts w:ascii="Tahoma" w:hAnsi="Tahoma" w:cs="Tahoma"/>
                <w:i/>
                <w:sz w:val="16"/>
                <w:szCs w:val="18"/>
              </w:rPr>
              <w:t>EMŠO se potrebuje zgolj zaradi potreb pri preverjanju nekaznovanosti v e-Dosje-u</w:t>
            </w:r>
          </w:p>
        </w:tc>
        <w:tc>
          <w:tcPr>
            <w:tcW w:w="2782" w:type="dxa"/>
            <w:gridSpan w:val="3"/>
            <w:tcBorders>
              <w:top w:val="single" w:sz="4" w:space="0" w:color="auto"/>
              <w:left w:val="single" w:sz="4" w:space="0" w:color="auto"/>
              <w:bottom w:val="single" w:sz="4" w:space="0" w:color="auto"/>
              <w:right w:val="single" w:sz="4" w:space="0" w:color="auto"/>
            </w:tcBorders>
            <w:vAlign w:val="center"/>
          </w:tcPr>
          <w:p w14:paraId="096A749E" w14:textId="77777777" w:rsidR="001910A4" w:rsidRPr="007124F0" w:rsidRDefault="001910A4" w:rsidP="00A334FA">
            <w:pPr>
              <w:keepNext/>
              <w:keepLines/>
              <w:spacing w:line="276" w:lineRule="auto"/>
              <w:jc w:val="center"/>
              <w:rPr>
                <w:rFonts w:ascii="Tahoma" w:hAnsi="Tahoma" w:cs="Tahoma"/>
                <w:sz w:val="18"/>
                <w:szCs w:val="18"/>
              </w:rPr>
            </w:pPr>
            <w:r w:rsidRPr="007124F0">
              <w:rPr>
                <w:rFonts w:ascii="Tahoma" w:hAnsi="Tahoma" w:cs="Tahoma"/>
                <w:sz w:val="18"/>
                <w:szCs w:val="18"/>
              </w:rPr>
              <w:t>Ime in priimek</w:t>
            </w:r>
          </w:p>
        </w:tc>
        <w:tc>
          <w:tcPr>
            <w:tcW w:w="3008" w:type="dxa"/>
            <w:gridSpan w:val="2"/>
            <w:tcBorders>
              <w:top w:val="single" w:sz="4" w:space="0" w:color="auto"/>
              <w:left w:val="single" w:sz="4" w:space="0" w:color="auto"/>
              <w:bottom w:val="single" w:sz="4" w:space="0" w:color="auto"/>
              <w:right w:val="single" w:sz="4" w:space="0" w:color="auto"/>
            </w:tcBorders>
            <w:vAlign w:val="center"/>
          </w:tcPr>
          <w:p w14:paraId="54087ECE" w14:textId="77777777" w:rsidR="001910A4" w:rsidRPr="007124F0" w:rsidRDefault="001910A4" w:rsidP="00A334FA">
            <w:pPr>
              <w:keepNext/>
              <w:keepLines/>
              <w:spacing w:line="276" w:lineRule="auto"/>
              <w:jc w:val="center"/>
              <w:rPr>
                <w:rFonts w:ascii="Tahoma" w:hAnsi="Tahoma" w:cs="Tahoma"/>
                <w:sz w:val="18"/>
                <w:szCs w:val="18"/>
              </w:rPr>
            </w:pPr>
            <w:r w:rsidRPr="007124F0">
              <w:rPr>
                <w:rFonts w:ascii="Tahoma" w:hAnsi="Tahoma" w:cs="Tahoma"/>
                <w:sz w:val="18"/>
                <w:szCs w:val="18"/>
              </w:rPr>
              <w:t>EMŠO</w:t>
            </w:r>
          </w:p>
        </w:tc>
      </w:tr>
      <w:tr w:rsidR="001910A4" w:rsidRPr="007124F0" w14:paraId="6DCF9833" w14:textId="77777777" w:rsidTr="00E94B07">
        <w:trPr>
          <w:gridBefore w:val="1"/>
          <w:wBefore w:w="34" w:type="dxa"/>
          <w:trHeight w:val="1819"/>
          <w:jc w:val="center"/>
        </w:trPr>
        <w:tc>
          <w:tcPr>
            <w:tcW w:w="3647" w:type="dxa"/>
            <w:gridSpan w:val="2"/>
            <w:vMerge/>
            <w:tcBorders>
              <w:left w:val="single" w:sz="4" w:space="0" w:color="auto"/>
              <w:bottom w:val="single" w:sz="4" w:space="0" w:color="auto"/>
              <w:right w:val="single" w:sz="4" w:space="0" w:color="auto"/>
            </w:tcBorders>
            <w:vAlign w:val="center"/>
          </w:tcPr>
          <w:p w14:paraId="3B2FFBCB" w14:textId="77777777" w:rsidR="001910A4" w:rsidRPr="007124F0" w:rsidRDefault="001910A4" w:rsidP="00A334FA">
            <w:pPr>
              <w:keepNext/>
              <w:keepLines/>
              <w:rPr>
                <w:rFonts w:ascii="Tahoma" w:hAnsi="Tahoma" w:cs="Tahoma"/>
                <w:sz w:val="16"/>
                <w:szCs w:val="18"/>
              </w:rPr>
            </w:pPr>
          </w:p>
        </w:tc>
        <w:tc>
          <w:tcPr>
            <w:tcW w:w="2782" w:type="dxa"/>
            <w:gridSpan w:val="3"/>
            <w:tcBorders>
              <w:top w:val="single" w:sz="4" w:space="0" w:color="auto"/>
              <w:left w:val="single" w:sz="4" w:space="0" w:color="auto"/>
              <w:bottom w:val="single" w:sz="4" w:space="0" w:color="auto"/>
              <w:right w:val="single" w:sz="4" w:space="0" w:color="auto"/>
            </w:tcBorders>
            <w:vAlign w:val="center"/>
          </w:tcPr>
          <w:p w14:paraId="3ADB61B4" w14:textId="77777777" w:rsidR="001910A4" w:rsidRPr="007124F0" w:rsidRDefault="001910A4" w:rsidP="00A334FA">
            <w:pPr>
              <w:keepNext/>
              <w:keepLines/>
              <w:spacing w:line="276" w:lineRule="auto"/>
              <w:jc w:val="both"/>
              <w:rPr>
                <w:rFonts w:ascii="Tahoma" w:hAnsi="Tahoma" w:cs="Tahoma"/>
                <w:sz w:val="18"/>
                <w:szCs w:val="18"/>
              </w:rPr>
            </w:pPr>
          </w:p>
        </w:tc>
        <w:tc>
          <w:tcPr>
            <w:tcW w:w="3008" w:type="dxa"/>
            <w:gridSpan w:val="2"/>
            <w:tcBorders>
              <w:top w:val="single" w:sz="4" w:space="0" w:color="auto"/>
              <w:left w:val="single" w:sz="4" w:space="0" w:color="auto"/>
              <w:bottom w:val="single" w:sz="4" w:space="0" w:color="auto"/>
              <w:right w:val="single" w:sz="4" w:space="0" w:color="auto"/>
            </w:tcBorders>
            <w:vAlign w:val="center"/>
          </w:tcPr>
          <w:p w14:paraId="0D4010C2" w14:textId="77777777" w:rsidR="001910A4" w:rsidRPr="007124F0" w:rsidRDefault="001910A4" w:rsidP="00A334FA">
            <w:pPr>
              <w:keepNext/>
              <w:keepLines/>
              <w:spacing w:line="276" w:lineRule="auto"/>
              <w:jc w:val="both"/>
              <w:rPr>
                <w:rFonts w:ascii="Tahoma" w:hAnsi="Tahoma" w:cs="Tahoma"/>
                <w:sz w:val="18"/>
                <w:szCs w:val="18"/>
              </w:rPr>
            </w:pPr>
          </w:p>
        </w:tc>
      </w:tr>
      <w:tr w:rsidR="001910A4" w:rsidRPr="00112425" w14:paraId="2B7C23F9" w14:textId="77777777" w:rsidTr="00A334FA">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365" w:type="dxa"/>
        </w:trPr>
        <w:tc>
          <w:tcPr>
            <w:tcW w:w="3327" w:type="dxa"/>
            <w:gridSpan w:val="2"/>
            <w:shd w:val="clear" w:color="auto" w:fill="auto"/>
          </w:tcPr>
          <w:p w14:paraId="500EBF6F" w14:textId="77777777" w:rsidR="001910A4" w:rsidRPr="00112425" w:rsidRDefault="001910A4" w:rsidP="00A334FA">
            <w:pPr>
              <w:keepNext/>
              <w:keepLines/>
              <w:tabs>
                <w:tab w:val="left" w:pos="2835"/>
              </w:tabs>
              <w:ind w:left="-108"/>
              <w:jc w:val="both"/>
              <w:rPr>
                <w:rFonts w:ascii="Tahoma" w:hAnsi="Tahoma" w:cs="Tahoma"/>
              </w:rPr>
            </w:pPr>
            <w:r w:rsidRPr="00112425">
              <w:rPr>
                <w:rFonts w:ascii="Tahoma" w:hAnsi="Tahoma" w:cs="Tahoma"/>
              </w:rPr>
              <w:t>Ponudnik je MSP* (označi):</w:t>
            </w:r>
          </w:p>
        </w:tc>
        <w:tc>
          <w:tcPr>
            <w:tcW w:w="2895" w:type="dxa"/>
            <w:gridSpan w:val="2"/>
            <w:shd w:val="clear" w:color="auto" w:fill="auto"/>
          </w:tcPr>
          <w:p w14:paraId="60D2D62C" w14:textId="77777777" w:rsidR="001910A4" w:rsidRPr="00112425" w:rsidRDefault="001910A4" w:rsidP="001910A4">
            <w:pPr>
              <w:keepNext/>
              <w:keepLines/>
              <w:numPr>
                <w:ilvl w:val="0"/>
                <w:numId w:val="36"/>
              </w:numPr>
              <w:tabs>
                <w:tab w:val="left" w:pos="1008"/>
                <w:tab w:val="left" w:pos="3843"/>
              </w:tabs>
              <w:ind w:left="1717" w:hanging="1357"/>
              <w:jc w:val="both"/>
              <w:rPr>
                <w:rFonts w:ascii="Tahoma" w:hAnsi="Tahoma" w:cs="Tahoma"/>
              </w:rPr>
            </w:pPr>
            <w:r w:rsidRPr="00112425">
              <w:rPr>
                <w:rFonts w:ascii="Tahoma" w:hAnsi="Tahoma" w:cs="Tahoma"/>
              </w:rPr>
              <w:t>Da</w:t>
            </w:r>
          </w:p>
        </w:tc>
        <w:tc>
          <w:tcPr>
            <w:tcW w:w="2884" w:type="dxa"/>
            <w:gridSpan w:val="3"/>
            <w:shd w:val="clear" w:color="auto" w:fill="auto"/>
          </w:tcPr>
          <w:p w14:paraId="136F2F74" w14:textId="77777777" w:rsidR="001910A4" w:rsidRPr="00112425" w:rsidRDefault="001910A4" w:rsidP="001910A4">
            <w:pPr>
              <w:keepNext/>
              <w:keepLines/>
              <w:numPr>
                <w:ilvl w:val="0"/>
                <w:numId w:val="36"/>
              </w:numPr>
              <w:tabs>
                <w:tab w:val="left" w:pos="893"/>
              </w:tabs>
              <w:jc w:val="both"/>
              <w:rPr>
                <w:rFonts w:ascii="Tahoma" w:hAnsi="Tahoma" w:cs="Tahoma"/>
              </w:rPr>
            </w:pPr>
            <w:r w:rsidRPr="00112425">
              <w:rPr>
                <w:rFonts w:ascii="Tahoma" w:hAnsi="Tahoma" w:cs="Tahoma"/>
              </w:rPr>
              <w:t xml:space="preserve">Ne </w:t>
            </w:r>
          </w:p>
        </w:tc>
      </w:tr>
    </w:tbl>
    <w:p w14:paraId="547CCF16" w14:textId="77777777" w:rsidR="001910A4" w:rsidRPr="00112425" w:rsidRDefault="001910A4" w:rsidP="001910A4">
      <w:pPr>
        <w:keepNext/>
        <w:keepLines/>
        <w:tabs>
          <w:tab w:val="left" w:pos="2835"/>
        </w:tabs>
        <w:ind w:left="284"/>
        <w:jc w:val="both"/>
        <w:rPr>
          <w:rFonts w:ascii="Tahoma" w:hAnsi="Tahoma" w:cs="Tahoma"/>
          <w:sz w:val="18"/>
          <w:szCs w:val="18"/>
        </w:rPr>
      </w:pPr>
      <w:r w:rsidRPr="00112425">
        <w:rPr>
          <w:rFonts w:ascii="Tahoma" w:hAnsi="Tahoma" w:cs="Tahoma"/>
          <w:sz w:val="18"/>
          <w:szCs w:val="18"/>
        </w:rPr>
        <w:t xml:space="preserve">*MSP: </w:t>
      </w:r>
      <w:proofErr w:type="spellStart"/>
      <w:r w:rsidRPr="00112425">
        <w:rPr>
          <w:rFonts w:ascii="Tahoma" w:hAnsi="Tahoma" w:cs="Tahoma"/>
          <w:sz w:val="18"/>
          <w:szCs w:val="18"/>
        </w:rPr>
        <w:t>mikro</w:t>
      </w:r>
      <w:proofErr w:type="spellEnd"/>
      <w:r w:rsidRPr="00112425">
        <w:rPr>
          <w:rFonts w:ascii="Tahoma" w:hAnsi="Tahoma" w:cs="Tahoma"/>
          <w:sz w:val="18"/>
          <w:szCs w:val="18"/>
        </w:rPr>
        <w:t>, mala in srednje velika podjetja kot so opredeljena v Priporočilu Komisije 2003/361/ES.</w:t>
      </w:r>
    </w:p>
    <w:p w14:paraId="532171B5" w14:textId="77777777" w:rsidR="001910A4" w:rsidRPr="007124F0" w:rsidRDefault="001910A4" w:rsidP="001910A4">
      <w:pPr>
        <w:keepNext/>
        <w:keepLines/>
        <w:tabs>
          <w:tab w:val="left" w:pos="2835"/>
        </w:tabs>
        <w:ind w:left="-142"/>
        <w:jc w:val="both"/>
        <w:rPr>
          <w:rFonts w:ascii="Tahoma" w:hAnsi="Tahoma" w:cs="Tahoma"/>
        </w:rPr>
      </w:pPr>
    </w:p>
    <w:p w14:paraId="45140A1D" w14:textId="77777777" w:rsidR="001910A4" w:rsidRPr="007124F0" w:rsidRDefault="001910A4" w:rsidP="001910A4">
      <w:pPr>
        <w:keepNext/>
        <w:keepLines/>
        <w:tabs>
          <w:tab w:val="left" w:pos="2835"/>
        </w:tabs>
        <w:jc w:val="both"/>
        <w:rPr>
          <w:rFonts w:ascii="Tahoma" w:hAnsi="Tahoma" w:cs="Tahoma"/>
        </w:rPr>
      </w:pPr>
      <w:r w:rsidRPr="007124F0">
        <w:rPr>
          <w:rFonts w:ascii="Tahoma" w:hAnsi="Tahoma" w:cs="Tahoma"/>
        </w:rPr>
        <w:t>Zgoraj navedeni ponudnik/partner izjavljamo, da se strinjamo z vsemi pogoji in zahtevami razpisne dokumentacije oziroma da v celoti izpolnjujemo le-te.</w:t>
      </w:r>
    </w:p>
    <w:tbl>
      <w:tblPr>
        <w:tblW w:w="9356" w:type="dxa"/>
        <w:tblLayout w:type="fixed"/>
        <w:tblCellMar>
          <w:left w:w="30" w:type="dxa"/>
          <w:right w:w="30" w:type="dxa"/>
        </w:tblCellMar>
        <w:tblLook w:val="0000" w:firstRow="0" w:lastRow="0" w:firstColumn="0" w:lastColumn="0" w:noHBand="0" w:noVBand="0"/>
      </w:tblPr>
      <w:tblGrid>
        <w:gridCol w:w="3446"/>
        <w:gridCol w:w="2586"/>
        <w:gridCol w:w="3324"/>
      </w:tblGrid>
      <w:tr w:rsidR="001910A4" w:rsidRPr="007124F0" w14:paraId="63D6D845" w14:textId="77777777" w:rsidTr="00A334FA">
        <w:trPr>
          <w:trHeight w:val="235"/>
        </w:trPr>
        <w:tc>
          <w:tcPr>
            <w:tcW w:w="3446" w:type="dxa"/>
            <w:tcBorders>
              <w:bottom w:val="single" w:sz="4" w:space="0" w:color="auto"/>
            </w:tcBorders>
          </w:tcPr>
          <w:p w14:paraId="7DC16313" w14:textId="77777777" w:rsidR="001910A4" w:rsidRPr="007124F0" w:rsidRDefault="001910A4" w:rsidP="00A334FA">
            <w:pPr>
              <w:keepNext/>
              <w:keepLines/>
              <w:jc w:val="both"/>
              <w:rPr>
                <w:rFonts w:ascii="Tahoma" w:hAnsi="Tahoma" w:cs="Tahoma"/>
                <w:snapToGrid w:val="0"/>
                <w:color w:val="000000"/>
              </w:rPr>
            </w:pPr>
          </w:p>
        </w:tc>
        <w:tc>
          <w:tcPr>
            <w:tcW w:w="2586" w:type="dxa"/>
          </w:tcPr>
          <w:p w14:paraId="7F02D618" w14:textId="77777777" w:rsidR="001910A4" w:rsidRPr="007124F0" w:rsidRDefault="001910A4" w:rsidP="00A334FA">
            <w:pPr>
              <w:keepNext/>
              <w:keepLines/>
              <w:jc w:val="center"/>
              <w:rPr>
                <w:rFonts w:ascii="Tahoma" w:hAnsi="Tahoma" w:cs="Tahoma"/>
                <w:snapToGrid w:val="0"/>
                <w:color w:val="000000"/>
              </w:rPr>
            </w:pPr>
          </w:p>
        </w:tc>
        <w:tc>
          <w:tcPr>
            <w:tcW w:w="3324" w:type="dxa"/>
            <w:tcBorders>
              <w:bottom w:val="single" w:sz="4" w:space="0" w:color="auto"/>
            </w:tcBorders>
          </w:tcPr>
          <w:p w14:paraId="2ADC6336" w14:textId="77777777" w:rsidR="001910A4" w:rsidRPr="007124F0" w:rsidRDefault="001910A4" w:rsidP="00A334FA">
            <w:pPr>
              <w:keepNext/>
              <w:keepLines/>
              <w:tabs>
                <w:tab w:val="left" w:pos="567"/>
                <w:tab w:val="num" w:pos="851"/>
                <w:tab w:val="left" w:pos="993"/>
              </w:tabs>
              <w:jc w:val="both"/>
              <w:rPr>
                <w:rFonts w:ascii="Tahoma" w:hAnsi="Tahoma" w:cs="Tahoma"/>
                <w:snapToGrid w:val="0"/>
                <w:color w:val="000000"/>
              </w:rPr>
            </w:pPr>
          </w:p>
        </w:tc>
      </w:tr>
      <w:tr w:rsidR="001910A4" w:rsidRPr="007124F0" w14:paraId="43B97184" w14:textId="77777777" w:rsidTr="00A334FA">
        <w:trPr>
          <w:trHeight w:val="235"/>
        </w:trPr>
        <w:tc>
          <w:tcPr>
            <w:tcW w:w="3446" w:type="dxa"/>
            <w:tcBorders>
              <w:top w:val="single" w:sz="4" w:space="0" w:color="auto"/>
            </w:tcBorders>
          </w:tcPr>
          <w:p w14:paraId="4433BE1C" w14:textId="77777777" w:rsidR="001910A4" w:rsidRPr="007124F0" w:rsidRDefault="001910A4" w:rsidP="00A334FA">
            <w:pPr>
              <w:keepNext/>
              <w:keepLines/>
              <w:jc w:val="center"/>
              <w:rPr>
                <w:rFonts w:ascii="Tahoma" w:hAnsi="Tahoma" w:cs="Tahoma"/>
                <w:snapToGrid w:val="0"/>
                <w:color w:val="000000"/>
              </w:rPr>
            </w:pPr>
            <w:r w:rsidRPr="007124F0">
              <w:rPr>
                <w:rFonts w:ascii="Tahoma" w:hAnsi="Tahoma" w:cs="Tahoma"/>
                <w:snapToGrid w:val="0"/>
                <w:color w:val="000000"/>
              </w:rPr>
              <w:t>(</w:t>
            </w:r>
            <w:r w:rsidRPr="007124F0">
              <w:rPr>
                <w:rFonts w:ascii="Tahoma" w:hAnsi="Tahoma" w:cs="Tahoma"/>
                <w:snapToGrid w:val="0"/>
                <w:color w:val="000000"/>
                <w:sz w:val="18"/>
              </w:rPr>
              <w:t>kraj, datum</w:t>
            </w:r>
            <w:r w:rsidRPr="007124F0">
              <w:rPr>
                <w:rFonts w:ascii="Tahoma" w:hAnsi="Tahoma" w:cs="Tahoma"/>
                <w:snapToGrid w:val="0"/>
                <w:color w:val="000000"/>
              </w:rPr>
              <w:t>)</w:t>
            </w:r>
          </w:p>
        </w:tc>
        <w:tc>
          <w:tcPr>
            <w:tcW w:w="2586" w:type="dxa"/>
          </w:tcPr>
          <w:p w14:paraId="1011195B" w14:textId="77777777" w:rsidR="001910A4" w:rsidRPr="007124F0" w:rsidRDefault="001910A4" w:rsidP="00A334FA">
            <w:pPr>
              <w:keepNext/>
              <w:keepLines/>
              <w:jc w:val="center"/>
              <w:rPr>
                <w:rFonts w:ascii="Tahoma" w:hAnsi="Tahoma" w:cs="Tahoma"/>
                <w:snapToGrid w:val="0"/>
                <w:color w:val="000000"/>
              </w:rPr>
            </w:pPr>
            <w:r w:rsidRPr="007124F0">
              <w:rPr>
                <w:rFonts w:ascii="Tahoma" w:hAnsi="Tahoma" w:cs="Tahoma"/>
                <w:snapToGrid w:val="0"/>
                <w:color w:val="000000"/>
              </w:rPr>
              <w:t>žig</w:t>
            </w:r>
          </w:p>
        </w:tc>
        <w:tc>
          <w:tcPr>
            <w:tcW w:w="3324" w:type="dxa"/>
            <w:tcBorders>
              <w:top w:val="single" w:sz="4" w:space="0" w:color="auto"/>
            </w:tcBorders>
          </w:tcPr>
          <w:p w14:paraId="7B068216" w14:textId="77777777" w:rsidR="001910A4" w:rsidRPr="007124F0" w:rsidRDefault="001910A4" w:rsidP="00A334FA">
            <w:pPr>
              <w:keepNext/>
              <w:keepLines/>
              <w:jc w:val="both"/>
              <w:rPr>
                <w:rFonts w:ascii="Tahoma" w:hAnsi="Tahoma" w:cs="Tahoma"/>
                <w:snapToGrid w:val="0"/>
                <w:color w:val="000000"/>
              </w:rPr>
            </w:pPr>
            <w:r w:rsidRPr="007124F0">
              <w:rPr>
                <w:rFonts w:ascii="Tahoma" w:hAnsi="Tahoma" w:cs="Tahoma"/>
                <w:snapToGrid w:val="0"/>
                <w:color w:val="000000"/>
              </w:rPr>
              <w:t>(</w:t>
            </w:r>
            <w:r>
              <w:rPr>
                <w:rFonts w:ascii="Tahoma" w:hAnsi="Tahoma" w:cs="Tahoma"/>
                <w:snapToGrid w:val="0"/>
                <w:color w:val="000000"/>
                <w:sz w:val="18"/>
              </w:rPr>
              <w:t>Ime in priimek ter</w:t>
            </w:r>
            <w:r w:rsidRPr="007124F0">
              <w:rPr>
                <w:rFonts w:ascii="Tahoma" w:hAnsi="Tahoma" w:cs="Tahoma"/>
                <w:snapToGrid w:val="0"/>
                <w:color w:val="000000"/>
                <w:sz w:val="18"/>
              </w:rPr>
              <w:t xml:space="preserve"> podpis ponudnika</w:t>
            </w:r>
            <w:r>
              <w:rPr>
                <w:rFonts w:ascii="Tahoma" w:hAnsi="Tahoma" w:cs="Tahoma"/>
                <w:snapToGrid w:val="0"/>
                <w:color w:val="000000"/>
                <w:sz w:val="18"/>
              </w:rPr>
              <w:t>/partnerja</w:t>
            </w:r>
            <w:r w:rsidRPr="007124F0">
              <w:rPr>
                <w:rFonts w:ascii="Tahoma" w:hAnsi="Tahoma" w:cs="Tahoma"/>
                <w:snapToGrid w:val="0"/>
                <w:color w:val="000000"/>
              </w:rPr>
              <w:t>)</w:t>
            </w:r>
          </w:p>
        </w:tc>
      </w:tr>
    </w:tbl>
    <w:p w14:paraId="1CA7615F" w14:textId="77777777" w:rsidR="001910A4" w:rsidRDefault="001910A4" w:rsidP="001910A4">
      <w:pPr>
        <w:keepNext/>
        <w:keepLines/>
        <w:tabs>
          <w:tab w:val="left" w:pos="567"/>
          <w:tab w:val="num" w:pos="851"/>
          <w:tab w:val="left" w:pos="993"/>
        </w:tabs>
        <w:jc w:val="both"/>
        <w:rPr>
          <w:rFonts w:ascii="Tahoma" w:hAnsi="Tahoma" w:cs="Tahoma"/>
          <w:b/>
          <w:i/>
          <w:sz w:val="18"/>
          <w:szCs w:val="17"/>
        </w:rPr>
      </w:pPr>
    </w:p>
    <w:p w14:paraId="2FF88A2E" w14:textId="5272E426" w:rsidR="001910A4" w:rsidRPr="007124F0" w:rsidRDefault="001910A4" w:rsidP="001910A4">
      <w:pPr>
        <w:keepNext/>
        <w:keepLines/>
        <w:tabs>
          <w:tab w:val="left" w:pos="567"/>
          <w:tab w:val="num" w:pos="851"/>
          <w:tab w:val="left" w:pos="993"/>
        </w:tabs>
        <w:jc w:val="both"/>
        <w:rPr>
          <w:rFonts w:ascii="Tahoma" w:hAnsi="Tahoma" w:cs="Tahoma"/>
          <w:b/>
          <w:i/>
          <w:sz w:val="18"/>
          <w:szCs w:val="17"/>
          <w:u w:val="single"/>
        </w:rPr>
      </w:pPr>
      <w:r w:rsidRPr="007124F0">
        <w:rPr>
          <w:rFonts w:ascii="Tahoma" w:hAnsi="Tahoma" w:cs="Tahoma"/>
          <w:b/>
          <w:i/>
          <w:sz w:val="18"/>
          <w:szCs w:val="17"/>
        </w:rPr>
        <w:t xml:space="preserve">Navodilo: </w:t>
      </w:r>
      <w:r w:rsidRPr="007124F0">
        <w:rPr>
          <w:rFonts w:ascii="Tahoma" w:hAnsi="Tahoma" w:cs="Tahoma"/>
          <w:i/>
          <w:sz w:val="18"/>
          <w:szCs w:val="17"/>
        </w:rPr>
        <w:t xml:space="preserve">V primeru, da odda več ponudnikov </w:t>
      </w:r>
      <w:r w:rsidRPr="007124F0">
        <w:rPr>
          <w:rFonts w:ascii="Tahoma" w:hAnsi="Tahoma" w:cs="Tahoma"/>
          <w:i/>
          <w:sz w:val="18"/>
          <w:szCs w:val="17"/>
          <w:u w:val="single"/>
        </w:rPr>
        <w:t>skupno ponudbo</w:t>
      </w:r>
      <w:r w:rsidRPr="007124F0">
        <w:rPr>
          <w:rFonts w:ascii="Tahoma" w:hAnsi="Tahoma" w:cs="Tahoma"/>
          <w:i/>
          <w:sz w:val="18"/>
          <w:szCs w:val="17"/>
        </w:rPr>
        <w:t xml:space="preserve">, morajo razmnožen obrazec priloge 1 izpolniti </w:t>
      </w:r>
      <w:r w:rsidRPr="007124F0">
        <w:rPr>
          <w:rFonts w:ascii="Tahoma" w:hAnsi="Tahoma" w:cs="Tahoma"/>
          <w:b/>
          <w:i/>
          <w:sz w:val="18"/>
          <w:szCs w:val="17"/>
        </w:rPr>
        <w:t>VSI</w:t>
      </w:r>
      <w:r w:rsidRPr="007124F0">
        <w:rPr>
          <w:rFonts w:ascii="Tahoma" w:hAnsi="Tahoma" w:cs="Tahoma"/>
          <w:i/>
          <w:sz w:val="18"/>
          <w:szCs w:val="17"/>
        </w:rPr>
        <w:t xml:space="preserve"> ponudniki – partnerji. V primeru skupne ponudbe se k prilogi 1 priloži </w:t>
      </w:r>
      <w:r w:rsidRPr="007124F0">
        <w:rPr>
          <w:rFonts w:ascii="Tahoma" w:hAnsi="Tahoma" w:cs="Tahoma"/>
          <w:i/>
          <w:sz w:val="18"/>
          <w:szCs w:val="17"/>
          <w:u w:val="single"/>
        </w:rPr>
        <w:t>pravni akt o skupni izvedbi naročila</w:t>
      </w:r>
      <w:r w:rsidRPr="007124F0">
        <w:rPr>
          <w:rFonts w:ascii="Tahoma" w:hAnsi="Tahoma" w:cs="Tahoma"/>
          <w:i/>
          <w:sz w:val="18"/>
          <w:szCs w:val="17"/>
        </w:rPr>
        <w:t>.</w:t>
      </w:r>
    </w:p>
    <w:p w14:paraId="6CD9DC80" w14:textId="77777777" w:rsidR="001910A4" w:rsidRDefault="001910A4" w:rsidP="001910A4">
      <w:pPr>
        <w:keepNext/>
        <w:keepLines/>
        <w:tabs>
          <w:tab w:val="left" w:pos="567"/>
          <w:tab w:val="num" w:pos="851"/>
          <w:tab w:val="left" w:pos="993"/>
        </w:tabs>
        <w:jc w:val="both"/>
        <w:rPr>
          <w:rFonts w:ascii="Tahoma" w:hAnsi="Tahoma" w:cs="Tahoma"/>
          <w:b/>
          <w:i/>
          <w:iCs/>
          <w:sz w:val="18"/>
          <w:szCs w:val="17"/>
          <w:u w:val="single"/>
        </w:rPr>
      </w:pPr>
      <w:r w:rsidRPr="007124F0">
        <w:rPr>
          <w:rFonts w:ascii="Tahoma" w:hAnsi="Tahoma" w:cs="Tahoma"/>
          <w:i/>
          <w:iCs/>
          <w:sz w:val="18"/>
          <w:szCs w:val="17"/>
        </w:rPr>
        <w:t xml:space="preserve">Ponudnik </w:t>
      </w:r>
      <w:r w:rsidRPr="007124F0">
        <w:rPr>
          <w:rFonts w:ascii="Tahoma" w:hAnsi="Tahoma" w:cs="Tahoma"/>
          <w:i/>
          <w:iCs/>
          <w:sz w:val="18"/>
          <w:szCs w:val="17"/>
          <w:u w:val="single"/>
        </w:rPr>
        <w:t>obrazec</w:t>
      </w:r>
      <w:r w:rsidRPr="007124F0">
        <w:rPr>
          <w:rFonts w:ascii="Tahoma" w:hAnsi="Tahoma" w:cs="Tahoma"/>
          <w:b/>
          <w:i/>
          <w:iCs/>
          <w:sz w:val="18"/>
          <w:szCs w:val="17"/>
        </w:rPr>
        <w:t xml:space="preserve"> </w:t>
      </w:r>
      <w:r w:rsidRPr="007124F0">
        <w:rPr>
          <w:rFonts w:ascii="Tahoma" w:hAnsi="Tahoma" w:cs="Tahoma"/>
          <w:i/>
          <w:iCs/>
          <w:sz w:val="18"/>
          <w:szCs w:val="17"/>
        </w:rPr>
        <w:t>v okviru sistema e-JN</w:t>
      </w:r>
      <w:r w:rsidRPr="007124F0">
        <w:rPr>
          <w:rFonts w:ascii="Tahoma" w:hAnsi="Tahoma" w:cs="Tahoma"/>
          <w:b/>
          <w:i/>
          <w:iCs/>
          <w:sz w:val="18"/>
          <w:szCs w:val="17"/>
        </w:rPr>
        <w:t xml:space="preserve"> </w:t>
      </w:r>
      <w:r w:rsidRPr="007124F0">
        <w:rPr>
          <w:rFonts w:ascii="Tahoma" w:hAnsi="Tahoma" w:cs="Tahoma"/>
          <w:b/>
          <w:i/>
          <w:iCs/>
          <w:sz w:val="18"/>
          <w:szCs w:val="17"/>
          <w:u w:val="single"/>
        </w:rPr>
        <w:t>naloži v Razdelek »DOK</w:t>
      </w:r>
      <w:r>
        <w:rPr>
          <w:rFonts w:ascii="Tahoma" w:hAnsi="Tahoma" w:cs="Tahoma"/>
          <w:b/>
          <w:i/>
          <w:iCs/>
          <w:sz w:val="18"/>
          <w:szCs w:val="17"/>
          <w:u w:val="single"/>
        </w:rPr>
        <w:t>UMENTI«, del »Ostale priloge«!</w:t>
      </w:r>
    </w:p>
    <w:p w14:paraId="36713A0C" w14:textId="77777777" w:rsidR="00B43307" w:rsidRDefault="00B43307" w:rsidP="00A62419">
      <w:pPr>
        <w:keepNext/>
        <w:keepLines/>
        <w:tabs>
          <w:tab w:val="left" w:pos="567"/>
          <w:tab w:val="num" w:pos="851"/>
          <w:tab w:val="left" w:pos="993"/>
        </w:tabs>
        <w:jc w:val="both"/>
        <w:rPr>
          <w:rFonts w:ascii="Tahoma" w:hAnsi="Tahoma" w:cs="Tahoma"/>
          <w:i/>
          <w:sz w:val="16"/>
          <w:szCs w:val="18"/>
        </w:rPr>
      </w:pPr>
    </w:p>
    <w:p w14:paraId="4A90EF21" w14:textId="77777777" w:rsidR="007E2FFF" w:rsidRPr="00585463" w:rsidRDefault="007E2FFF" w:rsidP="00A62419">
      <w:pPr>
        <w:keepNext/>
        <w:keepLines/>
        <w:tabs>
          <w:tab w:val="left" w:pos="567"/>
          <w:tab w:val="num" w:pos="851"/>
          <w:tab w:val="left" w:pos="993"/>
        </w:tabs>
        <w:jc w:val="right"/>
        <w:rPr>
          <w:rFonts w:ascii="Tahoma" w:hAnsi="Tahoma" w:cs="Tahoma"/>
          <w:b/>
        </w:rPr>
      </w:pPr>
      <w:r>
        <w:rPr>
          <w:rFonts w:ascii="Tahoma" w:hAnsi="Tahoma" w:cs="Tahoma"/>
          <w:b/>
        </w:rPr>
        <w:lastRenderedPageBreak/>
        <w:t>O</w:t>
      </w:r>
      <w:r w:rsidRPr="00585463">
        <w:rPr>
          <w:rFonts w:ascii="Tahoma" w:hAnsi="Tahoma" w:cs="Tahoma"/>
          <w:b/>
        </w:rPr>
        <w:t>br</w:t>
      </w:r>
      <w:r>
        <w:rPr>
          <w:rFonts w:ascii="Tahoma" w:hAnsi="Tahoma" w:cs="Tahoma"/>
          <w:b/>
        </w:rPr>
        <w:t>azec k P</w:t>
      </w:r>
      <w:r w:rsidRPr="00585463">
        <w:rPr>
          <w:rFonts w:ascii="Tahoma" w:hAnsi="Tahoma" w:cs="Tahoma"/>
          <w:b/>
        </w:rPr>
        <w:t xml:space="preserve">rilogi 1 </w:t>
      </w:r>
    </w:p>
    <w:p w14:paraId="353293E4" w14:textId="77777777" w:rsidR="007E2FFF" w:rsidRPr="00585463" w:rsidRDefault="007E2FFF" w:rsidP="00A62419">
      <w:pPr>
        <w:keepNext/>
        <w:keepLines/>
        <w:jc w:val="both"/>
        <w:rPr>
          <w:rFonts w:ascii="Tahoma" w:hAnsi="Tahoma" w:cs="Tahoma"/>
        </w:rPr>
      </w:pPr>
    </w:p>
    <w:p w14:paraId="70604F91" w14:textId="77777777" w:rsidR="007E2FFF" w:rsidRPr="00585463" w:rsidRDefault="007E2FFF" w:rsidP="00A62419">
      <w:pPr>
        <w:keepNext/>
        <w:keepLines/>
        <w:jc w:val="both"/>
        <w:rPr>
          <w:rFonts w:ascii="Tahoma" w:hAnsi="Tahoma" w:cs="Tahoma"/>
        </w:rPr>
      </w:pPr>
    </w:p>
    <w:p w14:paraId="39D9614A" w14:textId="77777777" w:rsidR="007E2FFF" w:rsidRPr="00585463" w:rsidRDefault="007E2FFF" w:rsidP="00A62419">
      <w:pPr>
        <w:keepNext/>
        <w:keepLines/>
        <w:jc w:val="center"/>
        <w:rPr>
          <w:rFonts w:ascii="Tahoma" w:hAnsi="Tahoma" w:cs="Tahoma"/>
          <w:b/>
          <w:sz w:val="22"/>
          <w:szCs w:val="22"/>
        </w:rPr>
      </w:pPr>
      <w:r w:rsidRPr="00585463">
        <w:rPr>
          <w:rFonts w:ascii="Tahoma" w:hAnsi="Tahoma" w:cs="Tahoma"/>
          <w:b/>
          <w:sz w:val="22"/>
          <w:szCs w:val="22"/>
        </w:rPr>
        <w:t>PRAVNI AKT O SKUPNI IZVEDBI NAROČILA</w:t>
      </w:r>
    </w:p>
    <w:p w14:paraId="63763836" w14:textId="77777777" w:rsidR="007E2FFF" w:rsidRPr="00585463" w:rsidRDefault="007E2FFF" w:rsidP="00A62419">
      <w:pPr>
        <w:keepNext/>
        <w:keepLines/>
        <w:jc w:val="both"/>
        <w:rPr>
          <w:rFonts w:ascii="Tahoma" w:hAnsi="Tahoma" w:cs="Tahoma"/>
        </w:rPr>
      </w:pPr>
    </w:p>
    <w:p w14:paraId="495751C6" w14:textId="77777777" w:rsidR="007E2FFF" w:rsidRPr="00585463" w:rsidRDefault="007E2FFF" w:rsidP="00A62419">
      <w:pPr>
        <w:keepNext/>
        <w:keepLines/>
        <w:jc w:val="both"/>
        <w:rPr>
          <w:rFonts w:ascii="Tahoma" w:hAnsi="Tahoma" w:cs="Tahoma"/>
        </w:rPr>
      </w:pPr>
      <w:r>
        <w:rPr>
          <w:rFonts w:ascii="Tahoma" w:hAnsi="Tahoma" w:cs="Tahoma"/>
        </w:rPr>
        <w:t>Za Obrazcem k</w:t>
      </w:r>
      <w:r w:rsidRPr="00585463">
        <w:rPr>
          <w:rFonts w:ascii="Tahoma" w:hAnsi="Tahoma" w:cs="Tahoma"/>
        </w:rPr>
        <w:t xml:space="preserve"> prilogi 1 se priloži pravni akt o skupni izvedbi naročila, podpisan in žigosan s strani vseh ponudnikov, ki sodelujejo pri izvedbi naročila.</w:t>
      </w:r>
    </w:p>
    <w:p w14:paraId="35E8F0D2" w14:textId="77777777" w:rsidR="007F1A87" w:rsidRDefault="007F1A87" w:rsidP="00A62419">
      <w:pPr>
        <w:keepNext/>
        <w:keepLines/>
        <w:tabs>
          <w:tab w:val="left" w:pos="567"/>
          <w:tab w:val="num" w:pos="851"/>
          <w:tab w:val="left" w:pos="993"/>
        </w:tabs>
        <w:jc w:val="both"/>
        <w:rPr>
          <w:rFonts w:ascii="Tahoma" w:hAnsi="Tahoma" w:cs="Tahoma"/>
          <w:i/>
          <w:sz w:val="16"/>
          <w:szCs w:val="18"/>
        </w:rPr>
      </w:pPr>
    </w:p>
    <w:p w14:paraId="446B849A"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BCAD964"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002BC2D"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3F9E515"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04D65590"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2D9D1D40"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7F77F2F8"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37B10250"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1CB29866"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0A8D32A9"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5DD3A4F"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7312DC63"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359DAD30"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7D09E193"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7F1FCE1E"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02334FB6"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0585A182"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7291A808"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58E82764"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5D3C18FE"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597B72A"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085ABFDF"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1C7F79EC"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1751724"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405BA0F"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4ABFC690"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3A31587B"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121C3C2E"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03D6DDA"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2FAC266D"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7A4B0274"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2AAA1AB2"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5ACEF08F"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4FEF8C3E"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33E40EC0"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4F16A8A0"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334FE9E7"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1BCD0C5A"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245F8C79"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009CC525"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1943BEFC"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57029945"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19BEDB9A"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49FB518D"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49746750"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11AC40C8"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183DEE88"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1AF4A1E3"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35F34A12"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516D6EC1"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E3EB043"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75FCE57C"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01FCBCAA"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57DE678D"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0A3762FF"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09DD81CB" w14:textId="75989A4E" w:rsidR="007E2FFF" w:rsidRDefault="007E2FFF" w:rsidP="00A62419">
      <w:pPr>
        <w:keepNext/>
        <w:keepLines/>
        <w:tabs>
          <w:tab w:val="left" w:pos="567"/>
          <w:tab w:val="num" w:pos="851"/>
          <w:tab w:val="left" w:pos="993"/>
        </w:tabs>
        <w:jc w:val="both"/>
        <w:rPr>
          <w:rFonts w:ascii="Tahoma" w:hAnsi="Tahoma" w:cs="Tahoma"/>
          <w:i/>
          <w:sz w:val="16"/>
          <w:szCs w:val="18"/>
        </w:rPr>
      </w:pPr>
    </w:p>
    <w:p w14:paraId="7A6498F2" w14:textId="77777777" w:rsidR="00E31120" w:rsidRDefault="00E31120" w:rsidP="00A62419">
      <w:pPr>
        <w:keepNext/>
        <w:keepLines/>
        <w:tabs>
          <w:tab w:val="left" w:pos="567"/>
          <w:tab w:val="num" w:pos="851"/>
          <w:tab w:val="left" w:pos="993"/>
        </w:tabs>
        <w:jc w:val="both"/>
        <w:rPr>
          <w:rFonts w:ascii="Tahoma" w:hAnsi="Tahoma" w:cs="Tahoma"/>
          <w:i/>
          <w:sz w:val="16"/>
          <w:szCs w:val="18"/>
        </w:rPr>
      </w:pPr>
    </w:p>
    <w:p w14:paraId="11C90238"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766DE08"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7060C1E1" w14:textId="77777777" w:rsidR="007E2FFF" w:rsidRDefault="007E2FFF" w:rsidP="00A62419">
      <w:pPr>
        <w:keepNext/>
        <w:keepLines/>
        <w:tabs>
          <w:tab w:val="left" w:pos="567"/>
          <w:tab w:val="num" w:pos="851"/>
          <w:tab w:val="left" w:pos="993"/>
        </w:tabs>
        <w:jc w:val="both"/>
        <w:rPr>
          <w:rFonts w:ascii="Tahoma" w:hAnsi="Tahoma" w:cs="Tahoma"/>
          <w:i/>
          <w:sz w:val="16"/>
          <w:szCs w:val="18"/>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850"/>
        <w:gridCol w:w="284"/>
      </w:tblGrid>
      <w:tr w:rsidR="00E94B07" w:rsidRPr="00E94B07" w14:paraId="24BBF26A" w14:textId="77777777" w:rsidTr="00486DA6">
        <w:tc>
          <w:tcPr>
            <w:tcW w:w="608" w:type="dxa"/>
            <w:tcBorders>
              <w:right w:val="nil"/>
            </w:tcBorders>
          </w:tcPr>
          <w:p w14:paraId="7B065A84" w14:textId="77777777" w:rsidR="00E94B07" w:rsidRPr="00E94B07" w:rsidRDefault="00E94B07" w:rsidP="00E94B07">
            <w:pPr>
              <w:keepNext/>
              <w:keepLines/>
              <w:jc w:val="both"/>
              <w:rPr>
                <w:rFonts w:ascii="Tahoma" w:hAnsi="Tahoma" w:cs="Tahoma"/>
              </w:rPr>
            </w:pPr>
            <w:r w:rsidRPr="00E94B07">
              <w:lastRenderedPageBreak/>
              <w:br w:type="page"/>
            </w:r>
            <w:r w:rsidRPr="00E94B07">
              <w:br w:type="page"/>
            </w:r>
            <w:r w:rsidRPr="00E94B07">
              <w:br w:type="page"/>
            </w:r>
            <w:r w:rsidRPr="00E94B07">
              <w:br w:type="page"/>
            </w:r>
            <w:r w:rsidRPr="00E94B07">
              <w:rPr>
                <w:rFonts w:ascii="Tahoma" w:hAnsi="Tahoma" w:cs="Tahoma"/>
              </w:rPr>
              <w:br w:type="page"/>
            </w:r>
            <w:r w:rsidRPr="00E94B07">
              <w:rPr>
                <w:rFonts w:ascii="Tahoma" w:hAnsi="Tahoma" w:cs="Tahoma"/>
                <w:b/>
              </w:rPr>
              <w:br w:type="page"/>
            </w:r>
            <w:r w:rsidRPr="00E94B07">
              <w:rPr>
                <w:rFonts w:ascii="Tahoma" w:hAnsi="Tahoma" w:cs="Tahoma"/>
              </w:rPr>
              <w:br w:type="page"/>
            </w:r>
          </w:p>
        </w:tc>
        <w:tc>
          <w:tcPr>
            <w:tcW w:w="7579" w:type="dxa"/>
            <w:tcBorders>
              <w:left w:val="nil"/>
              <w:right w:val="single" w:sz="4" w:space="0" w:color="auto"/>
            </w:tcBorders>
            <w:vAlign w:val="bottom"/>
          </w:tcPr>
          <w:p w14:paraId="3DCB7DE7" w14:textId="77783C1B" w:rsidR="00E94B07" w:rsidRPr="00E94B07" w:rsidRDefault="00E94B07" w:rsidP="00E94B07">
            <w:pPr>
              <w:keepNext/>
              <w:keepLines/>
              <w:rPr>
                <w:rFonts w:ascii="Tahoma" w:hAnsi="Tahoma" w:cs="Tahoma"/>
              </w:rPr>
            </w:pPr>
            <w:r w:rsidRPr="00E94B07">
              <w:rPr>
                <w:rFonts w:ascii="Tahoma" w:hAnsi="Tahoma" w:cs="Tahoma"/>
              </w:rPr>
              <w:t>P</w:t>
            </w:r>
            <w:r>
              <w:rPr>
                <w:rFonts w:ascii="Tahoma" w:hAnsi="Tahoma" w:cs="Tahoma"/>
              </w:rPr>
              <w:t>ONUDBA</w:t>
            </w:r>
          </w:p>
        </w:tc>
        <w:tc>
          <w:tcPr>
            <w:tcW w:w="850" w:type="dxa"/>
            <w:tcBorders>
              <w:top w:val="single" w:sz="4" w:space="0" w:color="auto"/>
              <w:left w:val="single" w:sz="4" w:space="0" w:color="auto"/>
              <w:bottom w:val="single" w:sz="4" w:space="0" w:color="auto"/>
              <w:right w:val="nil"/>
            </w:tcBorders>
          </w:tcPr>
          <w:p w14:paraId="42A9DBD0" w14:textId="77777777" w:rsidR="00E94B07" w:rsidRPr="00E94B07" w:rsidRDefault="00E94B07" w:rsidP="00E94B07">
            <w:pPr>
              <w:keepNext/>
              <w:keepLines/>
              <w:jc w:val="both"/>
              <w:rPr>
                <w:rFonts w:ascii="Tahoma" w:hAnsi="Tahoma" w:cs="Tahoma"/>
                <w:b/>
                <w:iCs/>
              </w:rPr>
            </w:pPr>
            <w:r w:rsidRPr="00E94B07">
              <w:rPr>
                <w:rFonts w:ascii="Tahoma" w:hAnsi="Tahoma" w:cs="Tahoma"/>
                <w:b/>
                <w:iCs/>
              </w:rPr>
              <w:t xml:space="preserve">Priloga </w:t>
            </w:r>
          </w:p>
        </w:tc>
        <w:tc>
          <w:tcPr>
            <w:tcW w:w="284" w:type="dxa"/>
            <w:tcBorders>
              <w:top w:val="single" w:sz="4" w:space="0" w:color="auto"/>
              <w:left w:val="nil"/>
              <w:bottom w:val="single" w:sz="4" w:space="0" w:color="auto"/>
              <w:right w:val="single" w:sz="4" w:space="0" w:color="auto"/>
            </w:tcBorders>
          </w:tcPr>
          <w:p w14:paraId="09628CB0" w14:textId="77777777" w:rsidR="00E94B07" w:rsidRPr="00E94B07" w:rsidRDefault="00E94B07" w:rsidP="00E94B07">
            <w:pPr>
              <w:keepNext/>
              <w:keepLines/>
              <w:jc w:val="both"/>
              <w:rPr>
                <w:rFonts w:ascii="Tahoma" w:hAnsi="Tahoma" w:cs="Tahoma"/>
                <w:b/>
                <w:iCs/>
              </w:rPr>
            </w:pPr>
            <w:r w:rsidRPr="00E94B07">
              <w:rPr>
                <w:rFonts w:ascii="Tahoma" w:hAnsi="Tahoma" w:cs="Tahoma"/>
                <w:b/>
                <w:iCs/>
              </w:rPr>
              <w:t>2</w:t>
            </w:r>
          </w:p>
        </w:tc>
      </w:tr>
    </w:tbl>
    <w:p w14:paraId="0934C18A" w14:textId="47F18BCC" w:rsidR="00E94B07" w:rsidRDefault="00E94B07" w:rsidP="00A62419">
      <w:pPr>
        <w:keepNext/>
        <w:keepLines/>
        <w:jc w:val="both"/>
        <w:rPr>
          <w:rFonts w:ascii="Tahoma" w:hAnsi="Tahoma" w:cs="Tahoma"/>
          <w:b/>
          <w:highlight w:val="yellow"/>
        </w:rPr>
      </w:pPr>
    </w:p>
    <w:p w14:paraId="3B033131" w14:textId="39CACE56" w:rsidR="00E94B07" w:rsidRPr="00CE1BAD" w:rsidRDefault="00E94B07" w:rsidP="00A62419">
      <w:pPr>
        <w:keepNext/>
        <w:keepLines/>
        <w:jc w:val="both"/>
        <w:rPr>
          <w:rFonts w:ascii="Tahoma" w:hAnsi="Tahoma" w:cs="Tahoma"/>
          <w:b/>
        </w:rPr>
      </w:pPr>
      <w:r w:rsidRPr="00A140BB">
        <w:rPr>
          <w:rFonts w:ascii="Tahoma" w:hAnsi="Tahoma" w:cs="Tahoma"/>
        </w:rPr>
        <w:t>PONUDBA št.:  ___________</w:t>
      </w:r>
      <w:r>
        <w:rPr>
          <w:rFonts w:ascii="Tahoma" w:hAnsi="Tahoma" w:cs="Tahoma"/>
        </w:rPr>
        <w:t xml:space="preserve"> za</w:t>
      </w:r>
    </w:p>
    <w:p w14:paraId="77B08EFF" w14:textId="77777777" w:rsidR="00E94B07" w:rsidRDefault="00E94B07" w:rsidP="00A62419">
      <w:pPr>
        <w:keepNext/>
        <w:keepLines/>
        <w:jc w:val="both"/>
        <w:rPr>
          <w:rFonts w:ascii="Tahoma" w:hAnsi="Tahoma" w:cs="Tahoma"/>
          <w:b/>
        </w:rPr>
      </w:pPr>
    </w:p>
    <w:p w14:paraId="0DFC3358" w14:textId="7C202175" w:rsidR="007E2FFF" w:rsidRDefault="007E2FFF" w:rsidP="00A62419">
      <w:pPr>
        <w:keepNext/>
        <w:keepLines/>
        <w:jc w:val="both"/>
        <w:rPr>
          <w:rFonts w:ascii="Tahoma" w:hAnsi="Tahoma" w:cs="Tahoma"/>
          <w:b/>
        </w:rPr>
      </w:pPr>
      <w:r w:rsidRPr="00CE1BAD">
        <w:rPr>
          <w:rFonts w:ascii="Tahoma" w:hAnsi="Tahoma" w:cs="Tahoma"/>
          <w:b/>
        </w:rPr>
        <w:t>Javno naročilo</w:t>
      </w:r>
      <w:r w:rsidRPr="00E82F1C">
        <w:rPr>
          <w:rFonts w:ascii="Tahoma" w:hAnsi="Tahoma" w:cs="Tahoma"/>
          <w:b/>
        </w:rPr>
        <w:t xml:space="preserve">: </w:t>
      </w:r>
      <w:r w:rsidR="0088435B" w:rsidRPr="0088435B">
        <w:rPr>
          <w:rFonts w:ascii="Tahoma" w:hAnsi="Tahoma" w:cs="Tahoma"/>
          <w:b/>
        </w:rPr>
        <w:t>VKS-61/25 Vzdrževanje, servisiranje in dobava rezervnih delov ter obnove rezalnih gredi za drobilec MTB za obdobje 36 mesecev</w:t>
      </w:r>
    </w:p>
    <w:p w14:paraId="1F4A6653" w14:textId="77777777" w:rsidR="00C25DD1" w:rsidRDefault="00C25DD1" w:rsidP="00A62419">
      <w:pPr>
        <w:keepNext/>
        <w:keepLines/>
        <w:jc w:val="both"/>
        <w:rPr>
          <w:rFonts w:ascii="Tahoma" w:hAnsi="Tahoma" w:cs="Tahoma"/>
          <w:b/>
          <w:highlight w:val="yellow"/>
        </w:rPr>
      </w:pPr>
    </w:p>
    <w:p w14:paraId="4545A69D" w14:textId="77777777" w:rsidR="00E94B07" w:rsidRPr="00A140BB" w:rsidRDefault="00E94B07" w:rsidP="00E94B07">
      <w:pPr>
        <w:keepNext/>
        <w:keepLines/>
        <w:ind w:left="1080" w:hanging="1080"/>
        <w:jc w:val="both"/>
        <w:rPr>
          <w:rFonts w:ascii="Tahoma" w:hAnsi="Tahoma" w:cs="Tahoma"/>
          <w:b/>
        </w:rPr>
      </w:pPr>
      <w:r w:rsidRPr="00A140BB">
        <w:rPr>
          <w:rFonts w:ascii="Tahoma" w:hAnsi="Tahoma" w:cs="Tahoma"/>
        </w:rPr>
        <w:t>Ponudbo oddajamo (označi):</w:t>
      </w:r>
      <w:r w:rsidRPr="00A140BB">
        <w:rPr>
          <w:rFonts w:ascii="Tahoma" w:hAnsi="Tahoma" w:cs="Tahoma"/>
          <w:b/>
        </w:rPr>
        <w:t xml:space="preserve"> </w:t>
      </w:r>
    </w:p>
    <w:p w14:paraId="1C15B5FF" w14:textId="77777777" w:rsidR="00E94B07" w:rsidRPr="00A140BB" w:rsidRDefault="00E94B07" w:rsidP="00E94B07">
      <w:pPr>
        <w:keepNext/>
        <w:keepLines/>
        <w:ind w:left="1080" w:hanging="1080"/>
        <w:jc w:val="both"/>
        <w:rPr>
          <w:rFonts w:ascii="Tahoma" w:hAnsi="Tahoma" w:cs="Tahoma"/>
          <w:b/>
          <w:sz w:val="18"/>
          <w:szCs w:val="18"/>
        </w:rPr>
      </w:pPr>
    </w:p>
    <w:p w14:paraId="07F3ACC4" w14:textId="77777777" w:rsidR="00E94B07" w:rsidRPr="00A140BB" w:rsidRDefault="00E94B07" w:rsidP="00E94B07">
      <w:pPr>
        <w:keepNext/>
        <w:keepLines/>
        <w:ind w:left="1080" w:hanging="1080"/>
        <w:jc w:val="both"/>
        <w:rPr>
          <w:rFonts w:ascii="Tahoma" w:hAnsi="Tahoma" w:cs="Tahoma"/>
          <w:bCs/>
          <w:sz w:val="18"/>
          <w:szCs w:val="18"/>
        </w:rPr>
      </w:pPr>
      <w:r w:rsidRPr="00A140BB">
        <w:rPr>
          <w:rFonts w:ascii="Tahoma" w:hAnsi="Tahoma" w:cs="Tahoma"/>
          <w:b/>
          <w:noProof/>
          <w:sz w:val="18"/>
          <w:szCs w:val="18"/>
        </w:rPr>
        <mc:AlternateContent>
          <mc:Choice Requires="wps">
            <w:drawing>
              <wp:anchor distT="0" distB="0" distL="114300" distR="114300" simplePos="0" relativeHeight="251662336" behindDoc="0" locked="0" layoutInCell="1" allowOverlap="1" wp14:anchorId="09141FA2" wp14:editId="640E2E7D">
                <wp:simplePos x="0" y="0"/>
                <wp:positionH relativeFrom="margin">
                  <wp:posOffset>1509598</wp:posOffset>
                </wp:positionH>
                <wp:positionV relativeFrom="paragraph">
                  <wp:posOffset>12119</wp:posOffset>
                </wp:positionV>
                <wp:extent cx="260985" cy="233045"/>
                <wp:effectExtent l="0" t="0" r="24765" b="14605"/>
                <wp:wrapNone/>
                <wp:docPr id="34" name="Pravokotnik 34"/>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528EF6AD" w14:textId="77777777" w:rsidR="00E94B07" w:rsidRPr="007A6555" w:rsidRDefault="00E94B07" w:rsidP="00E94B07">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141FA2" id="Pravokotnik 34" o:spid="_x0000_s1026" style="position:absolute;left:0;text-align:left;margin-left:118.85pt;margin-top:.95pt;width:20.55pt;height:18.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" filled="f" strokecolor="windowText" strokeweight="1pt">
                <v:textbox inset="1mm,0,0,0">
                  <w:txbxContent>
                    <w:p w14:paraId="528EF6AD" w14:textId="77777777" w:rsidR="00E94B07" w:rsidRPr="007A6555" w:rsidRDefault="00E94B07" w:rsidP="00E94B07">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A140BB">
        <w:rPr>
          <w:rFonts w:ascii="Tahoma" w:hAnsi="Tahoma" w:cs="Tahoma"/>
          <w:b/>
          <w:noProof/>
          <w:sz w:val="18"/>
          <w:szCs w:val="18"/>
        </w:rPr>
        <mc:AlternateContent>
          <mc:Choice Requires="wps">
            <w:drawing>
              <wp:anchor distT="0" distB="0" distL="114300" distR="114300" simplePos="0" relativeHeight="251659264" behindDoc="0" locked="0" layoutInCell="1" allowOverlap="1" wp14:anchorId="0F1A6ACC" wp14:editId="037FD17B">
                <wp:simplePos x="0" y="0"/>
                <wp:positionH relativeFrom="margin">
                  <wp:posOffset>150495</wp:posOffset>
                </wp:positionH>
                <wp:positionV relativeFrom="paragraph">
                  <wp:posOffset>5080</wp:posOffset>
                </wp:positionV>
                <wp:extent cx="260985" cy="233045"/>
                <wp:effectExtent l="0" t="0" r="24765" b="14605"/>
                <wp:wrapNone/>
                <wp:docPr id="3" name="Pravokotnik 3"/>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221C5E80" w14:textId="77777777" w:rsidR="00E94B07" w:rsidRPr="007A6555" w:rsidRDefault="00E94B07" w:rsidP="00E94B07">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1A6ACC" id="Pravokotnik 3" o:spid="_x0000_s1027" style="position:absolute;left:0;text-align:left;margin-left:11.85pt;margin-top:.4pt;width:20.55pt;height:18.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" filled="f" strokecolor="windowText" strokeweight="1pt">
                <v:textbox inset="1mm,0,0,0">
                  <w:txbxContent>
                    <w:p w14:paraId="221C5E80" w14:textId="77777777" w:rsidR="00E94B07" w:rsidRPr="007A6555" w:rsidRDefault="00E94B07" w:rsidP="00E94B07">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A140BB">
        <w:rPr>
          <w:rFonts w:ascii="Tahoma" w:hAnsi="Tahoma" w:cs="Tahoma"/>
          <w:b/>
          <w:noProof/>
          <w:sz w:val="18"/>
          <w:szCs w:val="18"/>
        </w:rPr>
        <mc:AlternateContent>
          <mc:Choice Requires="wps">
            <w:drawing>
              <wp:anchor distT="0" distB="0" distL="114300" distR="114300" simplePos="0" relativeHeight="251660288" behindDoc="0" locked="0" layoutInCell="1" allowOverlap="1" wp14:anchorId="59940617" wp14:editId="1EBA9938">
                <wp:simplePos x="0" y="0"/>
                <wp:positionH relativeFrom="margin">
                  <wp:posOffset>2977515</wp:posOffset>
                </wp:positionH>
                <wp:positionV relativeFrom="paragraph">
                  <wp:posOffset>5080</wp:posOffset>
                </wp:positionV>
                <wp:extent cx="260985" cy="242570"/>
                <wp:effectExtent l="0" t="0" r="24765" b="24130"/>
                <wp:wrapNone/>
                <wp:docPr id="4" name="Pravokotnik 4"/>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0D4EAE31" w14:textId="77777777" w:rsidR="00E94B07" w:rsidRPr="007A6555" w:rsidRDefault="00E94B07" w:rsidP="00E94B07">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940617" id="Pravokotnik 4" o:spid="_x0000_s1028" style="position:absolute;left:0;text-align:left;margin-left:234.45pt;margin-top:.4pt;width:20.55pt;height:19.1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" filled="f" strokecolor="windowText" strokeweight="1pt">
                <v:textbox inset="1mm,0,0,0">
                  <w:txbxContent>
                    <w:p w14:paraId="0D4EAE31" w14:textId="77777777" w:rsidR="00E94B07" w:rsidRPr="007A6555" w:rsidRDefault="00E94B07" w:rsidP="00E94B07">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A140BB">
        <w:rPr>
          <w:rFonts w:ascii="Tahoma" w:hAnsi="Tahoma" w:cs="Tahoma"/>
          <w:b/>
          <w:noProof/>
          <w:sz w:val="18"/>
          <w:szCs w:val="18"/>
        </w:rPr>
        <mc:AlternateContent>
          <mc:Choice Requires="wps">
            <w:drawing>
              <wp:anchor distT="0" distB="0" distL="114300" distR="114300" simplePos="0" relativeHeight="251661312" behindDoc="0" locked="0" layoutInCell="1" allowOverlap="1" wp14:anchorId="7794AC4B" wp14:editId="1DA2A6DE">
                <wp:simplePos x="0" y="0"/>
                <wp:positionH relativeFrom="margin">
                  <wp:posOffset>4395768</wp:posOffset>
                </wp:positionH>
                <wp:positionV relativeFrom="paragraph">
                  <wp:posOffset>5456</wp:posOffset>
                </wp:positionV>
                <wp:extent cx="251927" cy="242596"/>
                <wp:effectExtent l="0" t="0" r="15240" b="24130"/>
                <wp:wrapNone/>
                <wp:docPr id="5" name="Pravokotnik 5"/>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49998BCC" w14:textId="77777777" w:rsidR="00E94B07" w:rsidRPr="007A6555" w:rsidRDefault="00E94B07" w:rsidP="00E94B07">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94AC4B" id="Pravokotnik 5" o:spid="_x0000_s1029" style="position:absolute;left:0;text-align:left;margin-left:346.1pt;margin-top:.45pt;width:19.85pt;height:19.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" filled="f" strokecolor="windowText" strokeweight="1pt">
                <v:textbox inset="1mm,0,0,0">
                  <w:txbxContent>
                    <w:p w14:paraId="49998BCC" w14:textId="77777777" w:rsidR="00E94B07" w:rsidRPr="007A6555" w:rsidRDefault="00E94B07" w:rsidP="00E94B07">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A140BB">
        <w:rPr>
          <w:rFonts w:ascii="Tahoma" w:hAnsi="Tahoma" w:cs="Tahoma"/>
          <w:b/>
          <w:sz w:val="18"/>
          <w:szCs w:val="18"/>
        </w:rPr>
        <w:t xml:space="preserve">               </w:t>
      </w:r>
      <w:r w:rsidRPr="00A140BB">
        <w:rPr>
          <w:rFonts w:ascii="Tahoma" w:hAnsi="Tahoma" w:cs="Tahoma"/>
          <w:bCs/>
          <w:sz w:val="18"/>
          <w:szCs w:val="18"/>
        </w:rPr>
        <w:t xml:space="preserve">samostojno         </w:t>
      </w:r>
      <w:r w:rsidRPr="00A140BB">
        <w:rPr>
          <w:rFonts w:ascii="Tahoma" w:hAnsi="Tahoma" w:cs="Tahoma"/>
          <w:b/>
          <w:sz w:val="18"/>
          <w:szCs w:val="18"/>
        </w:rPr>
        <w:t xml:space="preserve">                </w:t>
      </w:r>
      <w:r w:rsidRPr="00A140BB">
        <w:rPr>
          <w:rFonts w:ascii="Tahoma" w:hAnsi="Tahoma" w:cs="Tahoma"/>
          <w:bCs/>
          <w:sz w:val="18"/>
          <w:szCs w:val="18"/>
        </w:rPr>
        <w:t>skupna ponudba</w:t>
      </w:r>
      <w:r w:rsidRPr="00A140BB">
        <w:rPr>
          <w:rFonts w:ascii="Tahoma" w:hAnsi="Tahoma" w:cs="Tahoma"/>
          <w:b/>
          <w:sz w:val="18"/>
          <w:szCs w:val="18"/>
        </w:rPr>
        <w:t xml:space="preserve">                 </w:t>
      </w:r>
      <w:r w:rsidRPr="00A140BB">
        <w:rPr>
          <w:rFonts w:ascii="Tahoma" w:hAnsi="Tahoma" w:cs="Tahoma"/>
          <w:bCs/>
          <w:sz w:val="18"/>
          <w:szCs w:val="18"/>
        </w:rPr>
        <w:t xml:space="preserve">s podizvajalci                     uporaba zmogljivosti </w:t>
      </w:r>
    </w:p>
    <w:p w14:paraId="2A37865D" w14:textId="77777777" w:rsidR="00E94B07" w:rsidRPr="00A140BB" w:rsidRDefault="00E94B07" w:rsidP="00E94B07">
      <w:pPr>
        <w:keepNext/>
        <w:keepLines/>
        <w:ind w:left="1080" w:hanging="1080"/>
        <w:jc w:val="both"/>
        <w:rPr>
          <w:rFonts w:ascii="Tahoma" w:hAnsi="Tahoma" w:cs="Tahoma"/>
          <w:b/>
          <w:sz w:val="18"/>
          <w:szCs w:val="18"/>
        </w:rPr>
      </w:pPr>
      <w:r w:rsidRPr="00A140BB">
        <w:rPr>
          <w:rFonts w:ascii="Tahoma" w:hAnsi="Tahoma" w:cs="Tahoma"/>
          <w:bCs/>
          <w:sz w:val="18"/>
          <w:szCs w:val="18"/>
        </w:rPr>
        <w:t xml:space="preserve">                                            </w:t>
      </w:r>
      <w:r>
        <w:rPr>
          <w:rFonts w:ascii="Tahoma" w:hAnsi="Tahoma" w:cs="Tahoma"/>
          <w:bCs/>
          <w:sz w:val="18"/>
          <w:szCs w:val="18"/>
        </w:rPr>
        <w:t xml:space="preserve">   </w:t>
      </w:r>
      <w:r w:rsidRPr="00A140BB">
        <w:rPr>
          <w:rFonts w:ascii="Tahoma" w:hAnsi="Tahoma" w:cs="Tahoma"/>
          <w:bCs/>
          <w:sz w:val="18"/>
          <w:szCs w:val="18"/>
        </w:rPr>
        <w:t xml:space="preserve">                                                                                      drugih subjektov</w:t>
      </w:r>
    </w:p>
    <w:p w14:paraId="2F2A693D" w14:textId="77777777" w:rsidR="00E94B07" w:rsidRPr="00A140BB" w:rsidRDefault="00E94B07" w:rsidP="00E94B07">
      <w:pPr>
        <w:keepNext/>
        <w:keepLines/>
        <w:ind w:left="1080" w:hanging="1080"/>
        <w:jc w:val="both"/>
        <w:rPr>
          <w:rFonts w:ascii="Tahoma" w:hAnsi="Tahoma" w:cs="Tahoma"/>
          <w:b/>
        </w:rPr>
      </w:pPr>
    </w:p>
    <w:p w14:paraId="7954873C" w14:textId="77777777" w:rsidR="007E2FFF" w:rsidRDefault="007E2FFF" w:rsidP="00E94B07">
      <w:pPr>
        <w:keepNext/>
        <w:keepLines/>
        <w:jc w:val="both"/>
        <w:rPr>
          <w:rFonts w:ascii="Tahoma" w:hAnsi="Tahoma" w:cs="Tahoma"/>
          <w:b/>
        </w:rPr>
      </w:pPr>
    </w:p>
    <w:p w14:paraId="3AD51031" w14:textId="78CC74A2" w:rsidR="007E2FFF" w:rsidRDefault="007E2FFF" w:rsidP="00A62419">
      <w:pPr>
        <w:keepNext/>
        <w:keepLines/>
        <w:numPr>
          <w:ilvl w:val="0"/>
          <w:numId w:val="25"/>
        </w:numPr>
        <w:tabs>
          <w:tab w:val="clear" w:pos="720"/>
        </w:tabs>
        <w:ind w:left="426" w:hanging="426"/>
        <w:rPr>
          <w:rFonts w:ascii="Tahoma" w:hAnsi="Tahoma" w:cs="Tahoma"/>
          <w:b/>
        </w:rPr>
      </w:pPr>
      <w:r>
        <w:rPr>
          <w:rFonts w:ascii="Tahoma" w:hAnsi="Tahoma" w:cs="Tahoma"/>
          <w:b/>
        </w:rPr>
        <w:t xml:space="preserve">SKUPNA </w:t>
      </w:r>
      <w:r w:rsidRPr="00CE1BAD">
        <w:rPr>
          <w:rFonts w:ascii="Tahoma" w:hAnsi="Tahoma" w:cs="Tahoma"/>
          <w:b/>
        </w:rPr>
        <w:t xml:space="preserve">PONUDBENA </w:t>
      </w:r>
      <w:r>
        <w:rPr>
          <w:rFonts w:ascii="Tahoma" w:hAnsi="Tahoma" w:cs="Tahoma"/>
          <w:b/>
        </w:rPr>
        <w:t>VREDNOST</w:t>
      </w:r>
      <w:r w:rsidRPr="003A45FA">
        <w:rPr>
          <w:rFonts w:ascii="Tahoma" w:hAnsi="Tahoma" w:cs="Tahoma"/>
          <w:b/>
        </w:rPr>
        <w:t xml:space="preserve"> </w:t>
      </w:r>
      <w:r>
        <w:rPr>
          <w:rFonts w:ascii="Tahoma" w:hAnsi="Tahoma" w:cs="Tahoma"/>
          <w:b/>
        </w:rPr>
        <w:t xml:space="preserve">za </w:t>
      </w:r>
      <w:r w:rsidR="00EE4587">
        <w:rPr>
          <w:rFonts w:ascii="Tahoma" w:hAnsi="Tahoma" w:cs="Tahoma"/>
          <w:b/>
        </w:rPr>
        <w:t>36</w:t>
      </w:r>
      <w:r>
        <w:rPr>
          <w:rFonts w:ascii="Tahoma" w:hAnsi="Tahoma" w:cs="Tahoma"/>
          <w:b/>
        </w:rPr>
        <w:t xml:space="preserve"> mesecev </w:t>
      </w:r>
      <w:r w:rsidRPr="000C12A8">
        <w:rPr>
          <w:rFonts w:ascii="Tahoma" w:hAnsi="Tahoma" w:cs="Tahoma"/>
          <w:b/>
        </w:rPr>
        <w:t>V EUR:</w:t>
      </w:r>
    </w:p>
    <w:p w14:paraId="1ADB0A56" w14:textId="77777777" w:rsidR="007E2FFF" w:rsidRDefault="007E2FFF" w:rsidP="00A62419">
      <w:pPr>
        <w:keepNext/>
        <w:keepLines/>
        <w:ind w:left="426"/>
        <w:rPr>
          <w:rFonts w:ascii="Tahoma" w:hAnsi="Tahoma" w:cs="Tahoma"/>
          <w:b/>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2722"/>
      </w:tblGrid>
      <w:tr w:rsidR="007E2FFF" w:rsidRPr="00E511D1" w14:paraId="1F1F4699" w14:textId="77777777" w:rsidTr="00965A72">
        <w:tc>
          <w:tcPr>
            <w:tcW w:w="6237" w:type="dxa"/>
            <w:shd w:val="clear" w:color="auto" w:fill="auto"/>
          </w:tcPr>
          <w:p w14:paraId="6028333F" w14:textId="77777777" w:rsidR="007E2FFF" w:rsidRPr="00E511D1" w:rsidRDefault="007E2FFF" w:rsidP="00A62419">
            <w:pPr>
              <w:keepNext/>
              <w:keepLines/>
              <w:rPr>
                <w:rFonts w:ascii="Tahoma" w:hAnsi="Tahoma" w:cs="Tahoma"/>
              </w:rPr>
            </w:pPr>
          </w:p>
          <w:p w14:paraId="0142E5F6" w14:textId="5129E056" w:rsidR="007E2FFF" w:rsidRPr="00760BE9" w:rsidRDefault="007E2FFF" w:rsidP="00A62419">
            <w:pPr>
              <w:keepNext/>
              <w:keepLines/>
              <w:rPr>
                <w:rFonts w:ascii="Tahoma" w:hAnsi="Tahoma" w:cs="Tahoma"/>
                <w:b/>
              </w:rPr>
            </w:pPr>
            <w:r>
              <w:rPr>
                <w:rFonts w:ascii="Tahoma" w:hAnsi="Tahoma" w:cs="Tahoma"/>
                <w:b/>
              </w:rPr>
              <w:t xml:space="preserve">SKUPNA </w:t>
            </w:r>
            <w:r w:rsidRPr="00760BE9">
              <w:rPr>
                <w:rFonts w:ascii="Tahoma" w:hAnsi="Tahoma" w:cs="Tahoma"/>
                <w:b/>
              </w:rPr>
              <w:t xml:space="preserve">PONUDBENA </w:t>
            </w:r>
            <w:r>
              <w:rPr>
                <w:rFonts w:ascii="Tahoma" w:hAnsi="Tahoma" w:cs="Tahoma"/>
                <w:b/>
              </w:rPr>
              <w:t>VREDNOST</w:t>
            </w:r>
            <w:r w:rsidRPr="00760BE9">
              <w:rPr>
                <w:rFonts w:ascii="Tahoma" w:hAnsi="Tahoma" w:cs="Tahoma"/>
                <w:b/>
              </w:rPr>
              <w:t xml:space="preserve"> brez DDV</w:t>
            </w:r>
            <w:r>
              <w:rPr>
                <w:rFonts w:ascii="Tahoma" w:hAnsi="Tahoma" w:cs="Tahoma"/>
                <w:b/>
              </w:rPr>
              <w:t xml:space="preserve"> </w:t>
            </w:r>
            <w:r w:rsidRPr="003A45FA">
              <w:rPr>
                <w:rFonts w:ascii="Tahoma" w:hAnsi="Tahoma" w:cs="Tahoma"/>
              </w:rPr>
              <w:t xml:space="preserve">(za </w:t>
            </w:r>
            <w:r w:rsidR="00EE4587">
              <w:rPr>
                <w:rFonts w:ascii="Tahoma" w:hAnsi="Tahoma" w:cs="Tahoma"/>
              </w:rPr>
              <w:t>36</w:t>
            </w:r>
            <w:r w:rsidRPr="003A45FA">
              <w:rPr>
                <w:rFonts w:ascii="Tahoma" w:hAnsi="Tahoma" w:cs="Tahoma"/>
              </w:rPr>
              <w:t xml:space="preserve"> mesecev)</w:t>
            </w:r>
          </w:p>
        </w:tc>
        <w:tc>
          <w:tcPr>
            <w:tcW w:w="2722" w:type="dxa"/>
            <w:shd w:val="clear" w:color="auto" w:fill="auto"/>
            <w:vAlign w:val="center"/>
          </w:tcPr>
          <w:p w14:paraId="7E7CBB52" w14:textId="77777777" w:rsidR="007E2FFF" w:rsidRPr="00E511D1" w:rsidRDefault="007E2FFF" w:rsidP="00A62419">
            <w:pPr>
              <w:keepNext/>
              <w:keepLines/>
              <w:jc w:val="right"/>
              <w:rPr>
                <w:rFonts w:ascii="Tahoma" w:hAnsi="Tahoma" w:cs="Tahoma"/>
              </w:rPr>
            </w:pPr>
          </w:p>
          <w:p w14:paraId="122B3865" w14:textId="77777777" w:rsidR="007E2FFF" w:rsidRPr="00E511D1" w:rsidRDefault="007E2FFF" w:rsidP="00A62419">
            <w:pPr>
              <w:keepNext/>
              <w:keepLines/>
              <w:jc w:val="right"/>
              <w:rPr>
                <w:rFonts w:ascii="Tahoma" w:hAnsi="Tahoma" w:cs="Tahoma"/>
              </w:rPr>
            </w:pPr>
            <w:r w:rsidRPr="00E511D1">
              <w:rPr>
                <w:rFonts w:ascii="Tahoma" w:hAnsi="Tahoma" w:cs="Tahoma"/>
              </w:rPr>
              <w:t>EUR</w:t>
            </w:r>
          </w:p>
        </w:tc>
      </w:tr>
      <w:tr w:rsidR="007E2FFF" w:rsidRPr="00E511D1" w14:paraId="1279DC8C" w14:textId="77777777" w:rsidTr="00965A72">
        <w:trPr>
          <w:trHeight w:val="376"/>
        </w:trPr>
        <w:tc>
          <w:tcPr>
            <w:tcW w:w="6237" w:type="dxa"/>
            <w:shd w:val="clear" w:color="auto" w:fill="auto"/>
            <w:vAlign w:val="bottom"/>
          </w:tcPr>
          <w:p w14:paraId="0DE40F23" w14:textId="77777777" w:rsidR="007E2FFF" w:rsidRPr="00876C30" w:rsidRDefault="007E2FFF" w:rsidP="00A62419">
            <w:pPr>
              <w:keepNext/>
              <w:keepLines/>
              <w:rPr>
                <w:rFonts w:ascii="Tahoma" w:hAnsi="Tahoma" w:cs="Tahoma"/>
              </w:rPr>
            </w:pPr>
            <w:r w:rsidRPr="00876C30">
              <w:rPr>
                <w:rFonts w:ascii="Tahoma" w:hAnsi="Tahoma" w:cs="Tahoma"/>
              </w:rPr>
              <w:t>DDV</w:t>
            </w:r>
            <w:r>
              <w:rPr>
                <w:rFonts w:ascii="Tahoma" w:hAnsi="Tahoma" w:cs="Tahoma"/>
              </w:rPr>
              <w:t xml:space="preserve"> …… %</w:t>
            </w:r>
          </w:p>
        </w:tc>
        <w:tc>
          <w:tcPr>
            <w:tcW w:w="2722" w:type="dxa"/>
            <w:shd w:val="clear" w:color="auto" w:fill="auto"/>
            <w:vAlign w:val="bottom"/>
          </w:tcPr>
          <w:p w14:paraId="012563FF" w14:textId="77777777" w:rsidR="007E2FFF" w:rsidRPr="00E511D1" w:rsidRDefault="007E2FFF" w:rsidP="00A62419">
            <w:pPr>
              <w:keepNext/>
              <w:keepLines/>
              <w:jc w:val="right"/>
              <w:rPr>
                <w:rFonts w:ascii="Tahoma" w:hAnsi="Tahoma" w:cs="Tahoma"/>
              </w:rPr>
            </w:pPr>
            <w:r>
              <w:rPr>
                <w:rFonts w:ascii="Tahoma" w:hAnsi="Tahoma" w:cs="Tahoma"/>
              </w:rPr>
              <w:t>EUR</w:t>
            </w:r>
          </w:p>
        </w:tc>
      </w:tr>
      <w:tr w:rsidR="007E2FFF" w:rsidRPr="00E511D1" w14:paraId="1AF999BE" w14:textId="77777777" w:rsidTr="00965A72">
        <w:tc>
          <w:tcPr>
            <w:tcW w:w="6237" w:type="dxa"/>
            <w:shd w:val="clear" w:color="auto" w:fill="auto"/>
          </w:tcPr>
          <w:p w14:paraId="680E8F18" w14:textId="77777777" w:rsidR="007E2FFF" w:rsidRPr="00E511D1" w:rsidRDefault="007E2FFF" w:rsidP="00A62419">
            <w:pPr>
              <w:keepNext/>
              <w:keepLines/>
              <w:rPr>
                <w:rFonts w:ascii="Tahoma" w:hAnsi="Tahoma" w:cs="Tahoma"/>
              </w:rPr>
            </w:pPr>
          </w:p>
          <w:p w14:paraId="119485D1" w14:textId="487CC508" w:rsidR="007E2FFF" w:rsidRPr="00E511D1" w:rsidRDefault="007E2FFF" w:rsidP="00A62419">
            <w:pPr>
              <w:keepNext/>
              <w:keepLines/>
              <w:rPr>
                <w:rFonts w:ascii="Tahoma" w:hAnsi="Tahoma" w:cs="Tahoma"/>
              </w:rPr>
            </w:pPr>
            <w:r>
              <w:rPr>
                <w:rFonts w:ascii="Tahoma" w:hAnsi="Tahoma" w:cs="Tahoma"/>
              </w:rPr>
              <w:t xml:space="preserve">SKUPNA </w:t>
            </w:r>
            <w:r w:rsidRPr="00E511D1">
              <w:rPr>
                <w:rFonts w:ascii="Tahoma" w:hAnsi="Tahoma" w:cs="Tahoma"/>
              </w:rPr>
              <w:t>PONUDBENA VREDNOST z DDV</w:t>
            </w:r>
            <w:r>
              <w:rPr>
                <w:rFonts w:ascii="Tahoma" w:hAnsi="Tahoma" w:cs="Tahoma"/>
              </w:rPr>
              <w:t xml:space="preserve"> </w:t>
            </w:r>
            <w:r w:rsidRPr="003A45FA">
              <w:rPr>
                <w:rFonts w:ascii="Tahoma" w:hAnsi="Tahoma" w:cs="Tahoma"/>
              </w:rPr>
              <w:t xml:space="preserve">(za </w:t>
            </w:r>
            <w:r w:rsidR="00EE4587">
              <w:rPr>
                <w:rFonts w:ascii="Tahoma" w:hAnsi="Tahoma" w:cs="Tahoma"/>
              </w:rPr>
              <w:t>36</w:t>
            </w:r>
            <w:r w:rsidRPr="003A45FA">
              <w:rPr>
                <w:rFonts w:ascii="Tahoma" w:hAnsi="Tahoma" w:cs="Tahoma"/>
              </w:rPr>
              <w:t xml:space="preserve"> mesecev)</w:t>
            </w:r>
          </w:p>
        </w:tc>
        <w:tc>
          <w:tcPr>
            <w:tcW w:w="2722" w:type="dxa"/>
            <w:shd w:val="clear" w:color="auto" w:fill="auto"/>
            <w:vAlign w:val="center"/>
          </w:tcPr>
          <w:p w14:paraId="09DE68EA" w14:textId="77777777" w:rsidR="007E2FFF" w:rsidRPr="00E511D1" w:rsidRDefault="007E2FFF" w:rsidP="00A62419">
            <w:pPr>
              <w:keepNext/>
              <w:keepLines/>
              <w:jc w:val="right"/>
              <w:rPr>
                <w:rFonts w:ascii="Tahoma" w:hAnsi="Tahoma" w:cs="Tahoma"/>
              </w:rPr>
            </w:pPr>
          </w:p>
          <w:p w14:paraId="346B7F26" w14:textId="77777777" w:rsidR="007E2FFF" w:rsidRPr="00E511D1" w:rsidRDefault="007E2FFF" w:rsidP="00A62419">
            <w:pPr>
              <w:keepNext/>
              <w:keepLines/>
              <w:jc w:val="right"/>
              <w:rPr>
                <w:rFonts w:ascii="Tahoma" w:hAnsi="Tahoma" w:cs="Tahoma"/>
              </w:rPr>
            </w:pPr>
            <w:r w:rsidRPr="00E511D1">
              <w:rPr>
                <w:rFonts w:ascii="Tahoma" w:hAnsi="Tahoma" w:cs="Tahoma"/>
              </w:rPr>
              <w:t>EUR</w:t>
            </w:r>
          </w:p>
        </w:tc>
      </w:tr>
    </w:tbl>
    <w:p w14:paraId="748BC5B1" w14:textId="77777777" w:rsidR="007E2FFF" w:rsidRDefault="007E2FFF" w:rsidP="00A62419">
      <w:pPr>
        <w:keepNext/>
        <w:keepLines/>
        <w:ind w:left="426"/>
        <w:rPr>
          <w:rFonts w:ascii="Tahoma" w:hAnsi="Tahoma" w:cs="Tahoma"/>
          <w:b/>
        </w:rPr>
      </w:pPr>
    </w:p>
    <w:p w14:paraId="312C15EE" w14:textId="77777777" w:rsidR="007E2FFF" w:rsidRDefault="007E2FFF" w:rsidP="00A62419">
      <w:pPr>
        <w:keepNext/>
        <w:keepLines/>
        <w:rPr>
          <w:rFonts w:ascii="Tahoma" w:hAnsi="Tahoma" w:cs="Tahoma"/>
          <w:b/>
        </w:rPr>
      </w:pPr>
    </w:p>
    <w:p w14:paraId="03522468" w14:textId="77777777" w:rsidR="008D5B2B" w:rsidRDefault="008D5B2B" w:rsidP="00A62419">
      <w:pPr>
        <w:keepNext/>
        <w:keepLines/>
        <w:numPr>
          <w:ilvl w:val="0"/>
          <w:numId w:val="25"/>
        </w:numPr>
        <w:tabs>
          <w:tab w:val="clear" w:pos="720"/>
        </w:tabs>
        <w:ind w:left="426" w:hanging="426"/>
        <w:rPr>
          <w:rFonts w:ascii="Tahoma" w:hAnsi="Tahoma" w:cs="Tahoma"/>
          <w:b/>
        </w:rPr>
      </w:pPr>
      <w:r>
        <w:rPr>
          <w:rFonts w:ascii="Tahoma" w:hAnsi="Tahoma" w:cs="Tahoma"/>
          <w:b/>
        </w:rPr>
        <w:t>GARANCIJA</w:t>
      </w:r>
    </w:p>
    <w:p w14:paraId="014B4E33" w14:textId="77777777" w:rsidR="008D5B2B" w:rsidRDefault="008D5B2B" w:rsidP="00A62419">
      <w:pPr>
        <w:keepNext/>
        <w:keepLines/>
        <w:rPr>
          <w:rFonts w:ascii="Tahoma" w:hAnsi="Tahoma" w:cs="Tahoma"/>
          <w:b/>
        </w:rPr>
      </w:pPr>
    </w:p>
    <w:p w14:paraId="4103B8A5" w14:textId="77777777" w:rsidR="00C25DD1" w:rsidRDefault="00C25DD1" w:rsidP="00A62419">
      <w:pPr>
        <w:keepNext/>
        <w:keepLines/>
        <w:tabs>
          <w:tab w:val="num" w:pos="720"/>
        </w:tabs>
        <w:jc w:val="both"/>
        <w:rPr>
          <w:rFonts w:ascii="Tahoma" w:hAnsi="Tahoma" w:cs="Tahoma"/>
        </w:rPr>
      </w:pPr>
      <w:r>
        <w:rPr>
          <w:rFonts w:ascii="Tahoma" w:hAnsi="Tahoma" w:cs="Tahoma"/>
        </w:rPr>
        <w:t>Ponudnik za dobavljeno blago (rezervne dele) in vgradnjo (zamenjavo) dobavljenega blaga zagotavlja ___________</w:t>
      </w:r>
      <w:r w:rsidRPr="00016B4D">
        <w:rPr>
          <w:rFonts w:ascii="Tahoma" w:hAnsi="Tahoma" w:cs="Tahoma"/>
        </w:rPr>
        <w:t xml:space="preserve"> mese</w:t>
      </w:r>
      <w:r>
        <w:rPr>
          <w:rFonts w:ascii="Tahoma" w:hAnsi="Tahoma" w:cs="Tahoma"/>
        </w:rPr>
        <w:t>čno garancijo</w:t>
      </w:r>
      <w:r w:rsidRPr="00016B4D">
        <w:rPr>
          <w:rFonts w:ascii="Tahoma" w:hAnsi="Tahoma" w:cs="Tahoma"/>
        </w:rPr>
        <w:t>.</w:t>
      </w:r>
    </w:p>
    <w:p w14:paraId="46CF72AB" w14:textId="77777777" w:rsidR="008D5B2B" w:rsidRPr="00D005CA" w:rsidRDefault="008D5B2B" w:rsidP="00A62419">
      <w:pPr>
        <w:keepNext/>
        <w:keepLines/>
        <w:rPr>
          <w:rFonts w:ascii="Tahoma" w:hAnsi="Tahoma" w:cs="Tahoma"/>
          <w:b/>
        </w:rPr>
      </w:pPr>
    </w:p>
    <w:p w14:paraId="1F6EE3F6" w14:textId="77777777" w:rsidR="008D5B2B" w:rsidRDefault="008D5B2B" w:rsidP="00A62419">
      <w:pPr>
        <w:keepNext/>
        <w:keepLines/>
        <w:rPr>
          <w:rFonts w:ascii="Tahoma" w:hAnsi="Tahoma" w:cs="Tahoma"/>
          <w:b/>
        </w:rPr>
      </w:pPr>
    </w:p>
    <w:p w14:paraId="7C2C2609" w14:textId="77777777" w:rsidR="007E2FFF" w:rsidRPr="00D005CA" w:rsidRDefault="007E2FFF" w:rsidP="00A62419">
      <w:pPr>
        <w:keepNext/>
        <w:keepLines/>
        <w:numPr>
          <w:ilvl w:val="0"/>
          <w:numId w:val="25"/>
        </w:numPr>
        <w:tabs>
          <w:tab w:val="clear" w:pos="720"/>
        </w:tabs>
        <w:ind w:left="426" w:hanging="426"/>
        <w:rPr>
          <w:rFonts w:ascii="Tahoma" w:hAnsi="Tahoma" w:cs="Tahoma"/>
          <w:b/>
        </w:rPr>
      </w:pPr>
      <w:r w:rsidRPr="00D005CA">
        <w:rPr>
          <w:rFonts w:ascii="Tahoma" w:hAnsi="Tahoma" w:cs="Tahoma"/>
          <w:b/>
        </w:rPr>
        <w:t>VELJAVNOST PONUDBE</w:t>
      </w:r>
    </w:p>
    <w:p w14:paraId="44BC2706" w14:textId="77777777" w:rsidR="007E2FFF" w:rsidRDefault="007E2FFF" w:rsidP="00A62419">
      <w:pPr>
        <w:keepNext/>
        <w:keepLines/>
        <w:jc w:val="both"/>
        <w:rPr>
          <w:rFonts w:ascii="Tahoma" w:hAnsi="Tahoma" w:cs="Tahoma"/>
          <w:highlight w:val="yellow"/>
        </w:rPr>
      </w:pPr>
    </w:p>
    <w:p w14:paraId="0131DF7C" w14:textId="2198D9C2" w:rsidR="008D5B2B" w:rsidRDefault="008D5B2B" w:rsidP="00A62419">
      <w:pPr>
        <w:keepNext/>
        <w:keepLines/>
        <w:jc w:val="both"/>
        <w:rPr>
          <w:rFonts w:ascii="Tahoma" w:hAnsi="Tahoma" w:cs="Tahoma"/>
        </w:rPr>
      </w:pPr>
      <w:r w:rsidRPr="00C8579C">
        <w:rPr>
          <w:rFonts w:ascii="Tahoma" w:hAnsi="Tahoma" w:cs="Tahoma"/>
        </w:rPr>
        <w:t>Veljavnost ponudbe je _________ mesece (minimalno štiri (4) mesece) od</w:t>
      </w:r>
      <w:r w:rsidR="00C65389">
        <w:rPr>
          <w:rFonts w:ascii="Tahoma" w:hAnsi="Tahoma" w:cs="Tahoma"/>
        </w:rPr>
        <w:t xml:space="preserve"> </w:t>
      </w:r>
      <w:r w:rsidRPr="00C8579C">
        <w:rPr>
          <w:rFonts w:ascii="Tahoma" w:hAnsi="Tahoma" w:cs="Tahoma"/>
        </w:rPr>
        <w:t xml:space="preserve">datuma, določenega za </w:t>
      </w:r>
      <w:r w:rsidR="00844075">
        <w:rPr>
          <w:rFonts w:ascii="Tahoma" w:hAnsi="Tahoma" w:cs="Tahoma"/>
        </w:rPr>
        <w:t xml:space="preserve">predložitev </w:t>
      </w:r>
      <w:r w:rsidRPr="00C8579C">
        <w:rPr>
          <w:rFonts w:ascii="Tahoma" w:hAnsi="Tahoma" w:cs="Tahoma"/>
        </w:rPr>
        <w:t>ponudb.</w:t>
      </w:r>
    </w:p>
    <w:p w14:paraId="71574467" w14:textId="77777777" w:rsidR="007E2FFF" w:rsidRDefault="007E2FFF" w:rsidP="00A62419">
      <w:pPr>
        <w:keepNext/>
        <w:keepLines/>
        <w:jc w:val="both"/>
        <w:rPr>
          <w:rFonts w:ascii="Tahoma" w:hAnsi="Tahoma" w:cs="Tahoma"/>
        </w:rPr>
      </w:pPr>
    </w:p>
    <w:p w14:paraId="3BE811A4" w14:textId="77777777" w:rsidR="007E2FFF" w:rsidRDefault="007E2FFF" w:rsidP="00A62419">
      <w:pPr>
        <w:keepNext/>
        <w:keepLines/>
      </w:pPr>
    </w:p>
    <w:p w14:paraId="50F98716" w14:textId="77777777" w:rsidR="007E2FFF" w:rsidRDefault="007E2FFF" w:rsidP="00A62419">
      <w:pPr>
        <w:keepNext/>
        <w:keepLines/>
      </w:pPr>
    </w:p>
    <w:tbl>
      <w:tblPr>
        <w:tblW w:w="8926" w:type="dxa"/>
        <w:tblLayout w:type="fixed"/>
        <w:tblCellMar>
          <w:left w:w="70" w:type="dxa"/>
          <w:right w:w="70" w:type="dxa"/>
        </w:tblCellMar>
        <w:tblLook w:val="04A0" w:firstRow="1" w:lastRow="0" w:firstColumn="1" w:lastColumn="0" w:noHBand="0" w:noVBand="1"/>
      </w:tblPr>
      <w:tblGrid>
        <w:gridCol w:w="3189"/>
        <w:gridCol w:w="2268"/>
        <w:gridCol w:w="3469"/>
      </w:tblGrid>
      <w:tr w:rsidR="007E2FFF" w:rsidRPr="00E82F1C" w14:paraId="06035FDB" w14:textId="77777777" w:rsidTr="007A3112">
        <w:trPr>
          <w:trHeight w:val="85"/>
        </w:trPr>
        <w:tc>
          <w:tcPr>
            <w:tcW w:w="3189" w:type="dxa"/>
            <w:tcBorders>
              <w:top w:val="single" w:sz="4" w:space="0" w:color="auto"/>
            </w:tcBorders>
            <w:vAlign w:val="bottom"/>
            <w:hideMark/>
          </w:tcPr>
          <w:p w14:paraId="0FC02DEA" w14:textId="77777777" w:rsidR="007E2FFF" w:rsidRPr="00E82F1C" w:rsidRDefault="007E2FFF" w:rsidP="00A62419">
            <w:pPr>
              <w:keepNext/>
              <w:keepLines/>
              <w:tabs>
                <w:tab w:val="left" w:pos="567"/>
                <w:tab w:val="num" w:pos="851"/>
                <w:tab w:val="left" w:pos="993"/>
              </w:tabs>
              <w:spacing w:line="276" w:lineRule="auto"/>
              <w:jc w:val="center"/>
              <w:rPr>
                <w:rFonts w:ascii="Tahoma" w:hAnsi="Tahoma" w:cs="Tahoma"/>
                <w:lang w:eastAsia="en-US"/>
              </w:rPr>
            </w:pPr>
            <w:r w:rsidRPr="00E82F1C">
              <w:rPr>
                <w:rFonts w:ascii="Tahoma" w:hAnsi="Tahoma" w:cs="Tahoma"/>
                <w:lang w:eastAsia="en-US"/>
              </w:rPr>
              <w:t>Kraj, datum</w:t>
            </w:r>
          </w:p>
        </w:tc>
        <w:tc>
          <w:tcPr>
            <w:tcW w:w="2268" w:type="dxa"/>
            <w:hideMark/>
          </w:tcPr>
          <w:p w14:paraId="5AAE1218" w14:textId="77777777" w:rsidR="007E2FFF" w:rsidRPr="00E82F1C" w:rsidRDefault="007E2FFF" w:rsidP="00A62419">
            <w:pPr>
              <w:keepNext/>
              <w:keepLines/>
              <w:tabs>
                <w:tab w:val="left" w:pos="567"/>
                <w:tab w:val="num" w:pos="851"/>
                <w:tab w:val="left" w:pos="993"/>
              </w:tabs>
              <w:spacing w:line="276" w:lineRule="auto"/>
              <w:jc w:val="center"/>
              <w:rPr>
                <w:rFonts w:ascii="Tahoma" w:hAnsi="Tahoma" w:cs="Tahoma"/>
                <w:lang w:eastAsia="en-US"/>
              </w:rPr>
            </w:pPr>
            <w:r w:rsidRPr="00E82F1C">
              <w:rPr>
                <w:rFonts w:ascii="Tahoma" w:hAnsi="Tahoma" w:cs="Tahoma"/>
                <w:lang w:eastAsia="en-US"/>
              </w:rPr>
              <w:t>žig</w:t>
            </w:r>
          </w:p>
        </w:tc>
        <w:tc>
          <w:tcPr>
            <w:tcW w:w="3469" w:type="dxa"/>
            <w:tcBorders>
              <w:top w:val="single" w:sz="4" w:space="0" w:color="auto"/>
            </w:tcBorders>
            <w:hideMark/>
          </w:tcPr>
          <w:p w14:paraId="62F90360" w14:textId="77777777" w:rsidR="007E2FFF" w:rsidRPr="00E82F1C" w:rsidRDefault="007E2FFF" w:rsidP="00A62419">
            <w:pPr>
              <w:keepNext/>
              <w:keepLines/>
              <w:tabs>
                <w:tab w:val="left" w:pos="567"/>
                <w:tab w:val="num" w:pos="851"/>
                <w:tab w:val="left" w:pos="993"/>
              </w:tabs>
              <w:spacing w:line="276" w:lineRule="auto"/>
              <w:jc w:val="center"/>
              <w:rPr>
                <w:rFonts w:ascii="Tahoma" w:hAnsi="Tahoma" w:cs="Tahoma"/>
                <w:lang w:eastAsia="en-US"/>
              </w:rPr>
            </w:pPr>
            <w:r w:rsidRPr="00E82F1C">
              <w:rPr>
                <w:rFonts w:ascii="Tahoma" w:hAnsi="Tahoma" w:cs="Tahoma"/>
                <w:lang w:eastAsia="en-US"/>
              </w:rPr>
              <w:t>(Naziv in podpis ponudnika)</w:t>
            </w:r>
          </w:p>
        </w:tc>
      </w:tr>
    </w:tbl>
    <w:p w14:paraId="4A811034" w14:textId="77777777" w:rsidR="007E2FFF" w:rsidRDefault="007E2FFF" w:rsidP="00A62419">
      <w:pPr>
        <w:keepNext/>
        <w:keepLines/>
      </w:pPr>
    </w:p>
    <w:p w14:paraId="545764D8" w14:textId="77777777" w:rsidR="007E2FFF" w:rsidRDefault="007E2FFF" w:rsidP="00A62419">
      <w:pPr>
        <w:keepNext/>
        <w:keepLines/>
        <w:rPr>
          <w:rFonts w:ascii="Tahoma" w:hAnsi="Tahoma" w:cs="Tahoma"/>
        </w:rPr>
      </w:pPr>
    </w:p>
    <w:p w14:paraId="37C49706" w14:textId="77777777" w:rsidR="007E2FFF" w:rsidRDefault="007E2FFF" w:rsidP="00A62419">
      <w:pPr>
        <w:keepNext/>
        <w:keepLines/>
        <w:rPr>
          <w:rFonts w:ascii="Tahoma" w:hAnsi="Tahoma" w:cs="Tahoma"/>
        </w:rPr>
      </w:pPr>
    </w:p>
    <w:p w14:paraId="0BE291E2" w14:textId="77777777" w:rsidR="007E2FFF" w:rsidRDefault="007E2FFF" w:rsidP="00A62419">
      <w:pPr>
        <w:keepNext/>
        <w:keepLines/>
        <w:rPr>
          <w:rFonts w:ascii="Tahoma" w:hAnsi="Tahoma" w:cs="Tahoma"/>
        </w:rPr>
      </w:pPr>
    </w:p>
    <w:p w14:paraId="0E033045" w14:textId="77777777" w:rsidR="007E2FFF" w:rsidRPr="005043F4" w:rsidRDefault="007E2FFF" w:rsidP="00A62419">
      <w:pPr>
        <w:keepNext/>
        <w:keepLines/>
        <w:rPr>
          <w:rFonts w:ascii="Tahoma" w:hAnsi="Tahoma" w:cs="Tahoma"/>
          <w:b/>
        </w:rPr>
      </w:pPr>
      <w:r w:rsidRPr="005043F4">
        <w:rPr>
          <w:rFonts w:ascii="Tahoma" w:hAnsi="Tahoma" w:cs="Tahoma"/>
          <w:b/>
        </w:rPr>
        <w:t>OPOMBA:</w:t>
      </w:r>
    </w:p>
    <w:p w14:paraId="2B5F7E24" w14:textId="157D0215" w:rsidR="007E2FFF" w:rsidRPr="005043F4" w:rsidRDefault="007E2FFF" w:rsidP="00A62419">
      <w:pPr>
        <w:keepNext/>
        <w:keepLines/>
        <w:rPr>
          <w:rFonts w:ascii="Tahoma" w:hAnsi="Tahoma" w:cs="Tahoma"/>
          <w:i/>
          <w:sz w:val="18"/>
          <w:szCs w:val="18"/>
        </w:rPr>
      </w:pPr>
      <w:r w:rsidRPr="005043F4">
        <w:rPr>
          <w:rFonts w:ascii="Tahoma" w:hAnsi="Tahoma" w:cs="Tahoma"/>
          <w:i/>
          <w:sz w:val="18"/>
          <w:szCs w:val="18"/>
        </w:rPr>
        <w:t>Ponudnik mora k prilogi priložiti izpolnjen, žigosan in podpisan ponudbeni predračun</w:t>
      </w:r>
      <w:r>
        <w:rPr>
          <w:rFonts w:ascii="Tahoma" w:hAnsi="Tahoma" w:cs="Tahoma"/>
          <w:i/>
          <w:sz w:val="18"/>
          <w:szCs w:val="18"/>
        </w:rPr>
        <w:t xml:space="preserve"> v .</w:t>
      </w:r>
      <w:proofErr w:type="spellStart"/>
      <w:r>
        <w:rPr>
          <w:rFonts w:ascii="Tahoma" w:hAnsi="Tahoma" w:cs="Tahoma"/>
          <w:i/>
          <w:sz w:val="18"/>
          <w:szCs w:val="18"/>
        </w:rPr>
        <w:t>pdf</w:t>
      </w:r>
      <w:proofErr w:type="spellEnd"/>
      <w:r>
        <w:rPr>
          <w:rFonts w:ascii="Tahoma" w:hAnsi="Tahoma" w:cs="Tahoma"/>
          <w:i/>
          <w:sz w:val="18"/>
          <w:szCs w:val="18"/>
        </w:rPr>
        <w:t xml:space="preserve"> in .</w:t>
      </w:r>
      <w:proofErr w:type="spellStart"/>
      <w:r>
        <w:rPr>
          <w:rFonts w:ascii="Tahoma" w:hAnsi="Tahoma" w:cs="Tahoma"/>
          <w:i/>
          <w:sz w:val="18"/>
          <w:szCs w:val="18"/>
        </w:rPr>
        <w:t>xlsx</w:t>
      </w:r>
      <w:proofErr w:type="spellEnd"/>
      <w:r>
        <w:rPr>
          <w:rFonts w:ascii="Tahoma" w:hAnsi="Tahoma" w:cs="Tahoma"/>
          <w:i/>
          <w:sz w:val="18"/>
          <w:szCs w:val="18"/>
        </w:rPr>
        <w:t xml:space="preserve"> obliki</w:t>
      </w:r>
      <w:r w:rsidR="00844075">
        <w:rPr>
          <w:rFonts w:ascii="Tahoma" w:hAnsi="Tahoma" w:cs="Tahoma"/>
          <w:i/>
          <w:sz w:val="18"/>
          <w:szCs w:val="18"/>
        </w:rPr>
        <w:t>.</w:t>
      </w:r>
    </w:p>
    <w:p w14:paraId="0976F1F7"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332D3DC3"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69A7420C"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509DA8E4" w14:textId="77777777" w:rsidR="008D1803" w:rsidRDefault="008D1803" w:rsidP="00A62419">
      <w:pPr>
        <w:keepNext/>
        <w:keepLines/>
        <w:tabs>
          <w:tab w:val="left" w:pos="567"/>
          <w:tab w:val="num" w:pos="851"/>
          <w:tab w:val="left" w:pos="993"/>
        </w:tabs>
        <w:jc w:val="both"/>
        <w:rPr>
          <w:rFonts w:ascii="Tahoma" w:hAnsi="Tahoma" w:cs="Tahoma"/>
          <w:i/>
          <w:sz w:val="16"/>
          <w:szCs w:val="18"/>
        </w:rPr>
      </w:pPr>
    </w:p>
    <w:p w14:paraId="4B650732" w14:textId="77777777" w:rsidR="008D1803" w:rsidRDefault="008D1803" w:rsidP="00A62419">
      <w:pPr>
        <w:keepNext/>
        <w:keepLines/>
        <w:tabs>
          <w:tab w:val="left" w:pos="567"/>
          <w:tab w:val="num" w:pos="851"/>
          <w:tab w:val="left" w:pos="993"/>
        </w:tabs>
        <w:jc w:val="both"/>
        <w:rPr>
          <w:rFonts w:ascii="Tahoma" w:hAnsi="Tahoma" w:cs="Tahoma"/>
          <w:i/>
          <w:sz w:val="16"/>
          <w:szCs w:val="18"/>
        </w:rPr>
      </w:pPr>
    </w:p>
    <w:p w14:paraId="7DD1F73B" w14:textId="77777777" w:rsidR="008D1803" w:rsidRDefault="008D1803" w:rsidP="00A62419">
      <w:pPr>
        <w:keepNext/>
        <w:keepLines/>
        <w:tabs>
          <w:tab w:val="left" w:pos="567"/>
          <w:tab w:val="num" w:pos="851"/>
          <w:tab w:val="left" w:pos="993"/>
        </w:tabs>
        <w:jc w:val="both"/>
        <w:rPr>
          <w:rFonts w:ascii="Tahoma" w:hAnsi="Tahoma" w:cs="Tahoma"/>
          <w:i/>
          <w:sz w:val="16"/>
          <w:szCs w:val="18"/>
        </w:rPr>
      </w:pPr>
    </w:p>
    <w:p w14:paraId="7B068C1D" w14:textId="77777777" w:rsidR="00C25DD1" w:rsidRDefault="00C25DD1" w:rsidP="00A62419">
      <w:pPr>
        <w:keepNext/>
        <w:keepLines/>
        <w:tabs>
          <w:tab w:val="left" w:pos="567"/>
          <w:tab w:val="num" w:pos="851"/>
          <w:tab w:val="left" w:pos="993"/>
        </w:tabs>
        <w:jc w:val="both"/>
        <w:rPr>
          <w:rFonts w:ascii="Tahoma" w:hAnsi="Tahoma" w:cs="Tahoma"/>
          <w:i/>
          <w:sz w:val="16"/>
          <w:szCs w:val="18"/>
        </w:rPr>
      </w:pPr>
    </w:p>
    <w:p w14:paraId="453A3423" w14:textId="77777777" w:rsidR="00C25DD1" w:rsidRDefault="00C25DD1" w:rsidP="00A62419">
      <w:pPr>
        <w:keepNext/>
        <w:keepLines/>
        <w:tabs>
          <w:tab w:val="left" w:pos="567"/>
          <w:tab w:val="num" w:pos="851"/>
          <w:tab w:val="left" w:pos="993"/>
        </w:tabs>
        <w:jc w:val="both"/>
        <w:rPr>
          <w:rFonts w:ascii="Tahoma" w:hAnsi="Tahoma" w:cs="Tahoma"/>
          <w:i/>
          <w:sz w:val="16"/>
          <w:szCs w:val="18"/>
        </w:rPr>
      </w:pPr>
    </w:p>
    <w:p w14:paraId="64EF0971" w14:textId="77777777" w:rsidR="00C25DD1" w:rsidRDefault="00C25DD1" w:rsidP="00A62419">
      <w:pPr>
        <w:keepNext/>
        <w:keepLines/>
        <w:tabs>
          <w:tab w:val="left" w:pos="567"/>
          <w:tab w:val="num" w:pos="851"/>
          <w:tab w:val="left" w:pos="993"/>
        </w:tabs>
        <w:jc w:val="both"/>
        <w:rPr>
          <w:rFonts w:ascii="Tahoma" w:hAnsi="Tahoma" w:cs="Tahoma"/>
          <w:i/>
          <w:sz w:val="16"/>
          <w:szCs w:val="18"/>
        </w:rPr>
      </w:pPr>
    </w:p>
    <w:p w14:paraId="414A0F04" w14:textId="77777777" w:rsidR="00C25DD1" w:rsidRDefault="00C25DD1" w:rsidP="00A62419">
      <w:pPr>
        <w:keepNext/>
        <w:keepLines/>
        <w:tabs>
          <w:tab w:val="left" w:pos="567"/>
          <w:tab w:val="num" w:pos="851"/>
          <w:tab w:val="left" w:pos="993"/>
        </w:tabs>
        <w:jc w:val="both"/>
        <w:rPr>
          <w:rFonts w:ascii="Tahoma" w:hAnsi="Tahoma" w:cs="Tahoma"/>
          <w:i/>
          <w:sz w:val="16"/>
          <w:szCs w:val="18"/>
        </w:rPr>
      </w:pPr>
    </w:p>
    <w:p w14:paraId="512ED38F" w14:textId="77777777" w:rsidR="00C25DD1" w:rsidRDefault="00C25DD1" w:rsidP="00A62419">
      <w:pPr>
        <w:keepNext/>
        <w:keepLines/>
        <w:tabs>
          <w:tab w:val="left" w:pos="567"/>
          <w:tab w:val="num" w:pos="851"/>
          <w:tab w:val="left" w:pos="993"/>
        </w:tabs>
        <w:jc w:val="both"/>
        <w:rPr>
          <w:rFonts w:ascii="Tahoma" w:hAnsi="Tahoma" w:cs="Tahoma"/>
          <w:i/>
          <w:sz w:val="16"/>
          <w:szCs w:val="18"/>
        </w:rPr>
      </w:pPr>
    </w:p>
    <w:p w14:paraId="0C76FD41" w14:textId="77777777" w:rsidR="00C25DD1" w:rsidRDefault="00C25DD1" w:rsidP="00A62419">
      <w:pPr>
        <w:keepNext/>
        <w:keepLines/>
        <w:tabs>
          <w:tab w:val="left" w:pos="567"/>
          <w:tab w:val="num" w:pos="851"/>
          <w:tab w:val="left" w:pos="993"/>
        </w:tabs>
        <w:jc w:val="both"/>
        <w:rPr>
          <w:rFonts w:ascii="Tahoma" w:hAnsi="Tahoma" w:cs="Tahoma"/>
          <w:i/>
          <w:sz w:val="16"/>
          <w:szCs w:val="18"/>
        </w:rPr>
      </w:pPr>
    </w:p>
    <w:p w14:paraId="4BDE5418" w14:textId="77777777" w:rsidR="00C25DD1" w:rsidRDefault="00C25DD1" w:rsidP="00A62419">
      <w:pPr>
        <w:keepNext/>
        <w:keepLines/>
        <w:tabs>
          <w:tab w:val="left" w:pos="567"/>
          <w:tab w:val="num" w:pos="851"/>
          <w:tab w:val="left" w:pos="993"/>
        </w:tabs>
        <w:jc w:val="both"/>
        <w:rPr>
          <w:rFonts w:ascii="Tahoma" w:hAnsi="Tahoma" w:cs="Tahoma"/>
          <w:i/>
          <w:sz w:val="16"/>
          <w:szCs w:val="18"/>
        </w:rPr>
      </w:pPr>
    </w:p>
    <w:p w14:paraId="2B4D0060" w14:textId="77777777" w:rsidR="00C25DD1" w:rsidRDefault="00C25DD1" w:rsidP="00A62419">
      <w:pPr>
        <w:keepNext/>
        <w:keepLines/>
        <w:tabs>
          <w:tab w:val="left" w:pos="567"/>
          <w:tab w:val="num" w:pos="851"/>
          <w:tab w:val="left" w:pos="993"/>
        </w:tabs>
        <w:jc w:val="both"/>
        <w:rPr>
          <w:rFonts w:ascii="Tahoma" w:hAnsi="Tahoma" w:cs="Tahoma"/>
          <w:i/>
          <w:sz w:val="16"/>
          <w:szCs w:val="18"/>
        </w:rPr>
      </w:pPr>
    </w:p>
    <w:p w14:paraId="44142CAE" w14:textId="77777777" w:rsidR="008D1803" w:rsidRDefault="008D1803" w:rsidP="00A62419">
      <w:pPr>
        <w:keepNext/>
        <w:keepLines/>
        <w:tabs>
          <w:tab w:val="left" w:pos="567"/>
          <w:tab w:val="num" w:pos="851"/>
          <w:tab w:val="left" w:pos="993"/>
        </w:tabs>
        <w:jc w:val="both"/>
        <w:rPr>
          <w:rFonts w:ascii="Tahoma" w:hAnsi="Tahoma" w:cs="Tahoma"/>
          <w:i/>
          <w:sz w:val="16"/>
          <w:szCs w:val="18"/>
        </w:rPr>
      </w:pPr>
    </w:p>
    <w:p w14:paraId="5502E5D4" w14:textId="77777777" w:rsidR="008D1803" w:rsidRDefault="008D1803" w:rsidP="00A62419">
      <w:pPr>
        <w:keepNext/>
        <w:keepLines/>
        <w:tabs>
          <w:tab w:val="left" w:pos="567"/>
          <w:tab w:val="num" w:pos="851"/>
          <w:tab w:val="left" w:pos="993"/>
        </w:tabs>
        <w:jc w:val="both"/>
        <w:rPr>
          <w:rFonts w:ascii="Tahoma" w:hAnsi="Tahoma" w:cs="Tahoma"/>
          <w:i/>
          <w:sz w:val="16"/>
          <w:szCs w:val="18"/>
        </w:rPr>
      </w:pPr>
    </w:p>
    <w:p w14:paraId="769A602F" w14:textId="77777777" w:rsidR="007E2FFF" w:rsidRDefault="007E2FFF" w:rsidP="00A62419">
      <w:pPr>
        <w:keepNext/>
        <w:keepLines/>
        <w:tabs>
          <w:tab w:val="left" w:pos="567"/>
          <w:tab w:val="num" w:pos="851"/>
          <w:tab w:val="left" w:pos="993"/>
        </w:tabs>
        <w:jc w:val="both"/>
        <w:rPr>
          <w:rFonts w:ascii="Tahoma" w:hAnsi="Tahoma" w:cs="Tahoma"/>
          <w:i/>
          <w:sz w:val="16"/>
          <w:szCs w:val="18"/>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E94B07" w:rsidRPr="00E94B07" w14:paraId="3CD4AE16" w14:textId="77777777" w:rsidTr="00E94B07">
        <w:tc>
          <w:tcPr>
            <w:tcW w:w="608" w:type="dxa"/>
            <w:tcBorders>
              <w:right w:val="nil"/>
            </w:tcBorders>
          </w:tcPr>
          <w:p w14:paraId="64EFCC78" w14:textId="77777777" w:rsidR="00E94B07" w:rsidRPr="00E94B07" w:rsidRDefault="00E94B07" w:rsidP="00486DA6">
            <w:pPr>
              <w:keepNext/>
              <w:keepLines/>
              <w:jc w:val="both"/>
              <w:rPr>
                <w:rFonts w:ascii="Tahoma" w:hAnsi="Tahoma" w:cs="Tahoma"/>
              </w:rPr>
            </w:pPr>
            <w:r w:rsidRPr="00E94B07">
              <w:lastRenderedPageBreak/>
              <w:br w:type="page"/>
            </w:r>
            <w:r w:rsidRPr="00E94B07">
              <w:br w:type="page"/>
            </w:r>
            <w:r w:rsidRPr="00E94B07">
              <w:br w:type="page"/>
            </w:r>
            <w:r w:rsidRPr="00E94B07">
              <w:br w:type="page"/>
            </w:r>
            <w:r w:rsidRPr="00E94B07">
              <w:rPr>
                <w:rFonts w:ascii="Tahoma" w:hAnsi="Tahoma" w:cs="Tahoma"/>
              </w:rPr>
              <w:br w:type="page"/>
            </w:r>
            <w:r w:rsidRPr="00E94B07">
              <w:rPr>
                <w:rFonts w:ascii="Tahoma" w:hAnsi="Tahoma" w:cs="Tahoma"/>
                <w:b/>
              </w:rPr>
              <w:br w:type="page"/>
            </w:r>
            <w:r w:rsidRPr="00E94B07">
              <w:rPr>
                <w:rFonts w:ascii="Tahoma" w:hAnsi="Tahoma" w:cs="Tahoma"/>
              </w:rPr>
              <w:br w:type="page"/>
            </w:r>
          </w:p>
        </w:tc>
        <w:tc>
          <w:tcPr>
            <w:tcW w:w="7295" w:type="dxa"/>
            <w:tcBorders>
              <w:left w:val="nil"/>
              <w:right w:val="single" w:sz="4" w:space="0" w:color="auto"/>
            </w:tcBorders>
            <w:vAlign w:val="bottom"/>
          </w:tcPr>
          <w:p w14:paraId="5E840A4F" w14:textId="6655FB68" w:rsidR="00E94B07" w:rsidRPr="00E94B07" w:rsidRDefault="00E94B07" w:rsidP="00486DA6">
            <w:pPr>
              <w:keepNext/>
              <w:keepLines/>
              <w:rPr>
                <w:rFonts w:ascii="Tahoma" w:hAnsi="Tahoma" w:cs="Tahoma"/>
              </w:rPr>
            </w:pPr>
            <w:r w:rsidRPr="00E94B07">
              <w:rPr>
                <w:rFonts w:ascii="Tahoma" w:hAnsi="Tahoma" w:cs="Tahoma"/>
              </w:rPr>
              <w:t>P</w:t>
            </w:r>
            <w:r>
              <w:rPr>
                <w:rFonts w:ascii="Tahoma" w:hAnsi="Tahoma" w:cs="Tahoma"/>
              </w:rPr>
              <w:t>ONUDBENI PREDRAČUN</w:t>
            </w:r>
          </w:p>
        </w:tc>
        <w:tc>
          <w:tcPr>
            <w:tcW w:w="851" w:type="dxa"/>
            <w:tcBorders>
              <w:top w:val="single" w:sz="4" w:space="0" w:color="auto"/>
              <w:left w:val="single" w:sz="4" w:space="0" w:color="auto"/>
              <w:bottom w:val="single" w:sz="4" w:space="0" w:color="auto"/>
              <w:right w:val="nil"/>
            </w:tcBorders>
          </w:tcPr>
          <w:p w14:paraId="0A8C5610" w14:textId="77777777" w:rsidR="00E94B07" w:rsidRPr="00E94B07" w:rsidRDefault="00E94B07" w:rsidP="00486DA6">
            <w:pPr>
              <w:keepNext/>
              <w:keepLines/>
              <w:jc w:val="both"/>
              <w:rPr>
                <w:rFonts w:ascii="Tahoma" w:hAnsi="Tahoma" w:cs="Tahoma"/>
                <w:b/>
                <w:iCs/>
              </w:rPr>
            </w:pPr>
            <w:r w:rsidRPr="00E94B07">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44CE63BA" w14:textId="6FE0C1B4" w:rsidR="00E94B07" w:rsidRPr="00E94B07" w:rsidRDefault="00E94B07" w:rsidP="00486DA6">
            <w:pPr>
              <w:keepNext/>
              <w:keepLines/>
              <w:jc w:val="both"/>
              <w:rPr>
                <w:rFonts w:ascii="Tahoma" w:hAnsi="Tahoma" w:cs="Tahoma"/>
                <w:b/>
                <w:iCs/>
              </w:rPr>
            </w:pPr>
            <w:r w:rsidRPr="00E94B07">
              <w:rPr>
                <w:rFonts w:ascii="Tahoma" w:hAnsi="Tahoma" w:cs="Tahoma"/>
                <w:b/>
                <w:iCs/>
              </w:rPr>
              <w:t>2</w:t>
            </w:r>
            <w:r w:rsidRPr="0001215F">
              <w:rPr>
                <w:rFonts w:ascii="Tahoma" w:hAnsi="Tahoma" w:cs="Tahoma"/>
                <w:b/>
                <w:iCs/>
              </w:rPr>
              <w:t>/1</w:t>
            </w:r>
          </w:p>
        </w:tc>
      </w:tr>
    </w:tbl>
    <w:p w14:paraId="36D6AEA1" w14:textId="77777777" w:rsidR="00E94B07" w:rsidRDefault="00E94B07" w:rsidP="00A62419">
      <w:pPr>
        <w:keepNext/>
        <w:keepLines/>
        <w:jc w:val="both"/>
        <w:rPr>
          <w:rFonts w:ascii="Tahoma" w:hAnsi="Tahoma" w:cs="Tahoma"/>
        </w:rPr>
      </w:pPr>
    </w:p>
    <w:p w14:paraId="1B68D8D9" w14:textId="32566112" w:rsidR="008D1803" w:rsidRPr="007A2DD1" w:rsidRDefault="008D1803" w:rsidP="00A62419">
      <w:pPr>
        <w:keepNext/>
        <w:keepLines/>
        <w:jc w:val="both"/>
        <w:rPr>
          <w:rFonts w:ascii="Tahoma" w:hAnsi="Tahoma" w:cs="Tahoma"/>
        </w:rPr>
      </w:pPr>
      <w:r w:rsidRPr="008D1803">
        <w:rPr>
          <w:rFonts w:ascii="Tahoma" w:hAnsi="Tahoma" w:cs="Tahoma"/>
        </w:rPr>
        <w:t xml:space="preserve">Ponudnik za to stranjo priloži izpolnjen in podpisan ponudbeni predračun  v </w:t>
      </w:r>
      <w:proofErr w:type="spellStart"/>
      <w:r w:rsidRPr="008D1803">
        <w:rPr>
          <w:rFonts w:ascii="Tahoma" w:hAnsi="Tahoma" w:cs="Tahoma"/>
        </w:rPr>
        <w:t>pdf</w:t>
      </w:r>
      <w:proofErr w:type="spellEnd"/>
      <w:r w:rsidRPr="008D1803">
        <w:rPr>
          <w:rFonts w:ascii="Tahoma" w:hAnsi="Tahoma" w:cs="Tahoma"/>
        </w:rPr>
        <w:t xml:space="preserve">. formatu, ki je k razpisni dokumentaciji priložen v </w:t>
      </w:r>
      <w:proofErr w:type="spellStart"/>
      <w:r w:rsidRPr="008D1803">
        <w:rPr>
          <w:rFonts w:ascii="Tahoma" w:hAnsi="Tahoma" w:cs="Tahoma"/>
        </w:rPr>
        <w:t>excel</w:t>
      </w:r>
      <w:proofErr w:type="spellEnd"/>
      <w:r w:rsidRPr="008D1803">
        <w:rPr>
          <w:rFonts w:ascii="Tahoma" w:hAnsi="Tahoma" w:cs="Tahoma"/>
        </w:rPr>
        <w:t xml:space="preserve"> formatu. </w:t>
      </w:r>
      <w:r w:rsidRPr="00A91A5A">
        <w:rPr>
          <w:rFonts w:ascii="Tahoma" w:hAnsi="Tahoma" w:cs="Tahoma"/>
        </w:rPr>
        <w:t xml:space="preserve">Zaželeno je, da je ponudbeni predračun priložen tudi v </w:t>
      </w:r>
      <w:proofErr w:type="spellStart"/>
      <w:r w:rsidRPr="00A91A5A">
        <w:rPr>
          <w:rFonts w:ascii="Tahoma" w:hAnsi="Tahoma" w:cs="Tahoma"/>
        </w:rPr>
        <w:t>excel</w:t>
      </w:r>
      <w:proofErr w:type="spellEnd"/>
      <w:r w:rsidRPr="00A91A5A">
        <w:rPr>
          <w:rFonts w:ascii="Tahoma" w:hAnsi="Tahoma" w:cs="Tahoma"/>
        </w:rPr>
        <w:t xml:space="preserve"> formatu.</w:t>
      </w:r>
      <w:r>
        <w:rPr>
          <w:rFonts w:ascii="Tahoma" w:hAnsi="Tahoma" w:cs="Tahoma"/>
        </w:rPr>
        <w:t xml:space="preserve"> </w:t>
      </w:r>
      <w:r w:rsidRPr="007A2DD1">
        <w:rPr>
          <w:rFonts w:ascii="Tahoma" w:hAnsi="Tahoma" w:cs="Tahoma"/>
        </w:rPr>
        <w:t xml:space="preserve">V primeru razlikovanja med ponudbenim predračunom v </w:t>
      </w:r>
      <w:proofErr w:type="spellStart"/>
      <w:r w:rsidRPr="007A2DD1">
        <w:rPr>
          <w:rFonts w:ascii="Tahoma" w:hAnsi="Tahoma" w:cs="Tahoma"/>
        </w:rPr>
        <w:t>pdf</w:t>
      </w:r>
      <w:proofErr w:type="spellEnd"/>
      <w:r w:rsidRPr="007A2DD1">
        <w:rPr>
          <w:rFonts w:ascii="Tahoma" w:hAnsi="Tahoma" w:cs="Tahoma"/>
        </w:rPr>
        <w:t xml:space="preserve">. formatu in ponudbenim predračunom </w:t>
      </w:r>
      <w:proofErr w:type="spellStart"/>
      <w:r w:rsidRPr="007A2DD1">
        <w:rPr>
          <w:rFonts w:ascii="Tahoma" w:hAnsi="Tahoma" w:cs="Tahoma"/>
        </w:rPr>
        <w:t>excel</w:t>
      </w:r>
      <w:proofErr w:type="spellEnd"/>
      <w:r w:rsidRPr="007A2DD1">
        <w:rPr>
          <w:rFonts w:ascii="Tahoma" w:hAnsi="Tahoma" w:cs="Tahoma"/>
        </w:rPr>
        <w:t xml:space="preserve"> formatu, bo naročnik upošteval ponudbeni predračun v </w:t>
      </w:r>
      <w:proofErr w:type="spellStart"/>
      <w:r w:rsidRPr="007A2DD1">
        <w:rPr>
          <w:rFonts w:ascii="Tahoma" w:hAnsi="Tahoma" w:cs="Tahoma"/>
        </w:rPr>
        <w:t>pdf</w:t>
      </w:r>
      <w:proofErr w:type="spellEnd"/>
      <w:r w:rsidRPr="007A2DD1">
        <w:rPr>
          <w:rFonts w:ascii="Tahoma" w:hAnsi="Tahoma" w:cs="Tahoma"/>
        </w:rPr>
        <w:t xml:space="preserve">. formatu (v kolikor bo k ponudbi priložen tudi ponudbeni predračun v </w:t>
      </w:r>
      <w:proofErr w:type="spellStart"/>
      <w:r w:rsidRPr="007A2DD1">
        <w:rPr>
          <w:rFonts w:ascii="Tahoma" w:hAnsi="Tahoma" w:cs="Tahoma"/>
        </w:rPr>
        <w:t>excel</w:t>
      </w:r>
      <w:proofErr w:type="spellEnd"/>
      <w:r w:rsidRPr="007A2DD1">
        <w:rPr>
          <w:rFonts w:ascii="Tahoma" w:hAnsi="Tahoma" w:cs="Tahoma"/>
        </w:rPr>
        <w:t xml:space="preserve"> formatu). </w:t>
      </w:r>
    </w:p>
    <w:p w14:paraId="2053B45B" w14:textId="77777777" w:rsidR="007E2FFF" w:rsidRDefault="007E2FFF" w:rsidP="00A62419">
      <w:pPr>
        <w:keepNext/>
        <w:keepLines/>
        <w:tabs>
          <w:tab w:val="left" w:pos="567"/>
          <w:tab w:val="num" w:pos="851"/>
          <w:tab w:val="left" w:pos="993"/>
        </w:tabs>
        <w:jc w:val="both"/>
        <w:rPr>
          <w:rFonts w:ascii="Tahoma" w:hAnsi="Tahoma" w:cs="Tahoma"/>
          <w:i/>
          <w:sz w:val="16"/>
          <w:szCs w:val="18"/>
        </w:rPr>
      </w:pPr>
    </w:p>
    <w:p w14:paraId="463AD163" w14:textId="77777777" w:rsidR="00073D3A" w:rsidRDefault="00073D3A" w:rsidP="00A62419">
      <w:pPr>
        <w:keepNext/>
        <w:keepLines/>
      </w:pPr>
    </w:p>
    <w:p w14:paraId="597FA3FF" w14:textId="77777777" w:rsidR="00C9281E" w:rsidRDefault="00C9281E" w:rsidP="00A62419">
      <w:pPr>
        <w:keepNext/>
        <w:keepLines/>
      </w:pPr>
    </w:p>
    <w:p w14:paraId="10C35018" w14:textId="77777777" w:rsidR="00C9281E" w:rsidRDefault="00C9281E" w:rsidP="00A62419">
      <w:pPr>
        <w:keepNext/>
        <w:keepLines/>
      </w:pPr>
    </w:p>
    <w:p w14:paraId="2FE4761F" w14:textId="77777777" w:rsidR="00C9281E" w:rsidRDefault="00C9281E" w:rsidP="00A62419">
      <w:pPr>
        <w:keepNext/>
        <w:keepLines/>
      </w:pPr>
    </w:p>
    <w:p w14:paraId="6A944F16" w14:textId="77777777" w:rsidR="00C9281E" w:rsidRDefault="00C9281E" w:rsidP="00A62419">
      <w:pPr>
        <w:keepNext/>
        <w:keepLines/>
      </w:pPr>
    </w:p>
    <w:p w14:paraId="56AAF84D" w14:textId="77777777" w:rsidR="00C9281E" w:rsidRDefault="00C9281E" w:rsidP="00A62419">
      <w:pPr>
        <w:keepNext/>
        <w:keepLines/>
      </w:pPr>
    </w:p>
    <w:p w14:paraId="78047EBB" w14:textId="77777777" w:rsidR="00C9281E" w:rsidRDefault="00C9281E" w:rsidP="00A62419">
      <w:pPr>
        <w:keepNext/>
        <w:keepLines/>
      </w:pPr>
    </w:p>
    <w:p w14:paraId="5F7EC730" w14:textId="77777777" w:rsidR="00C9281E" w:rsidRDefault="00C9281E" w:rsidP="00A62419">
      <w:pPr>
        <w:keepNext/>
        <w:keepLines/>
      </w:pPr>
    </w:p>
    <w:p w14:paraId="1DAC7500" w14:textId="77777777" w:rsidR="00C9281E" w:rsidRDefault="00C9281E" w:rsidP="00A62419">
      <w:pPr>
        <w:keepNext/>
        <w:keepLines/>
      </w:pPr>
    </w:p>
    <w:p w14:paraId="7C113E70" w14:textId="77777777" w:rsidR="00C9281E" w:rsidRDefault="00C9281E" w:rsidP="00A62419">
      <w:pPr>
        <w:keepNext/>
        <w:keepLines/>
      </w:pPr>
    </w:p>
    <w:p w14:paraId="3C954CCB" w14:textId="77777777" w:rsidR="00C9281E" w:rsidRDefault="00C9281E" w:rsidP="00A62419">
      <w:pPr>
        <w:keepNext/>
        <w:keepLines/>
      </w:pPr>
    </w:p>
    <w:p w14:paraId="46AFD632" w14:textId="77777777" w:rsidR="00C9281E" w:rsidRDefault="00C9281E" w:rsidP="00A62419">
      <w:pPr>
        <w:keepNext/>
        <w:keepLines/>
      </w:pPr>
    </w:p>
    <w:p w14:paraId="62B91CD2" w14:textId="77777777" w:rsidR="00C9281E" w:rsidRDefault="00C9281E" w:rsidP="00A62419">
      <w:pPr>
        <w:keepNext/>
        <w:keepLines/>
      </w:pPr>
    </w:p>
    <w:p w14:paraId="72938A44" w14:textId="77777777" w:rsidR="00C9281E" w:rsidRDefault="00C9281E" w:rsidP="00A62419">
      <w:pPr>
        <w:keepNext/>
        <w:keepLines/>
      </w:pPr>
    </w:p>
    <w:p w14:paraId="212C34B6" w14:textId="77777777" w:rsidR="00C9281E" w:rsidRDefault="00C9281E" w:rsidP="00A62419">
      <w:pPr>
        <w:keepNext/>
        <w:keepLines/>
      </w:pPr>
    </w:p>
    <w:p w14:paraId="37EEF412" w14:textId="77777777" w:rsidR="00C9281E" w:rsidRDefault="00C9281E" w:rsidP="00A62419">
      <w:pPr>
        <w:keepNext/>
        <w:keepLines/>
      </w:pPr>
    </w:p>
    <w:p w14:paraId="65163B17" w14:textId="77777777" w:rsidR="00C9281E" w:rsidRDefault="00C9281E" w:rsidP="00A62419">
      <w:pPr>
        <w:keepNext/>
        <w:keepLines/>
      </w:pPr>
    </w:p>
    <w:p w14:paraId="20E5D86B" w14:textId="77777777" w:rsidR="00C9281E" w:rsidRDefault="00C9281E" w:rsidP="00A62419">
      <w:pPr>
        <w:keepNext/>
        <w:keepLines/>
      </w:pPr>
    </w:p>
    <w:p w14:paraId="2CAC4C66" w14:textId="77777777" w:rsidR="00C9281E" w:rsidRDefault="00C9281E" w:rsidP="00A62419">
      <w:pPr>
        <w:keepNext/>
        <w:keepLines/>
      </w:pPr>
    </w:p>
    <w:p w14:paraId="68FBC27D" w14:textId="77777777" w:rsidR="00C9281E" w:rsidRDefault="00C9281E" w:rsidP="00A62419">
      <w:pPr>
        <w:keepNext/>
        <w:keepLines/>
      </w:pPr>
    </w:p>
    <w:p w14:paraId="1D6122A8" w14:textId="77777777" w:rsidR="00C9281E" w:rsidRDefault="00C9281E" w:rsidP="00A62419">
      <w:pPr>
        <w:keepNext/>
        <w:keepLines/>
      </w:pPr>
    </w:p>
    <w:p w14:paraId="327B5A6D" w14:textId="77777777" w:rsidR="00C9281E" w:rsidRDefault="00C9281E" w:rsidP="00A62419">
      <w:pPr>
        <w:keepNext/>
        <w:keepLines/>
      </w:pPr>
    </w:p>
    <w:p w14:paraId="4148E7CE" w14:textId="77777777" w:rsidR="00C9281E" w:rsidRDefault="00C9281E" w:rsidP="00A62419">
      <w:pPr>
        <w:keepNext/>
        <w:keepLines/>
      </w:pPr>
    </w:p>
    <w:p w14:paraId="24F1AC5E" w14:textId="77777777" w:rsidR="00C9281E" w:rsidRDefault="00C9281E" w:rsidP="00A62419">
      <w:pPr>
        <w:keepNext/>
        <w:keepLines/>
      </w:pPr>
    </w:p>
    <w:p w14:paraId="666E6684" w14:textId="77777777" w:rsidR="00C9281E" w:rsidRDefault="00C9281E" w:rsidP="00A62419">
      <w:pPr>
        <w:keepNext/>
        <w:keepLines/>
      </w:pPr>
    </w:p>
    <w:p w14:paraId="345FC406" w14:textId="77777777" w:rsidR="00C9281E" w:rsidRDefault="00C9281E" w:rsidP="00A62419">
      <w:pPr>
        <w:keepNext/>
        <w:keepLines/>
      </w:pPr>
    </w:p>
    <w:p w14:paraId="58EFED80" w14:textId="77777777" w:rsidR="00C9281E" w:rsidRDefault="00C9281E" w:rsidP="00A62419">
      <w:pPr>
        <w:keepNext/>
        <w:keepLines/>
      </w:pPr>
    </w:p>
    <w:p w14:paraId="077720BE" w14:textId="77777777" w:rsidR="00C9281E" w:rsidRDefault="00C9281E" w:rsidP="00A62419">
      <w:pPr>
        <w:keepNext/>
        <w:keepLines/>
      </w:pPr>
    </w:p>
    <w:p w14:paraId="002FD951" w14:textId="77777777" w:rsidR="00C9281E" w:rsidRDefault="00C9281E" w:rsidP="00A62419">
      <w:pPr>
        <w:keepNext/>
        <w:keepLines/>
      </w:pPr>
    </w:p>
    <w:p w14:paraId="46B0A60F" w14:textId="77777777" w:rsidR="00C9281E" w:rsidRDefault="00C9281E" w:rsidP="00A62419">
      <w:pPr>
        <w:keepNext/>
        <w:keepLines/>
      </w:pPr>
    </w:p>
    <w:p w14:paraId="01DF58AF" w14:textId="77777777" w:rsidR="00C9281E" w:rsidRDefault="00C9281E" w:rsidP="00A62419">
      <w:pPr>
        <w:keepNext/>
        <w:keepLines/>
      </w:pPr>
    </w:p>
    <w:p w14:paraId="7059DB28" w14:textId="77777777" w:rsidR="00C9281E" w:rsidRDefault="00C9281E" w:rsidP="00A62419">
      <w:pPr>
        <w:keepNext/>
        <w:keepLines/>
      </w:pPr>
    </w:p>
    <w:p w14:paraId="42398678" w14:textId="77777777" w:rsidR="00C9281E" w:rsidRDefault="00C9281E" w:rsidP="00A62419">
      <w:pPr>
        <w:keepNext/>
        <w:keepLines/>
      </w:pPr>
    </w:p>
    <w:p w14:paraId="33E87A98" w14:textId="77777777" w:rsidR="00C9281E" w:rsidRDefault="00C9281E" w:rsidP="00A62419">
      <w:pPr>
        <w:keepNext/>
        <w:keepLines/>
      </w:pPr>
    </w:p>
    <w:p w14:paraId="78B3DA41" w14:textId="77777777" w:rsidR="00C9281E" w:rsidRDefault="00C9281E" w:rsidP="00A62419">
      <w:pPr>
        <w:keepNext/>
        <w:keepLines/>
      </w:pPr>
    </w:p>
    <w:p w14:paraId="26C8E2EE" w14:textId="77777777" w:rsidR="00C9281E" w:rsidRDefault="00C9281E" w:rsidP="00A62419">
      <w:pPr>
        <w:keepNext/>
        <w:keepLines/>
      </w:pPr>
    </w:p>
    <w:p w14:paraId="03B68CEC" w14:textId="77777777" w:rsidR="00C9281E" w:rsidRDefault="00C9281E" w:rsidP="00A62419">
      <w:pPr>
        <w:keepNext/>
        <w:keepLines/>
      </w:pPr>
    </w:p>
    <w:p w14:paraId="0D48DFA7" w14:textId="77777777" w:rsidR="00C9281E" w:rsidRDefault="00C9281E" w:rsidP="00A62419">
      <w:pPr>
        <w:keepNext/>
        <w:keepLines/>
      </w:pPr>
    </w:p>
    <w:p w14:paraId="3FB8B9B3" w14:textId="77777777" w:rsidR="00C9281E" w:rsidRDefault="00C9281E" w:rsidP="00A62419">
      <w:pPr>
        <w:keepNext/>
        <w:keepLines/>
      </w:pPr>
    </w:p>
    <w:p w14:paraId="2CB8CC10" w14:textId="77777777" w:rsidR="00C9281E" w:rsidRDefault="00C9281E" w:rsidP="00A62419">
      <w:pPr>
        <w:keepNext/>
        <w:keepLines/>
      </w:pPr>
    </w:p>
    <w:p w14:paraId="487958F4" w14:textId="77777777" w:rsidR="00C9281E" w:rsidRDefault="00C9281E" w:rsidP="00A62419">
      <w:pPr>
        <w:keepNext/>
        <w:keepLines/>
      </w:pPr>
    </w:p>
    <w:p w14:paraId="72566BFE" w14:textId="77777777" w:rsidR="00C9281E" w:rsidRDefault="00C9281E" w:rsidP="00A62419">
      <w:pPr>
        <w:keepNext/>
        <w:keepLines/>
      </w:pPr>
    </w:p>
    <w:p w14:paraId="7879E9EE" w14:textId="77777777" w:rsidR="00C9281E" w:rsidRDefault="00C9281E" w:rsidP="00A62419">
      <w:pPr>
        <w:keepNext/>
        <w:keepLines/>
      </w:pPr>
    </w:p>
    <w:p w14:paraId="781036A2" w14:textId="77777777" w:rsidR="00C9281E" w:rsidRDefault="00C9281E" w:rsidP="00A62419">
      <w:pPr>
        <w:keepNext/>
        <w:keepLines/>
      </w:pPr>
    </w:p>
    <w:p w14:paraId="210CE9B4" w14:textId="77777777" w:rsidR="00C9281E" w:rsidRDefault="00C9281E" w:rsidP="00A62419">
      <w:pPr>
        <w:keepNext/>
        <w:keepLines/>
      </w:pPr>
    </w:p>
    <w:p w14:paraId="076E53D1" w14:textId="77777777" w:rsidR="00C9281E" w:rsidRDefault="00C9281E" w:rsidP="00A62419">
      <w:pPr>
        <w:keepNext/>
        <w:keepLines/>
      </w:pPr>
    </w:p>
    <w:p w14:paraId="2E923FF6" w14:textId="759F94AD" w:rsidR="00C9281E" w:rsidRDefault="00C9281E" w:rsidP="00A62419">
      <w:pPr>
        <w:keepNext/>
        <w:keepLines/>
      </w:pPr>
    </w:p>
    <w:p w14:paraId="0617A9B6" w14:textId="77777777" w:rsidR="00EE4587" w:rsidRDefault="00EE4587" w:rsidP="00A62419">
      <w:pPr>
        <w:keepNext/>
        <w:keepLines/>
      </w:pPr>
    </w:p>
    <w:p w14:paraId="3BAC7B56" w14:textId="77777777" w:rsidR="00C9281E" w:rsidRDefault="00C9281E" w:rsidP="00A62419">
      <w:pPr>
        <w:keepNext/>
        <w:keepLines/>
      </w:pPr>
    </w:p>
    <w:p w14:paraId="63046A35" w14:textId="77777777" w:rsidR="00C9281E" w:rsidRDefault="00C9281E" w:rsidP="00A62419">
      <w:pPr>
        <w:keepNext/>
        <w:keepLines/>
      </w:pPr>
    </w:p>
    <w:p w14:paraId="2F1EA5CA" w14:textId="45CAF061" w:rsidR="00E254A7" w:rsidRDefault="00E254A7" w:rsidP="006D4C8E">
      <w:pPr>
        <w:keepNext/>
        <w:keepLines/>
        <w:contextualSpacing/>
        <w:jc w:val="both"/>
        <w:rPr>
          <w:rFonts w:ascii="Tahoma" w:hAnsi="Tahoma" w:cs="Tahoma"/>
          <w:sz w:val="16"/>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E254A7" w:rsidRPr="00E94B07" w14:paraId="4DC2A302" w14:textId="77777777" w:rsidTr="00486DA6">
        <w:tc>
          <w:tcPr>
            <w:tcW w:w="608" w:type="dxa"/>
            <w:tcBorders>
              <w:right w:val="nil"/>
            </w:tcBorders>
          </w:tcPr>
          <w:p w14:paraId="7832B37E" w14:textId="77777777" w:rsidR="00E254A7" w:rsidRPr="00E94B07" w:rsidRDefault="00E254A7" w:rsidP="00486DA6">
            <w:pPr>
              <w:keepNext/>
              <w:keepLines/>
              <w:jc w:val="both"/>
              <w:rPr>
                <w:rFonts w:ascii="Tahoma" w:hAnsi="Tahoma" w:cs="Tahoma"/>
              </w:rPr>
            </w:pPr>
            <w:r w:rsidRPr="00E94B07">
              <w:br w:type="page"/>
            </w:r>
            <w:r w:rsidRPr="00E94B07">
              <w:br w:type="page"/>
            </w:r>
            <w:r w:rsidRPr="00E94B07">
              <w:br w:type="page"/>
            </w:r>
            <w:r w:rsidRPr="00E94B07">
              <w:br w:type="page"/>
            </w:r>
            <w:r w:rsidRPr="00E94B07">
              <w:rPr>
                <w:rFonts w:ascii="Tahoma" w:hAnsi="Tahoma" w:cs="Tahoma"/>
              </w:rPr>
              <w:br w:type="page"/>
            </w:r>
            <w:r w:rsidRPr="00E94B07">
              <w:rPr>
                <w:rFonts w:ascii="Tahoma" w:hAnsi="Tahoma" w:cs="Tahoma"/>
                <w:b/>
              </w:rPr>
              <w:br w:type="page"/>
            </w:r>
            <w:r w:rsidRPr="00E94B07">
              <w:rPr>
                <w:rFonts w:ascii="Tahoma" w:hAnsi="Tahoma" w:cs="Tahoma"/>
              </w:rPr>
              <w:br w:type="page"/>
            </w:r>
          </w:p>
        </w:tc>
        <w:tc>
          <w:tcPr>
            <w:tcW w:w="7295" w:type="dxa"/>
            <w:tcBorders>
              <w:left w:val="nil"/>
              <w:right w:val="single" w:sz="4" w:space="0" w:color="auto"/>
            </w:tcBorders>
            <w:vAlign w:val="bottom"/>
          </w:tcPr>
          <w:p w14:paraId="4C1CE6F4" w14:textId="63E9FD1C" w:rsidR="00E254A7" w:rsidRPr="00E94B07" w:rsidRDefault="00E254A7" w:rsidP="00486DA6">
            <w:pPr>
              <w:keepNext/>
              <w:keepLines/>
              <w:rPr>
                <w:rFonts w:ascii="Tahoma" w:hAnsi="Tahoma" w:cs="Tahoma"/>
              </w:rPr>
            </w:pPr>
            <w:r w:rsidRPr="007124F0">
              <w:rPr>
                <w:rFonts w:ascii="Tahoma" w:hAnsi="Tahoma" w:cs="Tahoma"/>
              </w:rPr>
              <w:t>IZJAVA O IZPOLNJEVANJU POGOJEV – PONUDNIK/PARTNER</w:t>
            </w:r>
          </w:p>
        </w:tc>
        <w:tc>
          <w:tcPr>
            <w:tcW w:w="851" w:type="dxa"/>
            <w:tcBorders>
              <w:top w:val="single" w:sz="4" w:space="0" w:color="auto"/>
              <w:left w:val="single" w:sz="4" w:space="0" w:color="auto"/>
              <w:bottom w:val="single" w:sz="4" w:space="0" w:color="auto"/>
              <w:right w:val="nil"/>
            </w:tcBorders>
          </w:tcPr>
          <w:p w14:paraId="0BD4F3FD" w14:textId="77777777" w:rsidR="00E254A7" w:rsidRPr="00E94B07" w:rsidRDefault="00E254A7" w:rsidP="00486DA6">
            <w:pPr>
              <w:keepNext/>
              <w:keepLines/>
              <w:jc w:val="both"/>
              <w:rPr>
                <w:rFonts w:ascii="Tahoma" w:hAnsi="Tahoma" w:cs="Tahoma"/>
                <w:b/>
                <w:iCs/>
              </w:rPr>
            </w:pPr>
            <w:r w:rsidRPr="00E94B07">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03A0E01E" w14:textId="6DA9C435" w:rsidR="00E254A7" w:rsidRPr="00E94B07" w:rsidRDefault="00E254A7" w:rsidP="00486DA6">
            <w:pPr>
              <w:keepNext/>
              <w:keepLines/>
              <w:jc w:val="both"/>
              <w:rPr>
                <w:rFonts w:ascii="Tahoma" w:hAnsi="Tahoma" w:cs="Tahoma"/>
                <w:b/>
                <w:iCs/>
              </w:rPr>
            </w:pPr>
            <w:r w:rsidRPr="0001215F">
              <w:rPr>
                <w:rFonts w:ascii="Tahoma" w:hAnsi="Tahoma" w:cs="Tahoma"/>
                <w:b/>
                <w:iCs/>
              </w:rPr>
              <w:t>3/1</w:t>
            </w:r>
          </w:p>
        </w:tc>
      </w:tr>
    </w:tbl>
    <w:p w14:paraId="5A368254" w14:textId="77777777" w:rsidR="00E254A7" w:rsidRPr="007124F0" w:rsidRDefault="00E254A7" w:rsidP="006D4C8E">
      <w:pPr>
        <w:keepNext/>
        <w:keepLines/>
        <w:contextualSpacing/>
        <w:jc w:val="both"/>
        <w:rPr>
          <w:rFonts w:ascii="Tahoma" w:hAnsi="Tahoma" w:cs="Tahoma"/>
          <w:sz w:val="16"/>
        </w:rPr>
      </w:pPr>
    </w:p>
    <w:p w14:paraId="6B1C53FC" w14:textId="6E802EAC" w:rsidR="006D4C8E" w:rsidRPr="007124F0" w:rsidRDefault="006D4C8E" w:rsidP="006D4C8E">
      <w:pPr>
        <w:keepNext/>
        <w:keepLines/>
        <w:jc w:val="both"/>
        <w:rPr>
          <w:rFonts w:ascii="Tahoma" w:hAnsi="Tahoma" w:cs="Tahoma"/>
        </w:rPr>
      </w:pPr>
      <w:r>
        <w:rPr>
          <w:rFonts w:ascii="Tahoma" w:hAnsi="Tahoma" w:cs="Tahoma"/>
        </w:rPr>
        <w:t>Z</w:t>
      </w:r>
      <w:r w:rsidRPr="007124F0">
        <w:rPr>
          <w:rFonts w:ascii="Tahoma" w:hAnsi="Tahoma" w:cs="Tahoma"/>
        </w:rPr>
        <w:t>a javno naročilo</w:t>
      </w:r>
      <w:r>
        <w:rPr>
          <w:rFonts w:ascii="Tahoma" w:hAnsi="Tahoma" w:cs="Tahoma"/>
        </w:rPr>
        <w:t xml:space="preserve"> št.</w:t>
      </w:r>
      <w:r w:rsidRPr="007124F0">
        <w:rPr>
          <w:rFonts w:ascii="Tahoma" w:hAnsi="Tahoma" w:cs="Tahoma"/>
        </w:rPr>
        <w:t xml:space="preserve"> </w:t>
      </w:r>
      <w:r w:rsidR="0088435B" w:rsidRPr="0088435B">
        <w:rPr>
          <w:rFonts w:ascii="Tahoma" w:hAnsi="Tahoma" w:cs="Tahoma"/>
          <w:b/>
        </w:rPr>
        <w:t>VKS-61/25 Vzdrževanje, servisiranje in dobava rezervnih delov ter obnove rezalnih gredi za drobilec MTB za obdobje 36 mesecev</w:t>
      </w:r>
      <w:r w:rsidRPr="007124F0">
        <w:rPr>
          <w:rFonts w:ascii="Tahoma" w:hAnsi="Tahoma" w:cs="Tahoma"/>
          <w:color w:val="000000"/>
        </w:rPr>
        <w:t xml:space="preserve">, </w:t>
      </w:r>
      <w:r w:rsidRPr="00F93884">
        <w:rPr>
          <w:rFonts w:ascii="Tahoma" w:hAnsi="Tahoma" w:cs="Tahoma"/>
          <w:i/>
        </w:rPr>
        <w:t>(ustrezno označi in izpolni)</w:t>
      </w:r>
      <w:r w:rsidRPr="007124F0">
        <w:rPr>
          <w:rFonts w:ascii="Tahoma" w:hAnsi="Tahoma" w:cs="Tahoma"/>
          <w:color w:val="000000"/>
        </w:rPr>
        <w:t xml:space="preserve">: </w:t>
      </w:r>
    </w:p>
    <w:p w14:paraId="3A5F5758" w14:textId="77777777" w:rsidR="00E254A7" w:rsidRPr="00E254A7" w:rsidRDefault="00E254A7" w:rsidP="00E254A7">
      <w:pPr>
        <w:keepNext/>
        <w:keepLines/>
        <w:jc w:val="both"/>
        <w:rPr>
          <w:rFonts w:ascii="Tahoma" w:hAnsi="Tahoma" w:cs="Tahoma"/>
        </w:rPr>
      </w:pPr>
    </w:p>
    <w:p w14:paraId="27B57FB2" w14:textId="08771AB0" w:rsidR="00E254A7" w:rsidRPr="00E254A7" w:rsidRDefault="00E254A7" w:rsidP="00E254A7">
      <w:pPr>
        <w:keepNext/>
        <w:keepLines/>
        <w:ind w:left="705"/>
        <w:jc w:val="both"/>
        <w:rPr>
          <w:rFonts w:ascii="Tahoma" w:hAnsi="Tahoma" w:cs="Tahoma"/>
        </w:rPr>
      </w:pPr>
      <w:r w:rsidRPr="00E254A7">
        <w:rPr>
          <w:b/>
          <w:noProof/>
          <w:sz w:val="18"/>
          <w:szCs w:val="18"/>
        </w:rPr>
        <mc:AlternateContent>
          <mc:Choice Requires="wps">
            <w:drawing>
              <wp:anchor distT="0" distB="0" distL="114300" distR="114300" simplePos="0" relativeHeight="251666432" behindDoc="0" locked="0" layoutInCell="1" allowOverlap="1" wp14:anchorId="07C94D90" wp14:editId="50B14595">
                <wp:simplePos x="0" y="0"/>
                <wp:positionH relativeFrom="margin">
                  <wp:posOffset>0</wp:posOffset>
                </wp:positionH>
                <wp:positionV relativeFrom="paragraph">
                  <wp:posOffset>0</wp:posOffset>
                </wp:positionV>
                <wp:extent cx="211016" cy="180871"/>
                <wp:effectExtent l="0" t="0" r="17780" b="10160"/>
                <wp:wrapNone/>
                <wp:docPr id="47" name="Pravokotnik 47"/>
                <wp:cNvGraphicFramePr/>
                <a:graphic xmlns:a="http://schemas.openxmlformats.org/drawingml/2006/main">
                  <a:graphicData uri="http://schemas.microsoft.com/office/word/2010/wordprocessingShape">
                    <wps:wsp>
                      <wps:cNvSpPr/>
                      <wps:spPr>
                        <a:xfrm>
                          <a:off x="0" y="0"/>
                          <a:ext cx="211016" cy="180871"/>
                        </a:xfrm>
                        <a:prstGeom prst="rect">
                          <a:avLst/>
                        </a:prstGeom>
                        <a:noFill/>
                        <a:ln w="12700" cap="flat" cmpd="sng" algn="ctr">
                          <a:solidFill>
                            <a:sysClr val="windowText" lastClr="000000"/>
                          </a:solidFill>
                          <a:prstDash val="solid"/>
                        </a:ln>
                        <a:effectLst/>
                      </wps:spPr>
                      <wps:txbx>
                        <w:txbxContent>
                          <w:p w14:paraId="4957540E" w14:textId="77777777" w:rsidR="00E254A7" w:rsidRPr="003715FD" w:rsidRDefault="00E254A7" w:rsidP="00E254A7">
                            <w:pPr>
                              <w:rPr>
                                <w:rFonts w:cs="Tahoma"/>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C94D90" id="Pravokotnik 47" o:spid="_x0000_s1030" style="position:absolute;left:0;text-align:left;margin-left:0;margin-top:0;width:16.6pt;height:14.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" filled="f" strokecolor="windowText" strokeweight="1pt">
                <v:textbox inset="1mm,0,0,0">
                  <w:txbxContent>
                    <w:p w14:paraId="4957540E" w14:textId="77777777" w:rsidR="00E254A7" w:rsidRPr="003715FD" w:rsidRDefault="00E254A7" w:rsidP="00E254A7">
                      <w:pPr>
                        <w:rPr>
                          <w:rFonts w:cs="Tahoma"/>
                          <w14:shadow w14:blurRad="50800" w14:dist="50800" w14:dir="5400000" w14:sx="0" w14:sy="0" w14:kx="0" w14:ky="0" w14:algn="ctr">
                            <w14:schemeClr w14:val="tx1"/>
                          </w14:shadow>
                        </w:rPr>
                      </w:pPr>
                    </w:p>
                  </w:txbxContent>
                </v:textbox>
                <w10:wrap anchorx="margin"/>
              </v:rect>
            </w:pict>
          </mc:Fallback>
        </mc:AlternateContent>
      </w:r>
      <w:r w:rsidRPr="00E254A7">
        <w:rPr>
          <w:rFonts w:ascii="Tahoma" w:hAnsi="Tahoma" w:cs="Tahoma"/>
          <w:b/>
          <w:bCs/>
        </w:rPr>
        <w:t>ponudnik __________________________________</w:t>
      </w:r>
      <w:r>
        <w:rPr>
          <w:rFonts w:ascii="Tahoma" w:hAnsi="Tahoma" w:cs="Tahoma"/>
          <w:b/>
          <w:bCs/>
        </w:rPr>
        <w:t xml:space="preserve">____ </w:t>
      </w:r>
      <w:r w:rsidRPr="00E254A7">
        <w:rPr>
          <w:rFonts w:ascii="Tahoma" w:hAnsi="Tahoma" w:cs="Tahoma"/>
          <w:i/>
        </w:rPr>
        <w:t xml:space="preserve">(navedba ponudnika), </w:t>
      </w:r>
      <w:r w:rsidRPr="00E254A7">
        <w:rPr>
          <w:rFonts w:ascii="Tahoma" w:hAnsi="Tahoma" w:cs="Tahoma"/>
        </w:rPr>
        <w:t>matična št. ____________________</w:t>
      </w:r>
    </w:p>
    <w:p w14:paraId="620DC016" w14:textId="78F08F20" w:rsidR="00E254A7" w:rsidRPr="00E254A7" w:rsidRDefault="00E254A7" w:rsidP="00E254A7">
      <w:pPr>
        <w:keepNext/>
        <w:keepLines/>
        <w:ind w:firstLine="709"/>
        <w:jc w:val="both"/>
        <w:rPr>
          <w:rFonts w:ascii="Tahoma" w:hAnsi="Tahoma" w:cs="Tahoma"/>
          <w:b/>
          <w:bCs/>
        </w:rPr>
      </w:pPr>
    </w:p>
    <w:p w14:paraId="448EF617" w14:textId="77777777" w:rsidR="00E254A7" w:rsidRPr="00E254A7" w:rsidRDefault="00E254A7" w:rsidP="00E254A7">
      <w:pPr>
        <w:keepNext/>
        <w:keepLines/>
        <w:jc w:val="both"/>
        <w:rPr>
          <w:rFonts w:ascii="Tahoma" w:hAnsi="Tahoma" w:cs="Tahoma"/>
          <w:b/>
          <w:bCs/>
        </w:rPr>
      </w:pPr>
    </w:p>
    <w:p w14:paraId="051C09AE" w14:textId="1B203A8E" w:rsidR="00E254A7" w:rsidRPr="00E254A7" w:rsidRDefault="00E254A7" w:rsidP="00E254A7">
      <w:pPr>
        <w:keepNext/>
        <w:keepLines/>
        <w:ind w:left="705"/>
        <w:jc w:val="both"/>
        <w:rPr>
          <w:rFonts w:ascii="Tahoma" w:hAnsi="Tahoma" w:cs="Tahoma"/>
        </w:rPr>
      </w:pPr>
      <w:r w:rsidRPr="00E254A7">
        <w:rPr>
          <w:rFonts w:ascii="Tahoma" w:hAnsi="Tahoma" w:cs="Tahoma"/>
          <w:b/>
          <w:noProof/>
          <w:sz w:val="18"/>
          <w:szCs w:val="18"/>
        </w:rPr>
        <mc:AlternateContent>
          <mc:Choice Requires="wps">
            <w:drawing>
              <wp:anchor distT="0" distB="0" distL="114300" distR="114300" simplePos="0" relativeHeight="251664384" behindDoc="0" locked="0" layoutInCell="1" allowOverlap="1" wp14:anchorId="46500463" wp14:editId="06C51CC4">
                <wp:simplePos x="0" y="0"/>
                <wp:positionH relativeFrom="margin">
                  <wp:posOffset>0</wp:posOffset>
                </wp:positionH>
                <wp:positionV relativeFrom="paragraph">
                  <wp:posOffset>-635</wp:posOffset>
                </wp:positionV>
                <wp:extent cx="211016" cy="180871"/>
                <wp:effectExtent l="0" t="0" r="17780" b="10160"/>
                <wp:wrapNone/>
                <wp:docPr id="26" name="Pravokotnik 26"/>
                <wp:cNvGraphicFramePr/>
                <a:graphic xmlns:a="http://schemas.openxmlformats.org/drawingml/2006/main">
                  <a:graphicData uri="http://schemas.microsoft.com/office/word/2010/wordprocessingShape">
                    <wps:wsp>
                      <wps:cNvSpPr/>
                      <wps:spPr>
                        <a:xfrm>
                          <a:off x="0" y="0"/>
                          <a:ext cx="211016" cy="180871"/>
                        </a:xfrm>
                        <a:prstGeom prst="rect">
                          <a:avLst/>
                        </a:prstGeom>
                        <a:noFill/>
                        <a:ln w="12700" cap="flat" cmpd="sng" algn="ctr">
                          <a:solidFill>
                            <a:sysClr val="windowText" lastClr="000000"/>
                          </a:solidFill>
                          <a:prstDash val="solid"/>
                        </a:ln>
                        <a:effectLst/>
                      </wps:spPr>
                      <wps:txbx>
                        <w:txbxContent>
                          <w:p w14:paraId="7D3A9B66" w14:textId="77777777" w:rsidR="00E254A7" w:rsidRPr="003715FD" w:rsidRDefault="00E254A7" w:rsidP="00E254A7">
                            <w:pPr>
                              <w:rPr>
                                <w:rFonts w:cs="Tahoma"/>
                                <w:sz w:val="22"/>
                                <w:szCs w:val="22"/>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500463" id="Pravokotnik 26" o:spid="_x0000_s1031" style="position:absolute;left:0;text-align:left;margin-left:0;margin-top:-.05pt;width:16.6pt;height:14.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" filled="f" strokecolor="windowText" strokeweight="1pt">
                <v:textbox inset="1mm,0,0,0">
                  <w:txbxContent>
                    <w:p w14:paraId="7D3A9B66" w14:textId="77777777" w:rsidR="00E254A7" w:rsidRPr="003715FD" w:rsidRDefault="00E254A7" w:rsidP="00E254A7">
                      <w:pPr>
                        <w:rPr>
                          <w:rFonts w:cs="Tahoma"/>
                          <w:sz w:val="22"/>
                          <w:szCs w:val="22"/>
                          <w14:shadow w14:blurRad="50800" w14:dist="50800" w14:dir="5400000" w14:sx="0" w14:sy="0" w14:kx="0" w14:ky="0" w14:algn="ctr">
                            <w14:schemeClr w14:val="tx1"/>
                          </w14:shadow>
                        </w:rPr>
                      </w:pPr>
                    </w:p>
                  </w:txbxContent>
                </v:textbox>
                <w10:wrap anchorx="margin"/>
              </v:rect>
            </w:pict>
          </mc:Fallback>
        </mc:AlternateContent>
      </w:r>
      <w:r w:rsidRPr="00E254A7">
        <w:rPr>
          <w:rFonts w:ascii="Tahoma" w:hAnsi="Tahoma" w:cs="Tahoma"/>
          <w:b/>
          <w:bCs/>
        </w:rPr>
        <w:t>partner __________________________________</w:t>
      </w:r>
      <w:r>
        <w:rPr>
          <w:rFonts w:ascii="Tahoma" w:hAnsi="Tahoma" w:cs="Tahoma"/>
          <w:b/>
          <w:bCs/>
        </w:rPr>
        <w:t xml:space="preserve">______ </w:t>
      </w:r>
      <w:r w:rsidRPr="00E254A7">
        <w:rPr>
          <w:rFonts w:ascii="Tahoma" w:hAnsi="Tahoma" w:cs="Tahoma"/>
          <w:i/>
        </w:rPr>
        <w:t xml:space="preserve">(navedba </w:t>
      </w:r>
      <w:r>
        <w:rPr>
          <w:rFonts w:ascii="Tahoma" w:hAnsi="Tahoma" w:cs="Tahoma"/>
          <w:i/>
        </w:rPr>
        <w:t>partnerja</w:t>
      </w:r>
      <w:r w:rsidRPr="00E254A7">
        <w:rPr>
          <w:rFonts w:ascii="Tahoma" w:hAnsi="Tahoma" w:cs="Tahoma"/>
          <w:i/>
        </w:rPr>
        <w:t xml:space="preserve">), </w:t>
      </w:r>
      <w:r w:rsidRPr="00E254A7">
        <w:rPr>
          <w:rFonts w:ascii="Tahoma" w:hAnsi="Tahoma" w:cs="Tahoma"/>
        </w:rPr>
        <w:t>matična št. ____________________</w:t>
      </w:r>
    </w:p>
    <w:p w14:paraId="4119FCFC" w14:textId="77777777" w:rsidR="00E254A7" w:rsidRDefault="00E254A7" w:rsidP="006D4C8E">
      <w:pPr>
        <w:keepNext/>
        <w:keepLines/>
        <w:spacing w:line="276" w:lineRule="auto"/>
        <w:jc w:val="both"/>
        <w:rPr>
          <w:rFonts w:ascii="Tahoma" w:hAnsi="Tahoma" w:cs="Tahoma"/>
          <w:color w:val="000000"/>
        </w:rPr>
      </w:pPr>
    </w:p>
    <w:p w14:paraId="5B7B41CE" w14:textId="77777777" w:rsidR="006D4C8E" w:rsidRPr="00D96037" w:rsidRDefault="006D4C8E" w:rsidP="006D4C8E">
      <w:pPr>
        <w:keepNext/>
        <w:keepLines/>
        <w:spacing w:line="276" w:lineRule="auto"/>
        <w:jc w:val="both"/>
        <w:rPr>
          <w:rFonts w:ascii="Tahoma" w:hAnsi="Tahoma" w:cs="Tahoma"/>
        </w:rPr>
      </w:pPr>
      <w:r w:rsidRPr="00D96037">
        <w:rPr>
          <w:rFonts w:ascii="Tahoma" w:hAnsi="Tahoma" w:cs="Tahoma"/>
          <w:color w:val="000000"/>
        </w:rPr>
        <w:t xml:space="preserve">pod kazensko in materialno odgovornostjo podajamo naslednje izjave: </w:t>
      </w:r>
    </w:p>
    <w:p w14:paraId="22985899" w14:textId="77777777" w:rsidR="006D4C8E" w:rsidRPr="007124F0" w:rsidRDefault="006D4C8E" w:rsidP="006D4C8E">
      <w:pPr>
        <w:keepNext/>
        <w:keepLines/>
        <w:tabs>
          <w:tab w:val="left" w:pos="8647"/>
          <w:tab w:val="left" w:pos="9354"/>
        </w:tabs>
        <w:ind w:right="-2"/>
        <w:jc w:val="both"/>
        <w:rPr>
          <w:rFonts w:ascii="Tahoma" w:hAnsi="Tahoma" w:cs="Tahoma"/>
          <w:sz w:val="24"/>
        </w:rPr>
      </w:pPr>
    </w:p>
    <w:p w14:paraId="498BBA7A" w14:textId="77777777" w:rsidR="006D4C8E" w:rsidRPr="007124F0" w:rsidRDefault="006D4C8E" w:rsidP="006D4C8E">
      <w:pPr>
        <w:keepNext/>
        <w:keepLines/>
        <w:numPr>
          <w:ilvl w:val="0"/>
          <w:numId w:val="37"/>
        </w:numPr>
        <w:jc w:val="both"/>
        <w:rPr>
          <w:rFonts w:ascii="Tahoma" w:hAnsi="Tahoma" w:cs="Tahoma"/>
          <w:b/>
        </w:rPr>
      </w:pPr>
      <w:r w:rsidRPr="007124F0">
        <w:rPr>
          <w:rFonts w:ascii="Tahoma" w:hAnsi="Tahoma" w:cs="Tahoma"/>
          <w:b/>
        </w:rPr>
        <w:t>IZJAVA O SPREJEMANJU IN IZPOLNJEVANJU POGOJEV RAZPISNE DOKUMENTACIJE</w:t>
      </w:r>
    </w:p>
    <w:p w14:paraId="107DAC72" w14:textId="77777777" w:rsidR="006D4C8E" w:rsidRPr="007124F0" w:rsidRDefault="006D4C8E" w:rsidP="006D4C8E">
      <w:pPr>
        <w:keepNext/>
        <w:keepLines/>
        <w:tabs>
          <w:tab w:val="left" w:pos="8647"/>
          <w:tab w:val="left" w:pos="9354"/>
        </w:tabs>
        <w:ind w:right="-2"/>
        <w:jc w:val="both"/>
        <w:rPr>
          <w:rFonts w:ascii="Tahoma" w:hAnsi="Tahoma" w:cs="Tahoma"/>
          <w:b/>
        </w:rPr>
      </w:pPr>
      <w:r w:rsidRPr="007124F0">
        <w:rPr>
          <w:rFonts w:ascii="Tahoma" w:hAnsi="Tahoma" w:cs="Tahoma"/>
        </w:rPr>
        <w:t>IZJAVLJAMO,</w:t>
      </w:r>
      <w:r w:rsidRPr="007124F0">
        <w:rPr>
          <w:rFonts w:ascii="Tahoma" w:hAnsi="Tahoma" w:cs="Tahoma"/>
          <w:b/>
        </w:rPr>
        <w:t xml:space="preserve"> </w:t>
      </w:r>
      <w:r w:rsidRPr="007124F0">
        <w:rPr>
          <w:rFonts w:ascii="Tahoma" w:hAnsi="Tahoma" w:cs="Tahoma"/>
        </w:rPr>
        <w:t xml:space="preserve">da smo v celoti seznanjeni z vsebino razpisne dokumentacije ter vsemi njenimi popravki in dopolnitvami oz. spremembami in da se strinjamo z </w:t>
      </w:r>
      <w:r w:rsidRPr="007124F0">
        <w:rPr>
          <w:rFonts w:ascii="Tahoma" w:hAnsi="Tahoma" w:cs="Tahoma"/>
          <w:u w:val="single"/>
        </w:rPr>
        <w:t>vsemi pogoji in zahtevami razpisne dokumentacije</w:t>
      </w:r>
      <w:r w:rsidRPr="007124F0">
        <w:rPr>
          <w:rFonts w:ascii="Tahoma" w:hAnsi="Tahoma" w:cs="Tahoma"/>
        </w:rPr>
        <w:t xml:space="preserve"> (opisi, določila, zahteve, pogoji, zahteve glede finančnih zavarovanj </w:t>
      </w:r>
      <w:proofErr w:type="spellStart"/>
      <w:r w:rsidRPr="007124F0">
        <w:rPr>
          <w:rFonts w:ascii="Tahoma" w:hAnsi="Tahoma" w:cs="Tahoma"/>
        </w:rPr>
        <w:t>itd</w:t>
      </w:r>
      <w:proofErr w:type="spellEnd"/>
      <w:r w:rsidRPr="007124F0">
        <w:rPr>
          <w:rFonts w:ascii="Tahoma" w:hAnsi="Tahoma" w:cs="Tahoma"/>
        </w:rPr>
        <w:t xml:space="preserve">…) predmetnega javnega naročila </w:t>
      </w:r>
      <w:r w:rsidRPr="007124F0">
        <w:rPr>
          <w:rFonts w:ascii="Tahoma" w:hAnsi="Tahoma" w:cs="Tahoma"/>
          <w:u w:val="single"/>
        </w:rPr>
        <w:t>oziroma da v celoti izpolnjujemo le-te</w:t>
      </w:r>
      <w:r w:rsidRPr="007124F0">
        <w:rPr>
          <w:rFonts w:ascii="Tahoma" w:hAnsi="Tahoma" w:cs="Tahoma"/>
        </w:rPr>
        <w:t xml:space="preserve">. </w:t>
      </w:r>
    </w:p>
    <w:p w14:paraId="404D47E3" w14:textId="77777777" w:rsidR="006D4C8E" w:rsidRPr="007124F0" w:rsidRDefault="006D4C8E" w:rsidP="006D4C8E">
      <w:pPr>
        <w:keepNext/>
        <w:keepLines/>
        <w:tabs>
          <w:tab w:val="left" w:pos="8647"/>
          <w:tab w:val="left" w:pos="9354"/>
        </w:tabs>
        <w:ind w:right="-2"/>
        <w:jc w:val="both"/>
        <w:rPr>
          <w:rFonts w:ascii="Tahoma" w:hAnsi="Tahoma" w:cs="Tahoma"/>
        </w:rPr>
      </w:pPr>
    </w:p>
    <w:p w14:paraId="6FCBAB53" w14:textId="77777777" w:rsidR="006D4C8E" w:rsidRPr="007124F0" w:rsidRDefault="006D4C8E" w:rsidP="006D4C8E">
      <w:pPr>
        <w:keepNext/>
        <w:keepLines/>
        <w:numPr>
          <w:ilvl w:val="0"/>
          <w:numId w:val="37"/>
        </w:numPr>
        <w:jc w:val="both"/>
        <w:rPr>
          <w:rFonts w:ascii="Tahoma" w:hAnsi="Tahoma" w:cs="Tahoma"/>
          <w:b/>
        </w:rPr>
      </w:pPr>
      <w:r w:rsidRPr="007124F0">
        <w:rPr>
          <w:rFonts w:ascii="Tahoma" w:hAnsi="Tahoma" w:cs="Tahoma"/>
          <w:b/>
        </w:rPr>
        <w:t>TEHNIČNA SPECIFIKACIJA</w:t>
      </w:r>
      <w:r w:rsidRPr="007124F0">
        <w:rPr>
          <w:rFonts w:ascii="Tahoma" w:hAnsi="Tahoma" w:cs="Tahoma"/>
          <w:b/>
          <w:sz w:val="24"/>
        </w:rPr>
        <w:t xml:space="preserve"> </w:t>
      </w:r>
      <w:r w:rsidRPr="007124F0">
        <w:rPr>
          <w:rFonts w:ascii="Tahoma" w:hAnsi="Tahoma" w:cs="Tahoma"/>
          <w:b/>
        </w:rPr>
        <w:t>IN PONUDBENI POGOJI IN ZAHTEVE</w:t>
      </w:r>
    </w:p>
    <w:p w14:paraId="73788383" w14:textId="77777777" w:rsidR="006D4C8E" w:rsidRPr="007124F0" w:rsidRDefault="006D4C8E" w:rsidP="006D4C8E">
      <w:pPr>
        <w:keepNext/>
        <w:keepLines/>
        <w:tabs>
          <w:tab w:val="left" w:pos="9354"/>
        </w:tabs>
        <w:ind w:right="-2"/>
        <w:jc w:val="both"/>
        <w:rPr>
          <w:rFonts w:ascii="Tahoma" w:hAnsi="Tahoma" w:cs="Tahoma"/>
        </w:rPr>
      </w:pPr>
      <w:r w:rsidRPr="007124F0">
        <w:rPr>
          <w:rFonts w:ascii="Tahoma" w:hAnsi="Tahoma" w:cs="Tahoma"/>
        </w:rPr>
        <w:t>IZJAVLJAMO,</w:t>
      </w:r>
      <w:r w:rsidRPr="007124F0">
        <w:rPr>
          <w:rFonts w:ascii="Tahoma" w:hAnsi="Tahoma" w:cs="Tahoma"/>
          <w:b/>
        </w:rPr>
        <w:t xml:space="preserve"> </w:t>
      </w:r>
      <w:r w:rsidRPr="007124F0">
        <w:rPr>
          <w:rFonts w:ascii="Tahoma" w:hAnsi="Tahoma" w:cs="Tahoma"/>
        </w:rPr>
        <w:t>da se strinjamo in v celoti izpolnjujemo vse pogoje in zahteve glede tehnične specifikacije in ostalih pogojev in zahtev, ki so navedeni v</w:t>
      </w:r>
      <w:r>
        <w:rPr>
          <w:rFonts w:ascii="Tahoma" w:hAnsi="Tahoma" w:cs="Tahoma"/>
        </w:rPr>
        <w:t xml:space="preserve"> Tehnični specifikaciji naročnika, </w:t>
      </w:r>
      <w:r w:rsidRPr="00C535B7">
        <w:rPr>
          <w:rFonts w:ascii="Tahoma" w:hAnsi="Tahoma" w:cs="Tahoma"/>
        </w:rPr>
        <w:t>Poglavju 2.</w:t>
      </w:r>
      <w:r w:rsidRPr="007124F0">
        <w:rPr>
          <w:rFonts w:ascii="Tahoma" w:hAnsi="Tahoma" w:cs="Tahoma"/>
        </w:rPr>
        <w:t xml:space="preserve"> razpisne dokumentacije oz. v vseh njeni</w:t>
      </w:r>
      <w:r>
        <w:rPr>
          <w:rFonts w:ascii="Tahoma" w:hAnsi="Tahoma" w:cs="Tahoma"/>
        </w:rPr>
        <w:t>h</w:t>
      </w:r>
      <w:r w:rsidRPr="007124F0">
        <w:rPr>
          <w:rFonts w:ascii="Tahoma" w:hAnsi="Tahoma" w:cs="Tahoma"/>
        </w:rPr>
        <w:t xml:space="preserve"> podtočkah.</w:t>
      </w:r>
    </w:p>
    <w:p w14:paraId="715A3C3C" w14:textId="77777777" w:rsidR="006D4C8E" w:rsidRPr="007124F0" w:rsidRDefault="006D4C8E" w:rsidP="006D4C8E">
      <w:pPr>
        <w:keepNext/>
        <w:keepLines/>
        <w:tabs>
          <w:tab w:val="left" w:pos="8647"/>
          <w:tab w:val="left" w:pos="9354"/>
        </w:tabs>
        <w:ind w:right="-2"/>
        <w:jc w:val="both"/>
        <w:rPr>
          <w:rFonts w:ascii="Tahoma" w:hAnsi="Tahoma" w:cs="Tahoma"/>
          <w:b/>
        </w:rPr>
      </w:pPr>
    </w:p>
    <w:p w14:paraId="2DC5CF8C" w14:textId="77777777" w:rsidR="006D4C8E" w:rsidRPr="007124F0" w:rsidRDefault="006D4C8E" w:rsidP="006D4C8E">
      <w:pPr>
        <w:keepNext/>
        <w:keepLines/>
        <w:numPr>
          <w:ilvl w:val="0"/>
          <w:numId w:val="37"/>
        </w:numPr>
        <w:jc w:val="both"/>
        <w:rPr>
          <w:rFonts w:ascii="Tahoma" w:hAnsi="Tahoma" w:cs="Tahoma"/>
          <w:b/>
        </w:rPr>
      </w:pPr>
      <w:r w:rsidRPr="007124F0">
        <w:rPr>
          <w:rFonts w:ascii="Tahoma" w:hAnsi="Tahoma" w:cs="Tahoma"/>
          <w:b/>
        </w:rPr>
        <w:t>UGOTAVLJANJE SPOSOBNOSTI PONUDNIKA</w:t>
      </w:r>
    </w:p>
    <w:p w14:paraId="18B7EA2E" w14:textId="1B61A12D" w:rsidR="006D4C8E" w:rsidRPr="007124F0" w:rsidRDefault="006D4C8E" w:rsidP="006D4C8E">
      <w:pPr>
        <w:keepNext/>
        <w:keepLines/>
        <w:tabs>
          <w:tab w:val="left" w:pos="9354"/>
        </w:tabs>
        <w:ind w:right="-2"/>
        <w:jc w:val="both"/>
        <w:rPr>
          <w:rFonts w:ascii="Tahoma" w:hAnsi="Tahoma" w:cs="Tahoma"/>
        </w:rPr>
      </w:pPr>
      <w:r w:rsidRPr="007124F0">
        <w:rPr>
          <w:rFonts w:ascii="Tahoma" w:hAnsi="Tahoma" w:cs="Tahoma"/>
        </w:rPr>
        <w:t>IZJAVLJAMO, da v celoti izpolnjujemo pogoje in zahteve</w:t>
      </w:r>
      <w:r w:rsidRPr="007124F0">
        <w:t xml:space="preserve"> </w:t>
      </w:r>
      <w:r w:rsidRPr="007124F0">
        <w:rPr>
          <w:rFonts w:ascii="Tahoma" w:hAnsi="Tahoma" w:cs="Tahoma"/>
        </w:rPr>
        <w:t>za ugotavljanje sposobnosti (pogoje za sodelovanje</w:t>
      </w:r>
      <w:r w:rsidR="005E3182">
        <w:rPr>
          <w:rFonts w:ascii="Tahoma" w:hAnsi="Tahoma" w:cs="Tahoma"/>
        </w:rPr>
        <w:t xml:space="preserve"> in ne obstajajo </w:t>
      </w:r>
      <w:r w:rsidR="005E3182" w:rsidRPr="007124F0">
        <w:rPr>
          <w:rFonts w:ascii="Tahoma" w:hAnsi="Tahoma" w:cs="Tahoma"/>
        </w:rPr>
        <w:t>razlog</w:t>
      </w:r>
      <w:r w:rsidR="005E3182">
        <w:rPr>
          <w:rFonts w:ascii="Tahoma" w:hAnsi="Tahoma" w:cs="Tahoma"/>
        </w:rPr>
        <w:t>i</w:t>
      </w:r>
      <w:r w:rsidR="005E3182" w:rsidRPr="007124F0">
        <w:rPr>
          <w:rFonts w:ascii="Tahoma" w:hAnsi="Tahoma" w:cs="Tahoma"/>
        </w:rPr>
        <w:t xml:space="preserve"> za izključitev</w:t>
      </w:r>
      <w:r w:rsidRPr="007124F0">
        <w:rPr>
          <w:rFonts w:ascii="Tahoma" w:hAnsi="Tahoma" w:cs="Tahoma"/>
        </w:rPr>
        <w:t xml:space="preserve">), ki so navedeni v </w:t>
      </w:r>
      <w:r w:rsidRPr="00C535B7">
        <w:rPr>
          <w:rFonts w:ascii="Tahoma" w:hAnsi="Tahoma" w:cs="Tahoma"/>
        </w:rPr>
        <w:t>Poglavju 3</w:t>
      </w:r>
      <w:r w:rsidRPr="007124F0">
        <w:rPr>
          <w:rFonts w:ascii="Tahoma" w:hAnsi="Tahoma" w:cs="Tahoma"/>
        </w:rPr>
        <w:t>. razpisne dokumentacije oz. v vseh njeni</w:t>
      </w:r>
      <w:r>
        <w:rPr>
          <w:rFonts w:ascii="Tahoma" w:hAnsi="Tahoma" w:cs="Tahoma"/>
        </w:rPr>
        <w:t>h</w:t>
      </w:r>
      <w:r w:rsidRPr="007124F0">
        <w:rPr>
          <w:rFonts w:ascii="Tahoma" w:hAnsi="Tahoma" w:cs="Tahoma"/>
        </w:rPr>
        <w:t xml:space="preserve"> podtočkah.</w:t>
      </w:r>
    </w:p>
    <w:p w14:paraId="629FA2A7" w14:textId="77777777" w:rsidR="006D4C8E" w:rsidRPr="007124F0" w:rsidRDefault="006D4C8E" w:rsidP="006D4C8E">
      <w:pPr>
        <w:keepNext/>
        <w:keepLines/>
        <w:tabs>
          <w:tab w:val="left" w:pos="8647"/>
          <w:tab w:val="left" w:pos="9354"/>
        </w:tabs>
        <w:ind w:right="-2"/>
        <w:jc w:val="both"/>
        <w:rPr>
          <w:rFonts w:ascii="Tahoma" w:hAnsi="Tahoma" w:cs="Tahoma"/>
          <w:b/>
        </w:rPr>
      </w:pPr>
    </w:p>
    <w:p w14:paraId="212FC67F" w14:textId="77777777" w:rsidR="006D4C8E" w:rsidRPr="007124F0" w:rsidRDefault="006D4C8E" w:rsidP="006D4C8E">
      <w:pPr>
        <w:keepNext/>
        <w:keepLines/>
        <w:numPr>
          <w:ilvl w:val="0"/>
          <w:numId w:val="37"/>
        </w:numPr>
        <w:rPr>
          <w:rFonts w:ascii="Tahoma" w:hAnsi="Tahoma" w:cs="Tahoma"/>
          <w:b/>
        </w:rPr>
      </w:pPr>
      <w:r w:rsidRPr="007124F0">
        <w:rPr>
          <w:rFonts w:ascii="Tahoma" w:hAnsi="Tahoma" w:cs="Tahoma"/>
          <w:b/>
        </w:rPr>
        <w:t>OSTALE ZAHTEVE IN POGOJI NAROČNIKA</w:t>
      </w:r>
    </w:p>
    <w:p w14:paraId="40DECA35" w14:textId="77777777" w:rsidR="006D4C8E" w:rsidRPr="007124F0" w:rsidRDefault="006D4C8E" w:rsidP="006D4C8E">
      <w:pPr>
        <w:keepNext/>
        <w:keepLines/>
        <w:tabs>
          <w:tab w:val="left" w:pos="567"/>
        </w:tabs>
        <w:rPr>
          <w:rFonts w:ascii="Tahoma" w:eastAsia="Calibri" w:hAnsi="Tahoma" w:cs="Tahoma"/>
        </w:rPr>
      </w:pPr>
      <w:r w:rsidRPr="007124F0">
        <w:rPr>
          <w:rFonts w:ascii="Tahoma" w:eastAsia="Calibri" w:hAnsi="Tahoma" w:cs="Tahoma"/>
        </w:rPr>
        <w:t>IZJAVLJAMO, DA:</w:t>
      </w:r>
    </w:p>
    <w:p w14:paraId="3E002573" w14:textId="659E1B3E" w:rsidR="006D4C8E" w:rsidRPr="007124F0" w:rsidRDefault="006D4C8E" w:rsidP="006D4C8E">
      <w:pPr>
        <w:keepNext/>
        <w:keepLines/>
        <w:numPr>
          <w:ilvl w:val="0"/>
          <w:numId w:val="38"/>
        </w:numPr>
        <w:ind w:left="284" w:hanging="284"/>
        <w:jc w:val="both"/>
        <w:rPr>
          <w:rFonts w:ascii="Tahoma" w:eastAsia="Calibri" w:hAnsi="Tahoma" w:cs="Tahoma"/>
        </w:rPr>
      </w:pPr>
      <w:bookmarkStart w:id="16" w:name="_Hlk103582078"/>
      <w:r w:rsidRPr="007124F0">
        <w:rPr>
          <w:rFonts w:ascii="Tahoma" w:eastAsia="Calibri" w:hAnsi="Tahoma" w:cs="Tahoma"/>
        </w:rPr>
        <w:t xml:space="preserve">nismo uvrščeni v evidenco poslovnih subjektov, katerim je prepovedano poslovanje z naročnikom na podlagi 35. člena Zakona o integriteti in preprečevanju korupcije </w:t>
      </w:r>
      <w:r w:rsidR="004D2D5A" w:rsidRPr="000F0592">
        <w:rPr>
          <w:rFonts w:ascii="Tahoma" w:hAnsi="Tahoma" w:cs="Tahoma"/>
        </w:rPr>
        <w:t xml:space="preserve">(Uradni list RS, št. 69/11 – uradno prečiščeno besedilo, 158/20, 3/22 – </w:t>
      </w:r>
      <w:proofErr w:type="spellStart"/>
      <w:r w:rsidR="004D2D5A" w:rsidRPr="000F0592">
        <w:rPr>
          <w:rFonts w:ascii="Tahoma" w:hAnsi="Tahoma" w:cs="Tahoma"/>
        </w:rPr>
        <w:t>ZDeb</w:t>
      </w:r>
      <w:proofErr w:type="spellEnd"/>
      <w:r w:rsidR="004D2D5A" w:rsidRPr="000F0592">
        <w:rPr>
          <w:rFonts w:ascii="Tahoma" w:hAnsi="Tahoma" w:cs="Tahoma"/>
        </w:rPr>
        <w:t xml:space="preserve"> in 16/23 – </w:t>
      </w:r>
      <w:proofErr w:type="spellStart"/>
      <w:r w:rsidR="004D2D5A" w:rsidRPr="000F0592">
        <w:rPr>
          <w:rFonts w:ascii="Tahoma" w:hAnsi="Tahoma" w:cs="Tahoma"/>
        </w:rPr>
        <w:t>ZZPri</w:t>
      </w:r>
      <w:proofErr w:type="spellEnd"/>
      <w:r w:rsidR="004D2D5A">
        <w:rPr>
          <w:rFonts w:ascii="Tahoma" w:hAnsi="Tahoma" w:cs="Tahoma"/>
        </w:rPr>
        <w:t>, s spremembami</w:t>
      </w:r>
      <w:r w:rsidR="004D2D5A" w:rsidRPr="000F0592">
        <w:rPr>
          <w:rFonts w:ascii="Tahoma" w:hAnsi="Tahoma" w:cs="Tahoma"/>
        </w:rPr>
        <w:t xml:space="preserve">; v nadaljevanju </w:t>
      </w:r>
      <w:proofErr w:type="spellStart"/>
      <w:r w:rsidR="004D2D5A" w:rsidRPr="000F0592">
        <w:rPr>
          <w:rFonts w:ascii="Tahoma" w:hAnsi="Tahoma" w:cs="Tahoma"/>
        </w:rPr>
        <w:t>ZIntPK</w:t>
      </w:r>
      <w:proofErr w:type="spellEnd"/>
      <w:r w:rsidR="004D2D5A" w:rsidRPr="000F0592">
        <w:rPr>
          <w:rFonts w:ascii="Tahoma" w:hAnsi="Tahoma" w:cs="Tahoma"/>
        </w:rPr>
        <w:t>)</w:t>
      </w:r>
      <w:r w:rsidR="004D2D5A">
        <w:rPr>
          <w:rFonts w:ascii="Tahoma" w:hAnsi="Tahoma" w:cs="Tahoma"/>
        </w:rPr>
        <w:t>;</w:t>
      </w:r>
    </w:p>
    <w:p w14:paraId="26A99095" w14:textId="77777777" w:rsidR="006D4C8E" w:rsidRPr="007124F0" w:rsidRDefault="006D4C8E" w:rsidP="006D4C8E">
      <w:pPr>
        <w:keepNext/>
        <w:keepLines/>
        <w:numPr>
          <w:ilvl w:val="0"/>
          <w:numId w:val="38"/>
        </w:numPr>
        <w:ind w:left="284" w:hanging="284"/>
        <w:jc w:val="both"/>
        <w:rPr>
          <w:rFonts w:ascii="Tahoma" w:eastAsia="Calibri" w:hAnsi="Tahoma" w:cs="Tahoma"/>
        </w:rPr>
      </w:pPr>
      <w:r w:rsidRPr="007124F0">
        <w:rPr>
          <w:rFonts w:ascii="Tahoma" w:hAnsi="Tahoma" w:cs="Tahoma"/>
        </w:rPr>
        <w:t xml:space="preserve">se strinjamo s pogoji, vsebino in vzorci finančnega/ih zavarovanj/a v </w:t>
      </w:r>
      <w:r w:rsidRPr="00C535B7">
        <w:rPr>
          <w:rFonts w:ascii="Tahoma" w:hAnsi="Tahoma" w:cs="Tahoma"/>
        </w:rPr>
        <w:t>Poglavju 4</w:t>
      </w:r>
      <w:r w:rsidRPr="007124F0">
        <w:rPr>
          <w:rFonts w:ascii="Tahoma" w:hAnsi="Tahoma" w:cs="Tahoma"/>
        </w:rPr>
        <w:t>. razpisne dokumentacije, ter da bomo predložili naročniku finančna zavarovanja v skladu z zahtevami razpisne dokumentacije, brez dodatnih zahtev in ugovorov;</w:t>
      </w:r>
    </w:p>
    <w:p w14:paraId="521C7BDF" w14:textId="77777777" w:rsidR="006D4C8E" w:rsidRPr="007124F0" w:rsidRDefault="006D4C8E" w:rsidP="006D4C8E">
      <w:pPr>
        <w:keepNext/>
        <w:keepLines/>
        <w:numPr>
          <w:ilvl w:val="0"/>
          <w:numId w:val="38"/>
        </w:numPr>
        <w:ind w:left="284" w:hanging="284"/>
        <w:jc w:val="both"/>
        <w:rPr>
          <w:rFonts w:ascii="Tahoma" w:eastAsia="Calibri" w:hAnsi="Tahoma" w:cs="Tahoma"/>
        </w:rPr>
      </w:pPr>
      <w:r w:rsidRPr="007124F0">
        <w:rPr>
          <w:rFonts w:ascii="Tahoma" w:eastAsia="Calibri" w:hAnsi="Tahoma" w:cs="Tahoma"/>
        </w:rPr>
        <w:t xml:space="preserve">izpolnjujemo omejevalne ukrepe navedene v členu 1h »sklepa Sveta (SZVP) 2022/578 z dne 8. aprila 2022 o spremembi Sklepa 2014/512/SZVP o omejevalnih ukrepih zaradi delovanja Rusije, ki povzroča destabilizacijo razmer v Ukrajini«; </w:t>
      </w:r>
    </w:p>
    <w:bookmarkEnd w:id="16"/>
    <w:p w14:paraId="29C8E863" w14:textId="77777777" w:rsidR="006D4C8E" w:rsidRPr="007124F0" w:rsidRDefault="006D4C8E" w:rsidP="006D4C8E">
      <w:pPr>
        <w:keepNext/>
        <w:keepLines/>
        <w:numPr>
          <w:ilvl w:val="0"/>
          <w:numId w:val="38"/>
        </w:numPr>
        <w:ind w:left="284" w:hanging="284"/>
        <w:jc w:val="both"/>
        <w:rPr>
          <w:rFonts w:ascii="Tahoma" w:eastAsia="Calibri" w:hAnsi="Tahoma" w:cs="Tahoma"/>
        </w:rPr>
      </w:pPr>
      <w:r w:rsidRPr="007124F0">
        <w:rPr>
          <w:rFonts w:ascii="Tahoma" w:eastAsia="Calibri" w:hAnsi="Tahoma" w:cs="Tahoma"/>
        </w:rPr>
        <w:t>se zavezujemo, da bomo na zahtevo naročnika predložiti dodatna dokazila oz. pojasnila za preveritev izpolnjevanja pogojev in zahtev iz razpisne dokumentacije;</w:t>
      </w:r>
    </w:p>
    <w:p w14:paraId="1B87F7A8" w14:textId="77777777" w:rsidR="006D4C8E" w:rsidRPr="007124F0" w:rsidRDefault="006D4C8E" w:rsidP="006D4C8E">
      <w:pPr>
        <w:keepNext/>
        <w:keepLines/>
        <w:numPr>
          <w:ilvl w:val="0"/>
          <w:numId w:val="38"/>
        </w:numPr>
        <w:ind w:left="284" w:hanging="284"/>
        <w:jc w:val="both"/>
        <w:rPr>
          <w:rFonts w:ascii="Tahoma" w:eastAsia="Calibri" w:hAnsi="Tahoma" w:cs="Tahoma"/>
        </w:rPr>
      </w:pPr>
      <w:r w:rsidRPr="007124F0">
        <w:rPr>
          <w:rFonts w:ascii="Tahoma" w:eastAsia="Calibri" w:hAnsi="Tahoma" w:cs="Tahoma"/>
        </w:rPr>
        <w:t>soglašamo, da lahko naročnik kadarkoli ustavi postopek javnega naročila, zavrne vse ponudbe ali po pravnomočnosti odločitve o oddaji javnega naročila ne sklene pogodbe/okvirnega sporazuma ter da v nobenem od navedenih primerov ne bomo uveljavljali povračila stroškov priprave ponudbe, stroškov finančnih zavarovanj, morebitne neposredne ali posredne škode ali izgubljenega dobička;</w:t>
      </w:r>
    </w:p>
    <w:p w14:paraId="4A34ABC4" w14:textId="77777777" w:rsidR="006D4C8E" w:rsidRPr="007124F0" w:rsidRDefault="006D4C8E" w:rsidP="006D4C8E">
      <w:pPr>
        <w:keepNext/>
        <w:keepLines/>
        <w:numPr>
          <w:ilvl w:val="0"/>
          <w:numId w:val="38"/>
        </w:numPr>
        <w:ind w:left="284" w:hanging="284"/>
        <w:jc w:val="both"/>
        <w:rPr>
          <w:rFonts w:ascii="Tahoma" w:eastAsia="Calibri" w:hAnsi="Tahoma" w:cs="Tahoma"/>
        </w:rPr>
      </w:pPr>
      <w:r w:rsidRPr="007124F0">
        <w:rPr>
          <w:rFonts w:ascii="Tahoma" w:eastAsia="Calibri" w:hAnsi="Tahoma" w:cs="Tahoma"/>
        </w:rPr>
        <w:t>so v ponudbeno ceno vključeni vsi materialni in nematerialni stroški, ki bodo potrebni za izvedbo predmeta naročila, v skladu z vsemi zahtevami naročnika;</w:t>
      </w:r>
    </w:p>
    <w:p w14:paraId="61AE5FD5" w14:textId="77777777" w:rsidR="006D4C8E" w:rsidRPr="007124F0" w:rsidRDefault="006D4C8E" w:rsidP="006D4C8E">
      <w:pPr>
        <w:keepNext/>
        <w:keepLines/>
        <w:numPr>
          <w:ilvl w:val="0"/>
          <w:numId w:val="38"/>
        </w:numPr>
        <w:ind w:left="284" w:hanging="284"/>
        <w:jc w:val="both"/>
        <w:rPr>
          <w:rFonts w:ascii="Tahoma" w:eastAsia="Calibri" w:hAnsi="Tahoma" w:cs="Tahoma"/>
        </w:rPr>
      </w:pPr>
      <w:r w:rsidRPr="007124F0">
        <w:rPr>
          <w:rFonts w:ascii="Tahoma" w:eastAsia="Calibri" w:hAnsi="Tahoma" w:cs="Tahoma"/>
        </w:rPr>
        <w:t>se strinjamo z opredeljenimi določili osnutka pogodbe/okvirnega sporazuma in jo/ga bomo v primeru, da bomo izbrani za izvajanje predmeta javnega naročila, podpisali brez dodatnih zahtev in ugovorov;</w:t>
      </w:r>
    </w:p>
    <w:p w14:paraId="799F6237" w14:textId="77777777" w:rsidR="006D4C8E" w:rsidRPr="007124F0" w:rsidRDefault="006D4C8E" w:rsidP="006D4C8E">
      <w:pPr>
        <w:keepNext/>
        <w:keepLines/>
        <w:numPr>
          <w:ilvl w:val="0"/>
          <w:numId w:val="38"/>
        </w:numPr>
        <w:ind w:left="284" w:hanging="284"/>
        <w:jc w:val="both"/>
        <w:rPr>
          <w:rFonts w:ascii="Tahoma" w:eastAsia="Calibri" w:hAnsi="Tahoma" w:cs="Tahoma"/>
        </w:rPr>
      </w:pPr>
      <w:r w:rsidRPr="007124F0">
        <w:rPr>
          <w:rFonts w:ascii="Tahoma" w:eastAsia="Calibri" w:hAnsi="Tahoma" w:cs="Tahoma"/>
        </w:rPr>
        <w:lastRenderedPageBreak/>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7287D123" w14:textId="77777777" w:rsidR="006D4C8E" w:rsidRDefault="006D4C8E" w:rsidP="006D4C8E">
      <w:pPr>
        <w:keepNext/>
        <w:keepLines/>
        <w:numPr>
          <w:ilvl w:val="0"/>
          <w:numId w:val="38"/>
        </w:numPr>
        <w:ind w:left="284" w:hanging="284"/>
        <w:jc w:val="both"/>
        <w:rPr>
          <w:rFonts w:ascii="Tahoma" w:eastAsia="Calibri" w:hAnsi="Tahoma" w:cs="Tahoma"/>
        </w:rPr>
      </w:pPr>
      <w:r w:rsidRPr="007124F0">
        <w:rPr>
          <w:rFonts w:ascii="Tahoma" w:eastAsia="Calibri" w:hAnsi="Tahoma" w:cs="Tahoma"/>
        </w:rPr>
        <w:t>sprejemamo in izpolnjujemo tudi vse ostale pogoje in zahteve predmetne razpisne dokumentacije, ter prevzemamo kazensko in materialno odgovornost, da so vsi podatki in dokumenti podani v ponudbi, resnični, in da fotokopije priloženih listin ustrezajo originalu</w:t>
      </w:r>
      <w:r>
        <w:rPr>
          <w:rFonts w:ascii="Tahoma" w:eastAsia="Calibri" w:hAnsi="Tahoma" w:cs="Tahoma"/>
        </w:rPr>
        <w:t>;</w:t>
      </w:r>
    </w:p>
    <w:p w14:paraId="5F6F20FA" w14:textId="77777777" w:rsidR="006D4C8E" w:rsidRDefault="006D4C8E" w:rsidP="006D4C8E">
      <w:pPr>
        <w:keepNext/>
        <w:keepLines/>
        <w:numPr>
          <w:ilvl w:val="0"/>
          <w:numId w:val="38"/>
        </w:numPr>
        <w:ind w:left="284" w:hanging="284"/>
        <w:jc w:val="both"/>
        <w:rPr>
          <w:rFonts w:ascii="Tahoma" w:eastAsia="Calibri" w:hAnsi="Tahoma" w:cs="Tahoma"/>
        </w:rPr>
      </w:pPr>
      <w:r w:rsidRPr="00D96037">
        <w:rPr>
          <w:rFonts w:ascii="Tahoma" w:eastAsia="Calibri" w:hAnsi="Tahoma" w:cs="Tahoma"/>
        </w:rPr>
        <w:t>da smo v celoti seznanjeni z vsebino osnutk</w:t>
      </w:r>
      <w:r>
        <w:rPr>
          <w:rFonts w:ascii="Tahoma" w:eastAsia="Calibri" w:hAnsi="Tahoma" w:cs="Tahoma"/>
        </w:rPr>
        <w:t>a</w:t>
      </w:r>
      <w:r w:rsidRPr="00D96037">
        <w:rPr>
          <w:rFonts w:ascii="Tahoma" w:eastAsia="Calibri" w:hAnsi="Tahoma" w:cs="Tahoma"/>
        </w:rPr>
        <w:t xml:space="preserve"> </w:t>
      </w:r>
      <w:r>
        <w:rPr>
          <w:rFonts w:ascii="Tahoma" w:eastAsia="Calibri" w:hAnsi="Tahoma" w:cs="Tahoma"/>
        </w:rPr>
        <w:t xml:space="preserve">okvirnega sporazuma </w:t>
      </w:r>
      <w:r w:rsidRPr="00D96037">
        <w:rPr>
          <w:rFonts w:ascii="Tahoma" w:eastAsia="Calibri" w:hAnsi="Tahoma" w:cs="Tahoma"/>
        </w:rPr>
        <w:t xml:space="preserve">ki </w:t>
      </w:r>
      <w:r>
        <w:rPr>
          <w:rFonts w:ascii="Tahoma" w:eastAsia="Calibri" w:hAnsi="Tahoma" w:cs="Tahoma"/>
        </w:rPr>
        <w:t xml:space="preserve">ga </w:t>
      </w:r>
      <w:r w:rsidRPr="00D96037">
        <w:rPr>
          <w:rFonts w:ascii="Tahoma" w:eastAsia="Calibri" w:hAnsi="Tahoma" w:cs="Tahoma"/>
        </w:rPr>
        <w:t xml:space="preserve">bomo v primeru izbora kot ekonomsko najugodnejši ponudnik, na poziv naročnika, podpisali brez ugovorov </w:t>
      </w:r>
      <w:r w:rsidRPr="00D96037">
        <w:rPr>
          <w:rFonts w:ascii="Tahoma" w:eastAsia="Calibri" w:hAnsi="Tahoma" w:cs="Tahoma"/>
          <w:i/>
        </w:rPr>
        <w:t>(velja za (samostojnega/vodilnega) ponudnika in partnerje, v primeru skupne ponudbe)</w:t>
      </w:r>
      <w:r w:rsidRPr="00D96037">
        <w:rPr>
          <w:rFonts w:ascii="Tahoma" w:eastAsia="Calibri" w:hAnsi="Tahoma" w:cs="Tahoma"/>
        </w:rPr>
        <w:t>;</w:t>
      </w:r>
    </w:p>
    <w:p w14:paraId="4550FB00" w14:textId="77777777" w:rsidR="006D4C8E" w:rsidRDefault="006D4C8E" w:rsidP="006D4C8E">
      <w:pPr>
        <w:keepNext/>
        <w:keepLines/>
        <w:numPr>
          <w:ilvl w:val="0"/>
          <w:numId w:val="38"/>
        </w:numPr>
        <w:ind w:left="284" w:hanging="284"/>
        <w:jc w:val="both"/>
        <w:rPr>
          <w:rFonts w:ascii="Tahoma" w:eastAsia="Calibri" w:hAnsi="Tahoma" w:cs="Tahoma"/>
        </w:rPr>
      </w:pPr>
      <w:r w:rsidRPr="00D96037">
        <w:rPr>
          <w:rFonts w:ascii="Tahoma" w:eastAsia="Calibri" w:hAnsi="Tahoma" w:cs="Tahoma"/>
        </w:rPr>
        <w:t>da smo v celoti seznanjeni z vsebino vzorcev finančnih zavarovanj, ki</w:t>
      </w:r>
      <w:r>
        <w:rPr>
          <w:rFonts w:ascii="Tahoma" w:eastAsia="Calibri" w:hAnsi="Tahoma" w:cs="Tahoma"/>
        </w:rPr>
        <w:t xml:space="preserve"> jih bomo predložili naročnikom</w:t>
      </w:r>
      <w:r w:rsidRPr="00D96037">
        <w:rPr>
          <w:rFonts w:ascii="Tahoma" w:eastAsia="Calibri" w:hAnsi="Tahoma" w:cs="Tahoma"/>
        </w:rPr>
        <w:t xml:space="preserve"> v skladu s sklenjenimi </w:t>
      </w:r>
      <w:r>
        <w:rPr>
          <w:rFonts w:ascii="Tahoma" w:eastAsia="Calibri" w:hAnsi="Tahoma" w:cs="Tahoma"/>
        </w:rPr>
        <w:t>okvirnimi sporazumi</w:t>
      </w:r>
      <w:r w:rsidRPr="00D96037">
        <w:rPr>
          <w:rFonts w:ascii="Tahoma" w:eastAsia="Calibri" w:hAnsi="Tahoma" w:cs="Tahoma"/>
        </w:rPr>
        <w:t xml:space="preserve"> </w:t>
      </w:r>
      <w:r w:rsidRPr="00D96037">
        <w:rPr>
          <w:rFonts w:ascii="Tahoma" w:eastAsia="Calibri" w:hAnsi="Tahoma" w:cs="Tahoma"/>
          <w:i/>
        </w:rPr>
        <w:t>(velja za (samostojnega/vodilnega) ponudnika in partnerje, v primeru skupne ponudbe)</w:t>
      </w:r>
      <w:r w:rsidRPr="00D96037">
        <w:rPr>
          <w:rFonts w:ascii="Tahoma" w:eastAsia="Calibri" w:hAnsi="Tahoma" w:cs="Tahoma"/>
        </w:rPr>
        <w:t>;</w:t>
      </w:r>
    </w:p>
    <w:p w14:paraId="4EBA0338" w14:textId="77777777" w:rsidR="006D4C8E" w:rsidRPr="00D96037" w:rsidRDefault="006D4C8E" w:rsidP="006D4C8E">
      <w:pPr>
        <w:keepNext/>
        <w:keepLines/>
        <w:numPr>
          <w:ilvl w:val="0"/>
          <w:numId w:val="38"/>
        </w:numPr>
        <w:ind w:left="284" w:hanging="284"/>
        <w:jc w:val="both"/>
        <w:rPr>
          <w:rFonts w:ascii="Tahoma" w:eastAsia="Calibri" w:hAnsi="Tahoma" w:cs="Tahoma"/>
        </w:rPr>
      </w:pPr>
      <w:r w:rsidRPr="00D96037">
        <w:rPr>
          <w:rFonts w:ascii="Tahoma" w:eastAsia="Calibri" w:hAnsi="Tahoma" w:cs="Tahoma"/>
        </w:rPr>
        <w:t>da s podpisom te izjave dajemo soglasje, da naročnik v zvezi z oddaj</w:t>
      </w:r>
      <w:r>
        <w:rPr>
          <w:rFonts w:ascii="Tahoma" w:eastAsia="Calibri" w:hAnsi="Tahoma" w:cs="Tahoma"/>
        </w:rPr>
        <w:t xml:space="preserve">o predmetnega javnega naročila </w:t>
      </w:r>
      <w:r w:rsidRPr="00D96037">
        <w:rPr>
          <w:rFonts w:ascii="Tahoma" w:eastAsia="Calibri" w:hAnsi="Tahoma" w:cs="Tahoma"/>
        </w:rPr>
        <w:t xml:space="preserve">pridobi podatke za preveritev ponudbe v skladu z 89. členom ZJN-3 v enotnem informacijskem sistemu – </w:t>
      </w:r>
      <w:proofErr w:type="spellStart"/>
      <w:r w:rsidRPr="00D96037">
        <w:rPr>
          <w:rFonts w:ascii="Tahoma" w:eastAsia="Calibri" w:hAnsi="Tahoma" w:cs="Tahoma"/>
        </w:rPr>
        <w:t>eDosje</w:t>
      </w:r>
      <w:proofErr w:type="spellEnd"/>
      <w:r w:rsidRPr="00D96037">
        <w:rPr>
          <w:rFonts w:ascii="Tahoma" w:eastAsia="Calibri" w:hAnsi="Tahoma" w:cs="Tahoma"/>
        </w:rPr>
        <w:t xml:space="preserve"> iz devetega odstavka 77. člena ZJN-3, ter se tudi zavezujemo, da bomo na zahtevo naročnika predložiti dodatna pooblastila za preveritev podatkov iz uradnih evidenc.</w:t>
      </w:r>
    </w:p>
    <w:p w14:paraId="511A5B7A" w14:textId="77777777" w:rsidR="006D4C8E" w:rsidRPr="007124F0" w:rsidRDefault="006D4C8E" w:rsidP="006D4C8E">
      <w:pPr>
        <w:keepNext/>
        <w:keepLines/>
        <w:jc w:val="both"/>
        <w:rPr>
          <w:rFonts w:ascii="Tahoma" w:eastAsia="Calibri" w:hAnsi="Tahoma" w:cs="Tahoma"/>
          <w:sz w:val="18"/>
        </w:rPr>
      </w:pPr>
    </w:p>
    <w:p w14:paraId="7B3432E1" w14:textId="77777777" w:rsidR="006D4C8E" w:rsidRPr="007124F0" w:rsidRDefault="006D4C8E" w:rsidP="006D4C8E">
      <w:pPr>
        <w:keepNext/>
        <w:keepLines/>
        <w:tabs>
          <w:tab w:val="left" w:pos="284"/>
        </w:tabs>
        <w:rPr>
          <w:rFonts w:ascii="Tahoma" w:hAnsi="Tahoma" w:cs="Tahoma"/>
          <w:b/>
          <w:sz w:val="16"/>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6D4C8E" w:rsidRPr="007124F0" w14:paraId="4E11B38C" w14:textId="77777777" w:rsidTr="00A334FA">
        <w:trPr>
          <w:trHeight w:val="235"/>
        </w:trPr>
        <w:tc>
          <w:tcPr>
            <w:tcW w:w="3401" w:type="dxa"/>
            <w:tcBorders>
              <w:top w:val="nil"/>
              <w:left w:val="nil"/>
              <w:bottom w:val="single" w:sz="4" w:space="0" w:color="auto"/>
              <w:right w:val="nil"/>
            </w:tcBorders>
          </w:tcPr>
          <w:p w14:paraId="1C90E098" w14:textId="77777777" w:rsidR="006D4C8E" w:rsidRPr="007124F0" w:rsidRDefault="006D4C8E" w:rsidP="00A334FA">
            <w:pPr>
              <w:keepNext/>
              <w:keepLines/>
              <w:jc w:val="both"/>
              <w:rPr>
                <w:rFonts w:ascii="Tahoma" w:hAnsi="Tahoma" w:cs="Tahoma"/>
                <w:snapToGrid w:val="0"/>
              </w:rPr>
            </w:pPr>
          </w:p>
        </w:tc>
        <w:tc>
          <w:tcPr>
            <w:tcW w:w="2976" w:type="dxa"/>
          </w:tcPr>
          <w:p w14:paraId="7D04EE9F" w14:textId="77777777" w:rsidR="006D4C8E" w:rsidRPr="007124F0" w:rsidRDefault="006D4C8E" w:rsidP="00A334FA">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41434DEF" w14:textId="77777777" w:rsidR="006D4C8E" w:rsidRPr="007124F0" w:rsidRDefault="006D4C8E" w:rsidP="00A334FA">
            <w:pPr>
              <w:keepNext/>
              <w:keepLines/>
              <w:tabs>
                <w:tab w:val="left" w:pos="567"/>
                <w:tab w:val="num" w:pos="851"/>
                <w:tab w:val="left" w:pos="993"/>
              </w:tabs>
              <w:jc w:val="both"/>
              <w:rPr>
                <w:rFonts w:ascii="Tahoma" w:hAnsi="Tahoma" w:cs="Tahoma"/>
                <w:snapToGrid w:val="0"/>
                <w:sz w:val="28"/>
              </w:rPr>
            </w:pPr>
          </w:p>
        </w:tc>
      </w:tr>
      <w:tr w:rsidR="006D4C8E" w:rsidRPr="007124F0" w14:paraId="2D06ACB7" w14:textId="77777777" w:rsidTr="00A334FA">
        <w:trPr>
          <w:trHeight w:val="235"/>
        </w:trPr>
        <w:tc>
          <w:tcPr>
            <w:tcW w:w="3401" w:type="dxa"/>
            <w:tcBorders>
              <w:top w:val="single" w:sz="4" w:space="0" w:color="auto"/>
              <w:left w:val="nil"/>
              <w:bottom w:val="nil"/>
              <w:right w:val="nil"/>
            </w:tcBorders>
            <w:hideMark/>
          </w:tcPr>
          <w:p w14:paraId="1821E704" w14:textId="77777777" w:rsidR="006D4C8E" w:rsidRPr="007124F0" w:rsidRDefault="006D4C8E" w:rsidP="00A334FA">
            <w:pPr>
              <w:keepNext/>
              <w:keepLines/>
              <w:jc w:val="center"/>
              <w:rPr>
                <w:rFonts w:ascii="Tahoma" w:hAnsi="Tahoma" w:cs="Tahoma"/>
                <w:snapToGrid w:val="0"/>
                <w:sz w:val="18"/>
              </w:rPr>
            </w:pPr>
            <w:r w:rsidRPr="007124F0">
              <w:rPr>
                <w:rFonts w:ascii="Tahoma" w:hAnsi="Tahoma" w:cs="Tahoma"/>
                <w:snapToGrid w:val="0"/>
                <w:sz w:val="18"/>
              </w:rPr>
              <w:t>(kraj, datum)</w:t>
            </w:r>
          </w:p>
        </w:tc>
        <w:tc>
          <w:tcPr>
            <w:tcW w:w="2976" w:type="dxa"/>
            <w:hideMark/>
          </w:tcPr>
          <w:p w14:paraId="67A8402B" w14:textId="77777777" w:rsidR="006D4C8E" w:rsidRPr="007124F0" w:rsidRDefault="006D4C8E" w:rsidP="00A334FA">
            <w:pPr>
              <w:keepNext/>
              <w:keepLines/>
              <w:jc w:val="center"/>
              <w:rPr>
                <w:rFonts w:ascii="Tahoma" w:hAnsi="Tahoma" w:cs="Tahoma"/>
                <w:snapToGrid w:val="0"/>
                <w:sz w:val="18"/>
              </w:rPr>
            </w:pPr>
            <w:r w:rsidRPr="007124F0">
              <w:rPr>
                <w:rFonts w:ascii="Tahoma" w:hAnsi="Tahoma" w:cs="Tahoma"/>
                <w:snapToGrid w:val="0"/>
                <w:sz w:val="18"/>
              </w:rPr>
              <w:t>žig</w:t>
            </w:r>
          </w:p>
        </w:tc>
        <w:tc>
          <w:tcPr>
            <w:tcW w:w="3118" w:type="dxa"/>
            <w:tcBorders>
              <w:top w:val="single" w:sz="4" w:space="0" w:color="auto"/>
              <w:left w:val="nil"/>
              <w:bottom w:val="nil"/>
              <w:right w:val="nil"/>
            </w:tcBorders>
            <w:hideMark/>
          </w:tcPr>
          <w:p w14:paraId="3CB2A8E8" w14:textId="77777777" w:rsidR="006D4C8E" w:rsidRPr="007124F0" w:rsidRDefault="006D4C8E" w:rsidP="00A334FA">
            <w:pPr>
              <w:keepNext/>
              <w:keepLines/>
              <w:jc w:val="center"/>
              <w:rPr>
                <w:rFonts w:ascii="Tahoma" w:hAnsi="Tahoma" w:cs="Tahoma"/>
                <w:snapToGrid w:val="0"/>
                <w:sz w:val="18"/>
              </w:rPr>
            </w:pPr>
            <w:r w:rsidRPr="007124F0">
              <w:rPr>
                <w:rFonts w:ascii="Tahoma" w:hAnsi="Tahoma" w:cs="Tahoma"/>
                <w:snapToGrid w:val="0"/>
                <w:sz w:val="18"/>
              </w:rPr>
              <w:t>(</w:t>
            </w:r>
            <w:r>
              <w:rPr>
                <w:rFonts w:ascii="Tahoma" w:hAnsi="Tahoma" w:cs="Tahoma"/>
                <w:snapToGrid w:val="0"/>
                <w:sz w:val="18"/>
              </w:rPr>
              <w:t>Ime in priimek ter podpis ponudnika/ partnerja</w:t>
            </w:r>
            <w:r w:rsidRPr="007124F0">
              <w:rPr>
                <w:rFonts w:ascii="Tahoma" w:hAnsi="Tahoma" w:cs="Tahoma"/>
                <w:snapToGrid w:val="0"/>
                <w:sz w:val="18"/>
              </w:rPr>
              <w:t>)</w:t>
            </w:r>
          </w:p>
        </w:tc>
      </w:tr>
    </w:tbl>
    <w:p w14:paraId="741CB98D" w14:textId="77777777" w:rsidR="006D4C8E" w:rsidRPr="007124F0" w:rsidRDefault="006D4C8E" w:rsidP="006D4C8E">
      <w:pPr>
        <w:keepNext/>
        <w:keepLines/>
        <w:spacing w:after="40"/>
        <w:jc w:val="both"/>
        <w:rPr>
          <w:rFonts w:ascii="Tahoma" w:hAnsi="Tahoma" w:cs="Tahoma"/>
          <w:b/>
          <w:i/>
          <w:sz w:val="12"/>
          <w:szCs w:val="18"/>
          <w:u w:val="single"/>
        </w:rPr>
      </w:pPr>
    </w:p>
    <w:p w14:paraId="0D074498" w14:textId="77777777" w:rsidR="006D4C8E" w:rsidRPr="007124F0" w:rsidRDefault="006D4C8E" w:rsidP="006D4C8E">
      <w:pPr>
        <w:keepNext/>
        <w:keepLines/>
        <w:spacing w:after="40"/>
        <w:jc w:val="both"/>
        <w:rPr>
          <w:rFonts w:ascii="Tahoma" w:hAnsi="Tahoma" w:cs="Tahoma"/>
          <w:b/>
          <w:i/>
          <w:sz w:val="12"/>
          <w:szCs w:val="18"/>
        </w:rPr>
      </w:pPr>
    </w:p>
    <w:p w14:paraId="6ADF441F" w14:textId="77777777" w:rsidR="006D4C8E" w:rsidRPr="007124F0" w:rsidRDefault="006D4C8E" w:rsidP="006D4C8E">
      <w:pPr>
        <w:keepNext/>
        <w:keepLines/>
        <w:spacing w:after="40"/>
        <w:jc w:val="both"/>
        <w:rPr>
          <w:rFonts w:ascii="Tahoma" w:hAnsi="Tahoma" w:cs="Tahoma"/>
          <w:b/>
          <w:i/>
          <w:sz w:val="12"/>
          <w:szCs w:val="18"/>
        </w:rPr>
      </w:pPr>
    </w:p>
    <w:p w14:paraId="12454F5A" w14:textId="77777777" w:rsidR="006D4C8E" w:rsidRDefault="006D4C8E" w:rsidP="006D4C8E">
      <w:pPr>
        <w:keepNext/>
        <w:keepLines/>
        <w:jc w:val="both"/>
        <w:rPr>
          <w:rFonts w:ascii="Tahoma" w:hAnsi="Tahoma" w:cs="Tahoma"/>
          <w:b/>
          <w:bCs/>
          <w:i/>
          <w:noProof/>
          <w:sz w:val="18"/>
          <w:szCs w:val="18"/>
        </w:rPr>
      </w:pPr>
      <w:r w:rsidRPr="007124F0">
        <w:rPr>
          <w:rFonts w:ascii="Tahoma" w:hAnsi="Tahoma" w:cs="Tahoma"/>
          <w:b/>
          <w:i/>
          <w:sz w:val="18"/>
          <w:szCs w:val="18"/>
        </w:rPr>
        <w:t>Opomba:</w:t>
      </w:r>
      <w:r w:rsidRPr="00112425">
        <w:rPr>
          <w:rFonts w:ascii="Tahoma" w:hAnsi="Tahoma" w:cs="Tahoma"/>
          <w:b/>
          <w:bCs/>
          <w:i/>
          <w:noProof/>
          <w:sz w:val="18"/>
          <w:szCs w:val="18"/>
        </w:rPr>
        <w:t xml:space="preserve"> </w:t>
      </w:r>
    </w:p>
    <w:p w14:paraId="0801ED5D" w14:textId="77777777" w:rsidR="006D4C8E" w:rsidRDefault="006D4C8E" w:rsidP="006D4C8E">
      <w:pPr>
        <w:pStyle w:val="Odstavekseznama"/>
        <w:keepNext/>
        <w:keepLines/>
        <w:numPr>
          <w:ilvl w:val="0"/>
          <w:numId w:val="3"/>
        </w:numPr>
        <w:jc w:val="both"/>
        <w:rPr>
          <w:rFonts w:ascii="Tahoma" w:hAnsi="Tahoma" w:cs="Tahoma"/>
          <w:bCs/>
          <w:i/>
          <w:iCs/>
          <w:noProof/>
          <w:sz w:val="18"/>
          <w:szCs w:val="18"/>
        </w:rPr>
      </w:pPr>
      <w:r w:rsidRPr="00984E5C">
        <w:rPr>
          <w:rFonts w:ascii="Tahoma" w:hAnsi="Tahoma" w:cs="Tahoma"/>
          <w:bCs/>
          <w:i/>
          <w:iCs/>
          <w:noProof/>
          <w:sz w:val="18"/>
          <w:szCs w:val="18"/>
        </w:rPr>
        <w:t xml:space="preserve">Izjavo izpolni in podpiše </w:t>
      </w:r>
      <w:r w:rsidRPr="00984E5C">
        <w:rPr>
          <w:rFonts w:ascii="Tahoma" w:hAnsi="Tahoma" w:cs="Tahoma"/>
          <w:bCs/>
          <w:i/>
          <w:iCs/>
          <w:noProof/>
          <w:sz w:val="18"/>
          <w:szCs w:val="18"/>
          <w:u w:val="single"/>
        </w:rPr>
        <w:t>ponudnik</w:t>
      </w:r>
      <w:r w:rsidRPr="00984E5C">
        <w:rPr>
          <w:rFonts w:ascii="Tahoma" w:hAnsi="Tahoma" w:cs="Tahoma"/>
          <w:bCs/>
          <w:i/>
          <w:iCs/>
          <w:noProof/>
          <w:sz w:val="18"/>
          <w:szCs w:val="18"/>
        </w:rPr>
        <w:t xml:space="preserve"> kot tudi vsi </w:t>
      </w:r>
      <w:r w:rsidRPr="00984E5C">
        <w:rPr>
          <w:rFonts w:ascii="Tahoma" w:hAnsi="Tahoma" w:cs="Tahoma"/>
          <w:bCs/>
          <w:i/>
          <w:iCs/>
          <w:noProof/>
          <w:sz w:val="18"/>
          <w:szCs w:val="18"/>
          <w:u w:val="single"/>
        </w:rPr>
        <w:t>posamezni člani skupine ponudnikov</w:t>
      </w:r>
      <w:r w:rsidRPr="00984E5C">
        <w:rPr>
          <w:rFonts w:ascii="Tahoma" w:hAnsi="Tahoma" w:cs="Tahoma"/>
          <w:bCs/>
          <w:i/>
          <w:iCs/>
          <w:noProof/>
          <w:sz w:val="18"/>
          <w:szCs w:val="18"/>
        </w:rPr>
        <w:t xml:space="preserve"> (partnerji) v primeru skupne ponudbe. </w:t>
      </w:r>
    </w:p>
    <w:p w14:paraId="4CFBCF11" w14:textId="77777777" w:rsidR="006D4C8E" w:rsidRDefault="006D4C8E" w:rsidP="006D4C8E">
      <w:pPr>
        <w:pStyle w:val="Odstavekseznama"/>
        <w:keepNext/>
        <w:keepLines/>
        <w:numPr>
          <w:ilvl w:val="0"/>
          <w:numId w:val="3"/>
        </w:numPr>
        <w:jc w:val="both"/>
        <w:rPr>
          <w:rFonts w:ascii="Tahoma" w:hAnsi="Tahoma" w:cs="Tahoma"/>
          <w:bCs/>
          <w:i/>
          <w:iCs/>
          <w:noProof/>
          <w:sz w:val="18"/>
          <w:szCs w:val="18"/>
        </w:rPr>
      </w:pPr>
      <w:r w:rsidRPr="00984E5C">
        <w:rPr>
          <w:rFonts w:ascii="Tahoma" w:hAnsi="Tahoma" w:cs="Tahoma"/>
          <w:bCs/>
          <w:i/>
          <w:iCs/>
          <w:noProof/>
          <w:sz w:val="18"/>
          <w:szCs w:val="18"/>
        </w:rPr>
        <w:t xml:space="preserve">Ponudnik priloži </w:t>
      </w:r>
      <w:r w:rsidRPr="006209ED">
        <w:rPr>
          <w:rFonts w:ascii="Tahoma" w:hAnsi="Tahoma" w:cs="Tahoma"/>
          <w:b/>
          <w:bCs/>
          <w:i/>
          <w:iCs/>
          <w:noProof/>
          <w:sz w:val="18"/>
          <w:szCs w:val="18"/>
          <w:u w:val="single"/>
        </w:rPr>
        <w:t>ločeno</w:t>
      </w:r>
      <w:r w:rsidRPr="00984E5C">
        <w:rPr>
          <w:rFonts w:ascii="Tahoma" w:hAnsi="Tahoma" w:cs="Tahoma"/>
          <w:bCs/>
          <w:i/>
          <w:iCs/>
          <w:noProof/>
          <w:sz w:val="18"/>
          <w:szCs w:val="18"/>
        </w:rPr>
        <w:t xml:space="preserve"> izpolnjene izjave za vsakega od gospodarskih subjektov v ponudbi.</w:t>
      </w:r>
    </w:p>
    <w:p w14:paraId="7343A78C" w14:textId="77777777" w:rsidR="006D4C8E" w:rsidRPr="007124F0" w:rsidRDefault="006D4C8E" w:rsidP="006D4C8E">
      <w:pPr>
        <w:keepNext/>
        <w:keepLines/>
        <w:spacing w:after="40"/>
        <w:jc w:val="both"/>
        <w:rPr>
          <w:rFonts w:ascii="Tahoma" w:hAnsi="Tahoma" w:cs="Tahoma"/>
          <w:i/>
          <w:sz w:val="18"/>
          <w:szCs w:val="18"/>
          <w:u w:val="single"/>
        </w:rPr>
      </w:pPr>
    </w:p>
    <w:p w14:paraId="057FA70A" w14:textId="77777777" w:rsidR="006D4C8E" w:rsidRPr="007124F0" w:rsidRDefault="006D4C8E" w:rsidP="006D4C8E">
      <w:pPr>
        <w:keepNext/>
        <w:keepLines/>
        <w:tabs>
          <w:tab w:val="left" w:pos="8647"/>
          <w:tab w:val="left" w:pos="9354"/>
        </w:tabs>
        <w:ind w:right="-2"/>
        <w:jc w:val="both"/>
        <w:rPr>
          <w:rFonts w:ascii="Tahoma" w:hAnsi="Tahoma" w:cs="Tahoma"/>
          <w:b/>
          <w:sz w:val="12"/>
        </w:rPr>
      </w:pPr>
    </w:p>
    <w:p w14:paraId="0D37E3CE" w14:textId="77777777" w:rsidR="006D4C8E" w:rsidRPr="007124F0" w:rsidRDefault="006D4C8E" w:rsidP="006D4C8E">
      <w:pPr>
        <w:keepNext/>
        <w:keepLines/>
        <w:spacing w:after="40"/>
        <w:jc w:val="both"/>
        <w:rPr>
          <w:rFonts w:ascii="Tahoma" w:hAnsi="Tahoma" w:cs="Tahoma"/>
          <w:b/>
          <w:i/>
          <w:sz w:val="18"/>
          <w:szCs w:val="18"/>
          <w:u w:val="single"/>
        </w:rPr>
      </w:pPr>
      <w:r w:rsidRPr="007124F0">
        <w:rPr>
          <w:rFonts w:ascii="Tahoma" w:hAnsi="Tahoma" w:cs="Tahoma"/>
          <w:b/>
          <w:i/>
          <w:sz w:val="18"/>
          <w:szCs w:val="18"/>
        </w:rPr>
        <w:t xml:space="preserve">Navodilo: </w:t>
      </w:r>
      <w:r w:rsidRPr="007124F0">
        <w:rPr>
          <w:rFonts w:ascii="Tahoma" w:hAnsi="Tahoma" w:cs="Tahoma"/>
          <w:i/>
          <w:iCs/>
          <w:sz w:val="18"/>
          <w:szCs w:val="22"/>
        </w:rPr>
        <w:t>Obrazec</w:t>
      </w:r>
      <w:r w:rsidRPr="007124F0">
        <w:rPr>
          <w:rFonts w:ascii="Tahoma" w:hAnsi="Tahoma" w:cs="Tahoma"/>
          <w:b/>
          <w:i/>
          <w:iCs/>
          <w:sz w:val="18"/>
          <w:szCs w:val="22"/>
        </w:rPr>
        <w:t xml:space="preserve"> </w:t>
      </w:r>
      <w:r w:rsidRPr="007124F0">
        <w:rPr>
          <w:rFonts w:ascii="Tahoma" w:hAnsi="Tahoma" w:cs="Tahoma"/>
          <w:i/>
          <w:iCs/>
          <w:sz w:val="18"/>
          <w:szCs w:val="22"/>
        </w:rPr>
        <w:t>se</w:t>
      </w:r>
      <w:r w:rsidRPr="007124F0">
        <w:rPr>
          <w:rFonts w:ascii="Tahoma" w:hAnsi="Tahoma" w:cs="Tahoma"/>
          <w:b/>
          <w:i/>
          <w:iCs/>
          <w:sz w:val="18"/>
          <w:szCs w:val="22"/>
        </w:rPr>
        <w:t xml:space="preserve"> </w:t>
      </w:r>
      <w:r w:rsidRPr="007124F0">
        <w:rPr>
          <w:rFonts w:ascii="Tahoma" w:hAnsi="Tahoma" w:cs="Tahoma"/>
          <w:i/>
          <w:iCs/>
          <w:sz w:val="18"/>
          <w:szCs w:val="22"/>
        </w:rPr>
        <w:t>v okviru sistema e-JN</w:t>
      </w:r>
      <w:r w:rsidRPr="007124F0">
        <w:rPr>
          <w:rFonts w:ascii="Tahoma" w:hAnsi="Tahoma" w:cs="Tahoma"/>
          <w:b/>
          <w:i/>
          <w:iCs/>
          <w:sz w:val="18"/>
          <w:szCs w:val="22"/>
        </w:rPr>
        <w:t xml:space="preserve"> </w:t>
      </w:r>
      <w:r w:rsidRPr="007124F0">
        <w:rPr>
          <w:rFonts w:ascii="Tahoma" w:hAnsi="Tahoma" w:cs="Tahoma"/>
          <w:b/>
          <w:i/>
          <w:iCs/>
          <w:sz w:val="18"/>
          <w:szCs w:val="22"/>
          <w:u w:val="single"/>
        </w:rPr>
        <w:t>naloži v Razdelek »DOKUMENTI«, del »Ostale priloge«« !!!</w:t>
      </w:r>
    </w:p>
    <w:p w14:paraId="342B2004" w14:textId="77777777" w:rsidR="006D4C8E" w:rsidRDefault="006D4C8E" w:rsidP="006D4C8E">
      <w:pPr>
        <w:keepNext/>
        <w:keepLines/>
      </w:pPr>
    </w:p>
    <w:p w14:paraId="75780C8C" w14:textId="77777777" w:rsidR="006D4C8E" w:rsidRDefault="006D4C8E" w:rsidP="006D4C8E">
      <w:pPr>
        <w:keepNext/>
        <w:keepLines/>
      </w:pPr>
    </w:p>
    <w:p w14:paraId="1986418F" w14:textId="77777777" w:rsidR="006D4C8E" w:rsidRDefault="006D4C8E" w:rsidP="006D4C8E">
      <w:pPr>
        <w:keepNext/>
        <w:keepLines/>
      </w:pPr>
    </w:p>
    <w:p w14:paraId="4E8DD79A" w14:textId="77777777" w:rsidR="006D4C8E" w:rsidRDefault="006D4C8E" w:rsidP="006D4C8E">
      <w:pPr>
        <w:keepNext/>
        <w:keepLines/>
      </w:pPr>
    </w:p>
    <w:p w14:paraId="329501D1" w14:textId="77777777" w:rsidR="006D4C8E" w:rsidRDefault="006D4C8E" w:rsidP="006D4C8E">
      <w:pPr>
        <w:keepNext/>
        <w:keepLines/>
      </w:pPr>
    </w:p>
    <w:p w14:paraId="197384B9" w14:textId="77777777" w:rsidR="006D4C8E" w:rsidRDefault="006D4C8E" w:rsidP="006D4C8E">
      <w:pPr>
        <w:keepNext/>
        <w:keepLines/>
      </w:pPr>
    </w:p>
    <w:p w14:paraId="7FB75FDB" w14:textId="77777777" w:rsidR="006D4C8E" w:rsidRDefault="006D4C8E" w:rsidP="006D4C8E">
      <w:pPr>
        <w:keepNext/>
        <w:keepLines/>
      </w:pPr>
    </w:p>
    <w:p w14:paraId="38E54CAB" w14:textId="77777777" w:rsidR="006D4C8E" w:rsidRDefault="006D4C8E" w:rsidP="006D4C8E">
      <w:pPr>
        <w:keepNext/>
        <w:keepLines/>
      </w:pPr>
    </w:p>
    <w:p w14:paraId="4FBB1C8E" w14:textId="77777777" w:rsidR="006D4C8E" w:rsidRDefault="006D4C8E" w:rsidP="006D4C8E">
      <w:pPr>
        <w:keepNext/>
        <w:keepLines/>
      </w:pPr>
    </w:p>
    <w:p w14:paraId="584344A8" w14:textId="77777777" w:rsidR="006D4C8E" w:rsidRDefault="006D4C8E" w:rsidP="006D4C8E">
      <w:pPr>
        <w:keepNext/>
        <w:keepLines/>
      </w:pPr>
    </w:p>
    <w:p w14:paraId="27ADCF67" w14:textId="77777777" w:rsidR="006D4C8E" w:rsidRDefault="006D4C8E" w:rsidP="006D4C8E">
      <w:pPr>
        <w:keepNext/>
        <w:keepLines/>
      </w:pPr>
    </w:p>
    <w:p w14:paraId="51FA6B3F" w14:textId="77777777" w:rsidR="006D4C8E" w:rsidRDefault="006D4C8E" w:rsidP="006D4C8E">
      <w:pPr>
        <w:keepNext/>
        <w:keepLines/>
      </w:pPr>
    </w:p>
    <w:p w14:paraId="0EF13F02" w14:textId="77777777" w:rsidR="006D4C8E" w:rsidRDefault="006D4C8E" w:rsidP="006D4C8E">
      <w:pPr>
        <w:keepNext/>
        <w:keepLines/>
      </w:pPr>
    </w:p>
    <w:p w14:paraId="580AF183" w14:textId="77777777" w:rsidR="006D4C8E" w:rsidRDefault="006D4C8E" w:rsidP="006D4C8E">
      <w:pPr>
        <w:keepNext/>
        <w:keepLines/>
      </w:pPr>
    </w:p>
    <w:p w14:paraId="36E01ADD" w14:textId="77777777" w:rsidR="006D4C8E" w:rsidRDefault="006D4C8E" w:rsidP="006D4C8E">
      <w:pPr>
        <w:keepNext/>
        <w:keepLines/>
      </w:pPr>
    </w:p>
    <w:p w14:paraId="4E7355D1" w14:textId="77777777" w:rsidR="006D4C8E" w:rsidRDefault="006D4C8E" w:rsidP="006D4C8E">
      <w:pPr>
        <w:keepNext/>
        <w:keepLines/>
      </w:pPr>
    </w:p>
    <w:p w14:paraId="39B02258" w14:textId="77777777" w:rsidR="006D4C8E" w:rsidRDefault="006D4C8E" w:rsidP="006D4C8E">
      <w:pPr>
        <w:keepNext/>
        <w:keepLines/>
      </w:pPr>
    </w:p>
    <w:p w14:paraId="352267A1" w14:textId="77777777" w:rsidR="006D4C8E" w:rsidRDefault="006D4C8E" w:rsidP="006D4C8E">
      <w:pPr>
        <w:keepNext/>
        <w:keepLines/>
      </w:pPr>
    </w:p>
    <w:p w14:paraId="03EE6748" w14:textId="77777777" w:rsidR="006D4C8E" w:rsidRDefault="006D4C8E" w:rsidP="006D4C8E">
      <w:pPr>
        <w:keepNext/>
        <w:keepLines/>
      </w:pPr>
    </w:p>
    <w:p w14:paraId="6BFCD5D3" w14:textId="77777777" w:rsidR="006D4C8E" w:rsidRDefault="006D4C8E" w:rsidP="006D4C8E">
      <w:pPr>
        <w:keepNext/>
        <w:keepLines/>
      </w:pPr>
    </w:p>
    <w:p w14:paraId="5DA3E0FC" w14:textId="77777777" w:rsidR="006D4C8E" w:rsidRDefault="006D4C8E" w:rsidP="006D4C8E">
      <w:pPr>
        <w:keepNext/>
        <w:keepLines/>
      </w:pPr>
    </w:p>
    <w:p w14:paraId="72FAFB96" w14:textId="77777777" w:rsidR="006D4C8E" w:rsidRDefault="006D4C8E" w:rsidP="006D4C8E">
      <w:pPr>
        <w:keepNext/>
        <w:keepLines/>
      </w:pPr>
    </w:p>
    <w:p w14:paraId="219293BE" w14:textId="77777777" w:rsidR="006D4C8E" w:rsidRDefault="006D4C8E" w:rsidP="006D4C8E">
      <w:pPr>
        <w:keepNext/>
        <w:keepLines/>
      </w:pPr>
    </w:p>
    <w:p w14:paraId="0F3AA962" w14:textId="77777777" w:rsidR="006D4C8E" w:rsidRDefault="006D4C8E" w:rsidP="006D4C8E">
      <w:pPr>
        <w:keepNext/>
        <w:keepLines/>
      </w:pPr>
    </w:p>
    <w:p w14:paraId="5880C168" w14:textId="77777777" w:rsidR="006D4C8E" w:rsidRDefault="006D4C8E" w:rsidP="006D4C8E">
      <w:pPr>
        <w:keepNext/>
        <w:keepLines/>
      </w:pPr>
    </w:p>
    <w:p w14:paraId="6B6B0DB9" w14:textId="77777777" w:rsidR="00E254A7" w:rsidRDefault="00E254A7" w:rsidP="006D4C8E">
      <w:pPr>
        <w:keepNext/>
        <w:keepLines/>
        <w:spacing w:line="276" w:lineRule="auto"/>
        <w:jc w:val="both"/>
        <w:rPr>
          <w:rFonts w:ascii="Tahoma" w:hAnsi="Tahoma" w:cs="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E254A7" w:rsidRPr="00E94B07" w14:paraId="733BDD23" w14:textId="77777777" w:rsidTr="00486DA6">
        <w:tc>
          <w:tcPr>
            <w:tcW w:w="608" w:type="dxa"/>
            <w:tcBorders>
              <w:right w:val="nil"/>
            </w:tcBorders>
          </w:tcPr>
          <w:p w14:paraId="71849039" w14:textId="77777777" w:rsidR="00E254A7" w:rsidRPr="00E94B07" w:rsidRDefault="00E254A7" w:rsidP="00486DA6">
            <w:pPr>
              <w:keepNext/>
              <w:keepLines/>
              <w:jc w:val="both"/>
              <w:rPr>
                <w:rFonts w:ascii="Tahoma" w:hAnsi="Tahoma" w:cs="Tahoma"/>
              </w:rPr>
            </w:pPr>
            <w:r w:rsidRPr="00E94B07">
              <w:lastRenderedPageBreak/>
              <w:br w:type="page"/>
            </w:r>
            <w:r w:rsidRPr="00E94B07">
              <w:br w:type="page"/>
            </w:r>
            <w:r w:rsidRPr="00E94B07">
              <w:br w:type="page"/>
            </w:r>
            <w:r w:rsidRPr="00E94B07">
              <w:br w:type="page"/>
            </w:r>
            <w:r w:rsidRPr="00E94B07">
              <w:rPr>
                <w:rFonts w:ascii="Tahoma" w:hAnsi="Tahoma" w:cs="Tahoma"/>
              </w:rPr>
              <w:br w:type="page"/>
            </w:r>
            <w:r w:rsidRPr="00E94B07">
              <w:rPr>
                <w:rFonts w:ascii="Tahoma" w:hAnsi="Tahoma" w:cs="Tahoma"/>
                <w:b/>
              </w:rPr>
              <w:br w:type="page"/>
            </w:r>
            <w:r w:rsidRPr="00E94B07">
              <w:rPr>
                <w:rFonts w:ascii="Tahoma" w:hAnsi="Tahoma" w:cs="Tahoma"/>
              </w:rPr>
              <w:br w:type="page"/>
            </w:r>
          </w:p>
        </w:tc>
        <w:tc>
          <w:tcPr>
            <w:tcW w:w="7295" w:type="dxa"/>
            <w:tcBorders>
              <w:left w:val="nil"/>
              <w:right w:val="single" w:sz="4" w:space="0" w:color="auto"/>
            </w:tcBorders>
            <w:vAlign w:val="bottom"/>
          </w:tcPr>
          <w:p w14:paraId="059DE088" w14:textId="3C4ADD4A" w:rsidR="00E254A7" w:rsidRPr="00E94B07" w:rsidRDefault="00E254A7" w:rsidP="00486DA6">
            <w:pPr>
              <w:keepNext/>
              <w:keepLines/>
              <w:rPr>
                <w:rFonts w:ascii="Tahoma" w:hAnsi="Tahoma" w:cs="Tahoma"/>
              </w:rPr>
            </w:pPr>
            <w:r w:rsidRPr="007124F0">
              <w:rPr>
                <w:rFonts w:ascii="Tahoma" w:hAnsi="Tahoma" w:cs="Tahoma"/>
              </w:rPr>
              <w:t>IZJAVA O IZPOLNJEVANJU POGOJEV – PODIZVAJALEC/SUBJEKT KATERIH ZMOGLJIVOST UPORABLJA PONUDNIK</w:t>
            </w:r>
          </w:p>
        </w:tc>
        <w:tc>
          <w:tcPr>
            <w:tcW w:w="851" w:type="dxa"/>
            <w:tcBorders>
              <w:top w:val="single" w:sz="4" w:space="0" w:color="auto"/>
              <w:left w:val="single" w:sz="4" w:space="0" w:color="auto"/>
              <w:bottom w:val="single" w:sz="4" w:space="0" w:color="auto"/>
              <w:right w:val="nil"/>
            </w:tcBorders>
          </w:tcPr>
          <w:p w14:paraId="14BB84C5" w14:textId="77777777" w:rsidR="00E254A7" w:rsidRPr="00E94B07" w:rsidRDefault="00E254A7" w:rsidP="00486DA6">
            <w:pPr>
              <w:keepNext/>
              <w:keepLines/>
              <w:jc w:val="both"/>
              <w:rPr>
                <w:rFonts w:ascii="Tahoma" w:hAnsi="Tahoma" w:cs="Tahoma"/>
                <w:b/>
                <w:iCs/>
              </w:rPr>
            </w:pPr>
            <w:r w:rsidRPr="00E94B07">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78E1385A" w14:textId="33DAE361" w:rsidR="00E254A7" w:rsidRPr="00E94B07" w:rsidRDefault="00E254A7" w:rsidP="00486DA6">
            <w:pPr>
              <w:keepNext/>
              <w:keepLines/>
              <w:jc w:val="both"/>
              <w:rPr>
                <w:rFonts w:ascii="Tahoma" w:hAnsi="Tahoma" w:cs="Tahoma"/>
                <w:b/>
                <w:iCs/>
              </w:rPr>
            </w:pPr>
            <w:r w:rsidRPr="0001215F">
              <w:rPr>
                <w:rFonts w:ascii="Tahoma" w:hAnsi="Tahoma" w:cs="Tahoma"/>
                <w:b/>
                <w:iCs/>
              </w:rPr>
              <w:t>3/2</w:t>
            </w:r>
          </w:p>
        </w:tc>
      </w:tr>
    </w:tbl>
    <w:p w14:paraId="452D2F83" w14:textId="77777777" w:rsidR="00E254A7" w:rsidRDefault="00E254A7" w:rsidP="006D4C8E">
      <w:pPr>
        <w:keepNext/>
        <w:keepLines/>
        <w:spacing w:line="276" w:lineRule="auto"/>
        <w:jc w:val="both"/>
        <w:rPr>
          <w:rFonts w:ascii="Tahoma" w:hAnsi="Tahoma" w:cs="Tahoma"/>
        </w:rPr>
      </w:pPr>
    </w:p>
    <w:p w14:paraId="5DAAC74F" w14:textId="77777777" w:rsidR="00E254A7" w:rsidRPr="00E254A7" w:rsidRDefault="00E254A7" w:rsidP="00E254A7">
      <w:pPr>
        <w:keepNext/>
        <w:keepLines/>
        <w:jc w:val="both"/>
        <w:rPr>
          <w:rFonts w:ascii="Tahoma" w:hAnsi="Tahoma" w:cs="Tahoma"/>
        </w:rPr>
      </w:pPr>
      <w:r w:rsidRPr="00E254A7">
        <w:rPr>
          <w:rFonts w:ascii="Tahoma" w:hAnsi="Tahoma" w:cs="Tahoma"/>
        </w:rPr>
        <w:t xml:space="preserve">Gospodarski subjekt: ________________________________________________________, matična št. _______________,  </w:t>
      </w:r>
      <w:r w:rsidRPr="00E254A7">
        <w:rPr>
          <w:rFonts w:ascii="Tahoma" w:hAnsi="Tahoma" w:cs="Tahoma"/>
          <w:lang w:val="x-none"/>
        </w:rPr>
        <w:t xml:space="preserve">ki nastopamo kot </w:t>
      </w:r>
      <w:r w:rsidRPr="00E254A7">
        <w:rPr>
          <w:rFonts w:ascii="Tahoma" w:hAnsi="Tahoma" w:cs="Tahoma"/>
        </w:rPr>
        <w:t>(ustrezno označiti):</w:t>
      </w:r>
    </w:p>
    <w:p w14:paraId="7BACFA09" w14:textId="77777777" w:rsidR="00E254A7" w:rsidRPr="00E254A7" w:rsidRDefault="00E254A7" w:rsidP="00E254A7">
      <w:pPr>
        <w:keepNext/>
        <w:keepLines/>
        <w:jc w:val="both"/>
        <w:rPr>
          <w:rFonts w:ascii="Tahoma" w:hAnsi="Tahoma" w:cs="Tahoma"/>
        </w:rPr>
      </w:pPr>
      <w:r w:rsidRPr="00E254A7">
        <w:rPr>
          <w:rFonts w:ascii="Tahoma" w:hAnsi="Tahoma" w:cs="Tahoma"/>
          <w:b/>
          <w:noProof/>
          <w:sz w:val="18"/>
          <w:szCs w:val="18"/>
        </w:rPr>
        <mc:AlternateContent>
          <mc:Choice Requires="wps">
            <w:drawing>
              <wp:anchor distT="0" distB="0" distL="114300" distR="114300" simplePos="0" relativeHeight="251668480" behindDoc="0" locked="0" layoutInCell="1" allowOverlap="1" wp14:anchorId="2FFE30C4" wp14:editId="45A1921D">
                <wp:simplePos x="0" y="0"/>
                <wp:positionH relativeFrom="margin">
                  <wp:align>left</wp:align>
                </wp:positionH>
                <wp:positionV relativeFrom="paragraph">
                  <wp:posOffset>151032</wp:posOffset>
                </wp:positionV>
                <wp:extent cx="211016" cy="180871"/>
                <wp:effectExtent l="0" t="0" r="17780" b="10160"/>
                <wp:wrapNone/>
                <wp:docPr id="48" name="Pravokotnik 48"/>
                <wp:cNvGraphicFramePr/>
                <a:graphic xmlns:a="http://schemas.openxmlformats.org/drawingml/2006/main">
                  <a:graphicData uri="http://schemas.microsoft.com/office/word/2010/wordprocessingShape">
                    <wps:wsp>
                      <wps:cNvSpPr/>
                      <wps:spPr>
                        <a:xfrm>
                          <a:off x="0" y="0"/>
                          <a:ext cx="211016" cy="180871"/>
                        </a:xfrm>
                        <a:prstGeom prst="rect">
                          <a:avLst/>
                        </a:prstGeom>
                        <a:noFill/>
                        <a:ln w="12700" cap="flat" cmpd="sng" algn="ctr">
                          <a:solidFill>
                            <a:sysClr val="windowText" lastClr="000000"/>
                          </a:solidFill>
                          <a:prstDash val="solid"/>
                        </a:ln>
                        <a:effectLst/>
                      </wps:spPr>
                      <wps:txbx>
                        <w:txbxContent>
                          <w:p w14:paraId="44E13293" w14:textId="77777777" w:rsidR="00E254A7" w:rsidRPr="003715FD" w:rsidRDefault="00E254A7" w:rsidP="00E254A7">
                            <w:pPr>
                              <w:rPr>
                                <w:rFonts w:cs="Tahoma"/>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FE30C4" id="Pravokotnik 48" o:spid="_x0000_s1032" style="position:absolute;left:0;text-align:left;margin-left:0;margin-top:11.9pt;width:16.6pt;height:14.25pt;z-index:2516684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" filled="f" strokecolor="windowText" strokeweight="1pt">
                <v:textbox inset="1mm,0,0,0">
                  <w:txbxContent>
                    <w:p w14:paraId="44E13293" w14:textId="77777777" w:rsidR="00E254A7" w:rsidRPr="003715FD" w:rsidRDefault="00E254A7" w:rsidP="00E254A7">
                      <w:pPr>
                        <w:rPr>
                          <w:rFonts w:cs="Tahoma"/>
                          <w14:shadow w14:blurRad="50800" w14:dist="50800" w14:dir="5400000" w14:sx="0" w14:sy="0" w14:kx="0" w14:ky="0" w14:algn="ctr">
                            <w14:schemeClr w14:val="tx1"/>
                          </w14:shadow>
                        </w:rPr>
                      </w:pPr>
                    </w:p>
                  </w:txbxContent>
                </v:textbox>
                <w10:wrap anchorx="margin"/>
              </v:rect>
            </w:pict>
          </mc:Fallback>
        </mc:AlternateContent>
      </w:r>
    </w:p>
    <w:p w14:paraId="36013164" w14:textId="77777777" w:rsidR="00E254A7" w:rsidRPr="00E254A7" w:rsidRDefault="00E254A7" w:rsidP="00E254A7">
      <w:pPr>
        <w:keepNext/>
        <w:keepLines/>
        <w:jc w:val="both"/>
        <w:rPr>
          <w:rFonts w:ascii="Tahoma" w:hAnsi="Tahoma" w:cs="Tahoma"/>
          <w:b/>
          <w:bCs/>
        </w:rPr>
      </w:pPr>
      <w:r w:rsidRPr="00E254A7">
        <w:rPr>
          <w:rFonts w:ascii="Tahoma" w:hAnsi="Tahoma" w:cs="Tahoma"/>
        </w:rPr>
        <w:t xml:space="preserve">          </w:t>
      </w:r>
      <w:r w:rsidRPr="00E254A7">
        <w:rPr>
          <w:rFonts w:ascii="Tahoma" w:hAnsi="Tahoma" w:cs="Tahoma"/>
          <w:b/>
          <w:bCs/>
        </w:rPr>
        <w:t>podizvajalec</w:t>
      </w:r>
    </w:p>
    <w:p w14:paraId="66D0A88F" w14:textId="77777777" w:rsidR="00E254A7" w:rsidRPr="00E254A7" w:rsidRDefault="00E254A7" w:rsidP="00E254A7">
      <w:pPr>
        <w:keepNext/>
        <w:keepLines/>
        <w:jc w:val="both"/>
        <w:rPr>
          <w:rFonts w:ascii="Tahoma" w:hAnsi="Tahoma" w:cs="Tahoma"/>
          <w:b/>
          <w:bCs/>
        </w:rPr>
      </w:pPr>
    </w:p>
    <w:p w14:paraId="6DDF70FB" w14:textId="77777777" w:rsidR="00E254A7" w:rsidRPr="00E254A7" w:rsidRDefault="00E254A7" w:rsidP="00E254A7">
      <w:pPr>
        <w:keepNext/>
        <w:keepLines/>
        <w:jc w:val="both"/>
        <w:rPr>
          <w:rFonts w:ascii="Tahoma" w:hAnsi="Tahoma" w:cs="Tahoma"/>
          <w:b/>
          <w:bCs/>
        </w:rPr>
      </w:pPr>
      <w:r w:rsidRPr="00E254A7">
        <w:rPr>
          <w:rFonts w:ascii="Tahoma" w:hAnsi="Tahoma" w:cs="Tahoma"/>
          <w:b/>
          <w:noProof/>
          <w:sz w:val="18"/>
          <w:szCs w:val="18"/>
        </w:rPr>
        <mc:AlternateContent>
          <mc:Choice Requires="wps">
            <w:drawing>
              <wp:anchor distT="0" distB="0" distL="114300" distR="114300" simplePos="0" relativeHeight="251669504" behindDoc="0" locked="0" layoutInCell="1" allowOverlap="1" wp14:anchorId="626F443D" wp14:editId="6199D2F7">
                <wp:simplePos x="0" y="0"/>
                <wp:positionH relativeFrom="margin">
                  <wp:posOffset>0</wp:posOffset>
                </wp:positionH>
                <wp:positionV relativeFrom="paragraph">
                  <wp:posOffset>-635</wp:posOffset>
                </wp:positionV>
                <wp:extent cx="211016" cy="180871"/>
                <wp:effectExtent l="0" t="0" r="17780" b="10160"/>
                <wp:wrapNone/>
                <wp:docPr id="49" name="Pravokotnik 49"/>
                <wp:cNvGraphicFramePr/>
                <a:graphic xmlns:a="http://schemas.openxmlformats.org/drawingml/2006/main">
                  <a:graphicData uri="http://schemas.microsoft.com/office/word/2010/wordprocessingShape">
                    <wps:wsp>
                      <wps:cNvSpPr/>
                      <wps:spPr>
                        <a:xfrm>
                          <a:off x="0" y="0"/>
                          <a:ext cx="211016" cy="180871"/>
                        </a:xfrm>
                        <a:prstGeom prst="rect">
                          <a:avLst/>
                        </a:prstGeom>
                        <a:noFill/>
                        <a:ln w="12700" cap="flat" cmpd="sng" algn="ctr">
                          <a:solidFill>
                            <a:sysClr val="windowText" lastClr="000000"/>
                          </a:solidFill>
                          <a:prstDash val="solid"/>
                        </a:ln>
                        <a:effectLst/>
                      </wps:spPr>
                      <wps:txbx>
                        <w:txbxContent>
                          <w:p w14:paraId="47BA0884" w14:textId="50777EBE" w:rsidR="00E254A7" w:rsidRPr="003715FD" w:rsidRDefault="00E254A7" w:rsidP="00E254A7">
                            <w:pPr>
                              <w:rPr>
                                <w:rFonts w:cs="Tahoma"/>
                                <w:sz w:val="22"/>
                                <w:szCs w:val="22"/>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26F443D" id="Pravokotnik 49" o:spid="_x0000_s1033" style="position:absolute;left:0;text-align:left;margin-left:0;margin-top:-.05pt;width:16.6pt;height:14.2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" filled="f" strokecolor="windowText" strokeweight="1pt">
                <v:textbox inset="1mm,0,0,0">
                  <w:txbxContent>
                    <w:p w14:paraId="47BA0884" w14:textId="50777EBE" w:rsidR="00E254A7" w:rsidRPr="003715FD" w:rsidRDefault="00E254A7" w:rsidP="00E254A7">
                      <w:pPr>
                        <w:rPr>
                          <w:rFonts w:cs="Tahoma"/>
                          <w:sz w:val="22"/>
                          <w:szCs w:val="22"/>
                          <w14:shadow w14:blurRad="50800" w14:dist="50800" w14:dir="5400000" w14:sx="0" w14:sy="0" w14:kx="0" w14:ky="0" w14:algn="ctr">
                            <w14:schemeClr w14:val="tx1"/>
                          </w14:shadow>
                        </w:rPr>
                      </w:pPr>
                    </w:p>
                  </w:txbxContent>
                </v:textbox>
                <w10:wrap anchorx="margin"/>
              </v:rect>
            </w:pict>
          </mc:Fallback>
        </mc:AlternateContent>
      </w:r>
      <w:r w:rsidRPr="00E254A7">
        <w:rPr>
          <w:rFonts w:ascii="Tahoma" w:hAnsi="Tahoma" w:cs="Tahoma"/>
        </w:rPr>
        <w:t xml:space="preserve">          </w:t>
      </w:r>
      <w:r w:rsidRPr="00E254A7">
        <w:rPr>
          <w:rFonts w:ascii="Tahoma" w:hAnsi="Tahoma" w:cs="Tahoma"/>
          <w:b/>
        </w:rPr>
        <w:t xml:space="preserve">subjekt, katerega zmogljivost uporablja ponudnik </w:t>
      </w:r>
    </w:p>
    <w:p w14:paraId="1D0ADD87" w14:textId="77777777" w:rsidR="00E254A7" w:rsidRDefault="00E254A7" w:rsidP="006D4C8E">
      <w:pPr>
        <w:keepNext/>
        <w:keepLines/>
        <w:spacing w:line="276" w:lineRule="auto"/>
        <w:jc w:val="both"/>
        <w:rPr>
          <w:rFonts w:ascii="Tahoma" w:hAnsi="Tahoma" w:cs="Tahoma"/>
        </w:rPr>
      </w:pPr>
    </w:p>
    <w:p w14:paraId="47CDB44F" w14:textId="5A0F5C68" w:rsidR="006D4C8E" w:rsidRPr="00E254A7" w:rsidRDefault="00E254A7" w:rsidP="00E254A7">
      <w:pPr>
        <w:keepNext/>
        <w:keepLines/>
        <w:spacing w:line="276" w:lineRule="auto"/>
        <w:jc w:val="both"/>
        <w:rPr>
          <w:rFonts w:ascii="Tahoma" w:hAnsi="Tahoma" w:cs="Tahoma"/>
          <w:sz w:val="19"/>
          <w:szCs w:val="19"/>
        </w:rPr>
      </w:pPr>
      <w:r w:rsidRPr="00E254A7">
        <w:rPr>
          <w:rFonts w:ascii="Tahoma" w:hAnsi="Tahoma" w:cs="Tahoma"/>
          <w:sz w:val="19"/>
          <w:szCs w:val="19"/>
        </w:rPr>
        <w:t>z</w:t>
      </w:r>
      <w:r w:rsidR="006D4C8E" w:rsidRPr="00E254A7">
        <w:rPr>
          <w:rFonts w:ascii="Tahoma" w:hAnsi="Tahoma" w:cs="Tahoma"/>
          <w:sz w:val="19"/>
          <w:szCs w:val="19"/>
        </w:rPr>
        <w:t xml:space="preserve">a javno naročilo </w:t>
      </w:r>
      <w:r w:rsidR="0088435B" w:rsidRPr="00E254A7">
        <w:rPr>
          <w:rFonts w:ascii="Tahoma" w:hAnsi="Tahoma" w:cs="Tahoma"/>
          <w:b/>
          <w:sz w:val="19"/>
          <w:szCs w:val="19"/>
        </w:rPr>
        <w:t>VKS-61/25 Vzdrževanje, servisiranje in dobava rezervnih delov ter obnove rezalnih gredi za drobilec MTB za obdobje 36 mesecev</w:t>
      </w:r>
      <w:r w:rsidR="006D4C8E" w:rsidRPr="00E254A7">
        <w:rPr>
          <w:rFonts w:ascii="Tahoma" w:hAnsi="Tahoma" w:cs="Tahoma"/>
          <w:color w:val="000000"/>
          <w:sz w:val="19"/>
          <w:szCs w:val="19"/>
        </w:rPr>
        <w:t>, pod kazensko in materialno odgovornostjo podajamo naslednje izjave:</w:t>
      </w:r>
    </w:p>
    <w:p w14:paraId="398B124B" w14:textId="77777777" w:rsidR="006D4C8E" w:rsidRPr="00E254A7" w:rsidRDefault="006D4C8E" w:rsidP="006D4C8E">
      <w:pPr>
        <w:keepNext/>
        <w:keepLines/>
        <w:numPr>
          <w:ilvl w:val="0"/>
          <w:numId w:val="39"/>
        </w:numPr>
        <w:jc w:val="both"/>
        <w:rPr>
          <w:rFonts w:ascii="Tahoma" w:hAnsi="Tahoma" w:cs="Tahoma"/>
          <w:b/>
          <w:sz w:val="19"/>
          <w:szCs w:val="19"/>
        </w:rPr>
      </w:pPr>
      <w:r w:rsidRPr="00E254A7">
        <w:rPr>
          <w:rFonts w:ascii="Tahoma" w:hAnsi="Tahoma" w:cs="Tahoma"/>
          <w:b/>
          <w:sz w:val="19"/>
          <w:szCs w:val="19"/>
        </w:rPr>
        <w:t>IZJAVA O SPREJEMANJU IN IZPOLNJEVANJU POGOJEV RAZPISNE DOKUMENTACIJE</w:t>
      </w:r>
    </w:p>
    <w:p w14:paraId="274987B0" w14:textId="77777777" w:rsidR="006D4C8E" w:rsidRPr="00E254A7" w:rsidRDefault="006D4C8E" w:rsidP="006D4C8E">
      <w:pPr>
        <w:keepNext/>
        <w:keepLines/>
        <w:tabs>
          <w:tab w:val="left" w:pos="8647"/>
          <w:tab w:val="left" w:pos="9354"/>
        </w:tabs>
        <w:ind w:right="-2"/>
        <w:jc w:val="both"/>
        <w:rPr>
          <w:rFonts w:ascii="Tahoma" w:hAnsi="Tahoma" w:cs="Tahoma"/>
          <w:sz w:val="19"/>
          <w:szCs w:val="19"/>
        </w:rPr>
      </w:pPr>
      <w:r w:rsidRPr="00E254A7">
        <w:rPr>
          <w:rFonts w:ascii="Tahoma" w:hAnsi="Tahoma" w:cs="Tahoma"/>
          <w:sz w:val="19"/>
          <w:szCs w:val="19"/>
        </w:rPr>
        <w:t xml:space="preserve">IZJAVLJAMO, da se strinjamo in izpolnjujemo vse pogoje in zahteve razpisne dokumentacije (opisi, določila, zahteve, pogoji, itd.) predmetnega javnega naročila, </w:t>
      </w:r>
      <w:r w:rsidRPr="00E254A7">
        <w:rPr>
          <w:rFonts w:ascii="Tahoma" w:hAnsi="Tahoma" w:cs="Tahoma"/>
          <w:sz w:val="19"/>
          <w:szCs w:val="19"/>
          <w:u w:val="single"/>
        </w:rPr>
        <w:t>ki se nanašajo na podizvajalca/e oz. na subjekt/e, katerih zmogljivosti bo uporabljal ponudnik</w:t>
      </w:r>
      <w:r w:rsidRPr="00E254A7">
        <w:rPr>
          <w:rFonts w:ascii="Tahoma" w:hAnsi="Tahoma" w:cs="Tahoma"/>
          <w:sz w:val="19"/>
          <w:szCs w:val="19"/>
        </w:rPr>
        <w:t xml:space="preserve">. </w:t>
      </w:r>
    </w:p>
    <w:p w14:paraId="4AE72681" w14:textId="77777777" w:rsidR="006D4C8E" w:rsidRPr="00E254A7" w:rsidRDefault="006D4C8E" w:rsidP="006D4C8E">
      <w:pPr>
        <w:keepNext/>
        <w:keepLines/>
        <w:tabs>
          <w:tab w:val="left" w:pos="8647"/>
          <w:tab w:val="left" w:pos="9354"/>
        </w:tabs>
        <w:ind w:right="-2"/>
        <w:jc w:val="both"/>
        <w:rPr>
          <w:rFonts w:ascii="Tahoma" w:hAnsi="Tahoma" w:cs="Tahoma"/>
          <w:sz w:val="19"/>
          <w:szCs w:val="19"/>
        </w:rPr>
      </w:pPr>
    </w:p>
    <w:p w14:paraId="20BD0C37" w14:textId="77777777" w:rsidR="006D4C8E" w:rsidRPr="00E254A7" w:rsidRDefault="006D4C8E" w:rsidP="006D4C8E">
      <w:pPr>
        <w:keepNext/>
        <w:keepLines/>
        <w:numPr>
          <w:ilvl w:val="0"/>
          <w:numId w:val="39"/>
        </w:numPr>
        <w:jc w:val="both"/>
        <w:rPr>
          <w:rFonts w:ascii="Tahoma" w:hAnsi="Tahoma" w:cs="Tahoma"/>
          <w:b/>
          <w:sz w:val="19"/>
          <w:szCs w:val="19"/>
        </w:rPr>
      </w:pPr>
      <w:r w:rsidRPr="00E254A7">
        <w:rPr>
          <w:rFonts w:ascii="Tahoma" w:hAnsi="Tahoma" w:cs="Tahoma"/>
          <w:b/>
          <w:sz w:val="19"/>
          <w:szCs w:val="19"/>
        </w:rPr>
        <w:t>TEHNIČNA SPECIFIKACIJA IN PONUDBENI POGOJI IN ZAHTEVE</w:t>
      </w:r>
    </w:p>
    <w:p w14:paraId="0F8A5C4C" w14:textId="54910310" w:rsidR="006D4C8E" w:rsidRPr="00E254A7" w:rsidRDefault="006D4C8E" w:rsidP="006D4C8E">
      <w:pPr>
        <w:keepNext/>
        <w:keepLines/>
        <w:tabs>
          <w:tab w:val="left" w:pos="9354"/>
        </w:tabs>
        <w:ind w:right="-2"/>
        <w:jc w:val="both"/>
        <w:rPr>
          <w:rFonts w:ascii="Tahoma" w:hAnsi="Tahoma" w:cs="Tahoma"/>
          <w:sz w:val="19"/>
          <w:szCs w:val="19"/>
        </w:rPr>
      </w:pPr>
      <w:r w:rsidRPr="00E254A7">
        <w:rPr>
          <w:rFonts w:ascii="Tahoma" w:hAnsi="Tahoma" w:cs="Tahoma"/>
          <w:sz w:val="19"/>
          <w:szCs w:val="19"/>
        </w:rPr>
        <w:t xml:space="preserve">IZJAVLJAMO, da (glede na dejavnosti, ki so predmet javnega naročila in jih bo v okviru ponudbe posamezni podizvajalec/subjekt izvajal) se strinjamo in izpolnjujemo vse pogoje in zahteve glede tehnične specifikacije in ostalih pogojev in zahtev, ki so navedeni </w:t>
      </w:r>
      <w:r w:rsidR="00404EBE" w:rsidRPr="00E254A7">
        <w:rPr>
          <w:rFonts w:ascii="Tahoma" w:hAnsi="Tahoma" w:cs="Tahoma"/>
          <w:sz w:val="19"/>
          <w:szCs w:val="19"/>
        </w:rPr>
        <w:t>v</w:t>
      </w:r>
      <w:r w:rsidRPr="00E254A7">
        <w:rPr>
          <w:rFonts w:ascii="Tahoma" w:hAnsi="Tahoma" w:cs="Tahoma"/>
          <w:sz w:val="19"/>
          <w:szCs w:val="19"/>
        </w:rPr>
        <w:t xml:space="preserve"> Tehnični specifikaciji naročnika, Poglavju 2. razpisne dokumentacije oz. v vseh njenih podtočkah, </w:t>
      </w:r>
      <w:r w:rsidRPr="00E254A7">
        <w:rPr>
          <w:rFonts w:ascii="Tahoma" w:hAnsi="Tahoma" w:cs="Tahoma"/>
          <w:sz w:val="19"/>
          <w:szCs w:val="19"/>
          <w:u w:val="single"/>
        </w:rPr>
        <w:t>ki se nanašajo na podizvajalca/e oz. na subjekt/e, katerih zmogljivosti bo uporabljal ponudnik</w:t>
      </w:r>
      <w:r w:rsidRPr="00E254A7">
        <w:rPr>
          <w:rFonts w:ascii="Tahoma" w:hAnsi="Tahoma" w:cs="Tahoma"/>
          <w:sz w:val="19"/>
          <w:szCs w:val="19"/>
        </w:rPr>
        <w:t xml:space="preserve">. </w:t>
      </w:r>
    </w:p>
    <w:p w14:paraId="4A037992" w14:textId="77777777" w:rsidR="006D4C8E" w:rsidRPr="00E254A7" w:rsidRDefault="006D4C8E" w:rsidP="006D4C8E">
      <w:pPr>
        <w:keepNext/>
        <w:keepLines/>
        <w:tabs>
          <w:tab w:val="left" w:pos="8647"/>
          <w:tab w:val="left" w:pos="9354"/>
        </w:tabs>
        <w:ind w:right="-2"/>
        <w:jc w:val="both"/>
        <w:rPr>
          <w:rFonts w:ascii="Tahoma" w:hAnsi="Tahoma" w:cs="Tahoma"/>
          <w:b/>
          <w:sz w:val="19"/>
          <w:szCs w:val="19"/>
        </w:rPr>
      </w:pPr>
    </w:p>
    <w:p w14:paraId="025BA518" w14:textId="77777777" w:rsidR="006D4C8E" w:rsidRPr="00E254A7" w:rsidRDefault="006D4C8E" w:rsidP="006D4C8E">
      <w:pPr>
        <w:keepNext/>
        <w:keepLines/>
        <w:numPr>
          <w:ilvl w:val="0"/>
          <w:numId w:val="39"/>
        </w:numPr>
        <w:jc w:val="both"/>
        <w:rPr>
          <w:rFonts w:ascii="Tahoma" w:hAnsi="Tahoma" w:cs="Tahoma"/>
          <w:b/>
          <w:sz w:val="19"/>
          <w:szCs w:val="19"/>
        </w:rPr>
      </w:pPr>
      <w:r w:rsidRPr="00E254A7">
        <w:rPr>
          <w:rFonts w:ascii="Tahoma" w:hAnsi="Tahoma" w:cs="Tahoma"/>
          <w:b/>
          <w:sz w:val="19"/>
          <w:szCs w:val="19"/>
        </w:rPr>
        <w:t>UGOTAVLJANJE SPOSOBNOSTI PONUDNIKA</w:t>
      </w:r>
    </w:p>
    <w:p w14:paraId="10D92F09" w14:textId="0B70F2A6" w:rsidR="006D4C8E" w:rsidRPr="00E254A7" w:rsidRDefault="006D4C8E" w:rsidP="006D4C8E">
      <w:pPr>
        <w:keepNext/>
        <w:keepLines/>
        <w:tabs>
          <w:tab w:val="left" w:pos="9354"/>
        </w:tabs>
        <w:ind w:right="-2"/>
        <w:jc w:val="both"/>
        <w:rPr>
          <w:rFonts w:ascii="Tahoma" w:hAnsi="Tahoma" w:cs="Tahoma"/>
          <w:sz w:val="19"/>
          <w:szCs w:val="19"/>
        </w:rPr>
      </w:pPr>
      <w:r w:rsidRPr="00E254A7">
        <w:rPr>
          <w:rFonts w:ascii="Tahoma" w:hAnsi="Tahoma" w:cs="Tahoma"/>
          <w:sz w:val="19"/>
          <w:szCs w:val="19"/>
        </w:rPr>
        <w:t>IZJAVLJAMO, da v celoti izpolnjujemo pogoje in zahteve</w:t>
      </w:r>
      <w:r w:rsidRPr="00E254A7">
        <w:rPr>
          <w:sz w:val="19"/>
          <w:szCs w:val="19"/>
        </w:rPr>
        <w:t xml:space="preserve"> </w:t>
      </w:r>
      <w:r w:rsidRPr="00E254A7">
        <w:rPr>
          <w:rFonts w:ascii="Tahoma" w:hAnsi="Tahoma" w:cs="Tahoma"/>
          <w:sz w:val="19"/>
          <w:szCs w:val="19"/>
        </w:rPr>
        <w:t>za ugotavljanje sposobnosti (pogoje za sodelovanje</w:t>
      </w:r>
      <w:r w:rsidR="005E3182" w:rsidRPr="00E254A7">
        <w:rPr>
          <w:rFonts w:ascii="Tahoma" w:hAnsi="Tahoma" w:cs="Tahoma"/>
          <w:sz w:val="19"/>
          <w:szCs w:val="19"/>
        </w:rPr>
        <w:t xml:space="preserve"> in ne obstajajo razlogi za izključitev</w:t>
      </w:r>
      <w:r w:rsidRPr="00E254A7">
        <w:rPr>
          <w:rFonts w:ascii="Tahoma" w:hAnsi="Tahoma" w:cs="Tahoma"/>
          <w:sz w:val="19"/>
          <w:szCs w:val="19"/>
        </w:rPr>
        <w:t>), ki so navedeni v Poglavju 3. razpisne dokumentacije oz. v vseh njenih podtočkah,</w:t>
      </w:r>
      <w:r w:rsidRPr="00E254A7">
        <w:rPr>
          <w:sz w:val="19"/>
          <w:szCs w:val="19"/>
        </w:rPr>
        <w:t xml:space="preserve"> </w:t>
      </w:r>
      <w:r w:rsidRPr="00E254A7">
        <w:rPr>
          <w:rFonts w:ascii="Tahoma" w:hAnsi="Tahoma" w:cs="Tahoma"/>
          <w:sz w:val="19"/>
          <w:szCs w:val="19"/>
          <w:u w:val="single"/>
        </w:rPr>
        <w:t>ki se nanašajo na podizvajalca/e oz. na subjekt/e, katerih zmogljivosti bo uporabljal ponudnik</w:t>
      </w:r>
      <w:r w:rsidRPr="00E254A7">
        <w:rPr>
          <w:rFonts w:ascii="Tahoma" w:hAnsi="Tahoma" w:cs="Tahoma"/>
          <w:sz w:val="19"/>
          <w:szCs w:val="19"/>
        </w:rPr>
        <w:t>.</w:t>
      </w:r>
    </w:p>
    <w:p w14:paraId="76EE3147" w14:textId="77777777" w:rsidR="006D4C8E" w:rsidRPr="00E254A7" w:rsidRDefault="006D4C8E" w:rsidP="006D4C8E">
      <w:pPr>
        <w:keepNext/>
        <w:keepLines/>
        <w:tabs>
          <w:tab w:val="left" w:pos="8647"/>
          <w:tab w:val="left" w:pos="9354"/>
        </w:tabs>
        <w:ind w:right="-2"/>
        <w:jc w:val="both"/>
        <w:rPr>
          <w:rFonts w:ascii="Tahoma" w:hAnsi="Tahoma" w:cs="Tahoma"/>
          <w:b/>
          <w:sz w:val="19"/>
          <w:szCs w:val="19"/>
        </w:rPr>
      </w:pPr>
    </w:p>
    <w:p w14:paraId="2AE56CCD" w14:textId="77777777" w:rsidR="006D4C8E" w:rsidRPr="00E254A7" w:rsidRDefault="006D4C8E" w:rsidP="006D4C8E">
      <w:pPr>
        <w:keepNext/>
        <w:keepLines/>
        <w:numPr>
          <w:ilvl w:val="0"/>
          <w:numId w:val="39"/>
        </w:numPr>
        <w:rPr>
          <w:rFonts w:ascii="Tahoma" w:hAnsi="Tahoma" w:cs="Tahoma"/>
          <w:b/>
          <w:sz w:val="19"/>
          <w:szCs w:val="19"/>
        </w:rPr>
      </w:pPr>
      <w:r w:rsidRPr="00E254A7">
        <w:rPr>
          <w:rFonts w:ascii="Tahoma" w:hAnsi="Tahoma" w:cs="Tahoma"/>
          <w:b/>
          <w:sz w:val="19"/>
          <w:szCs w:val="19"/>
        </w:rPr>
        <w:t>OSTALE ZAHTEVE IN POGOJI NAROČNIKA</w:t>
      </w:r>
    </w:p>
    <w:p w14:paraId="3E8BBFA0" w14:textId="77777777" w:rsidR="006D4C8E" w:rsidRPr="00E254A7" w:rsidRDefault="006D4C8E" w:rsidP="006D4C8E">
      <w:pPr>
        <w:keepNext/>
        <w:keepLines/>
        <w:tabs>
          <w:tab w:val="left" w:pos="567"/>
        </w:tabs>
        <w:rPr>
          <w:rFonts w:ascii="Tahoma" w:eastAsia="Calibri" w:hAnsi="Tahoma" w:cs="Tahoma"/>
          <w:sz w:val="19"/>
          <w:szCs w:val="19"/>
        </w:rPr>
      </w:pPr>
      <w:r w:rsidRPr="00E254A7">
        <w:rPr>
          <w:rFonts w:ascii="Tahoma" w:eastAsia="Calibri" w:hAnsi="Tahoma" w:cs="Tahoma"/>
          <w:sz w:val="19"/>
          <w:szCs w:val="19"/>
        </w:rPr>
        <w:t>IZJAVLJAMO, DA:</w:t>
      </w:r>
    </w:p>
    <w:p w14:paraId="12433E16" w14:textId="0E85C56A" w:rsidR="006D4C8E" w:rsidRPr="00E254A7" w:rsidRDefault="006D4C8E" w:rsidP="006D4C8E">
      <w:pPr>
        <w:keepNext/>
        <w:keepLines/>
        <w:numPr>
          <w:ilvl w:val="0"/>
          <w:numId w:val="38"/>
        </w:numPr>
        <w:ind w:left="284" w:hanging="284"/>
        <w:jc w:val="both"/>
        <w:rPr>
          <w:rFonts w:ascii="Tahoma" w:eastAsia="Calibri" w:hAnsi="Tahoma" w:cs="Tahoma"/>
          <w:sz w:val="19"/>
          <w:szCs w:val="19"/>
        </w:rPr>
      </w:pPr>
      <w:r w:rsidRPr="00E254A7">
        <w:rPr>
          <w:rFonts w:ascii="Tahoma" w:eastAsia="Calibri" w:hAnsi="Tahoma" w:cs="Tahoma"/>
          <w:sz w:val="19"/>
          <w:szCs w:val="19"/>
        </w:rPr>
        <w:t xml:space="preserve">nismo uvrščeni v evidenco poslovnih subjektov katerim je prepovedano poslovanje z naročnikom na podlagi 35. člena Zakona o integriteti in preprečevanju korupcije </w:t>
      </w:r>
      <w:r w:rsidR="004D2D5A" w:rsidRPr="00E254A7">
        <w:rPr>
          <w:rFonts w:ascii="Tahoma" w:hAnsi="Tahoma" w:cs="Tahoma"/>
          <w:sz w:val="19"/>
          <w:szCs w:val="19"/>
        </w:rPr>
        <w:t xml:space="preserve">(Uradni list RS, št. 69/11 – uradno prečiščeno besedilo, 158/20, 3/22 – </w:t>
      </w:r>
      <w:proofErr w:type="spellStart"/>
      <w:r w:rsidR="004D2D5A" w:rsidRPr="00E254A7">
        <w:rPr>
          <w:rFonts w:ascii="Tahoma" w:hAnsi="Tahoma" w:cs="Tahoma"/>
          <w:sz w:val="19"/>
          <w:szCs w:val="19"/>
        </w:rPr>
        <w:t>ZDeb</w:t>
      </w:r>
      <w:proofErr w:type="spellEnd"/>
      <w:r w:rsidR="004D2D5A" w:rsidRPr="00E254A7">
        <w:rPr>
          <w:rFonts w:ascii="Tahoma" w:hAnsi="Tahoma" w:cs="Tahoma"/>
          <w:sz w:val="19"/>
          <w:szCs w:val="19"/>
        </w:rPr>
        <w:t xml:space="preserve"> in 16/23 – </w:t>
      </w:r>
      <w:proofErr w:type="spellStart"/>
      <w:r w:rsidR="004D2D5A" w:rsidRPr="00E254A7">
        <w:rPr>
          <w:rFonts w:ascii="Tahoma" w:hAnsi="Tahoma" w:cs="Tahoma"/>
          <w:sz w:val="19"/>
          <w:szCs w:val="19"/>
        </w:rPr>
        <w:t>ZZPri</w:t>
      </w:r>
      <w:proofErr w:type="spellEnd"/>
      <w:r w:rsidR="004D2D5A" w:rsidRPr="00E254A7">
        <w:rPr>
          <w:rFonts w:ascii="Tahoma" w:hAnsi="Tahoma" w:cs="Tahoma"/>
          <w:sz w:val="19"/>
          <w:szCs w:val="19"/>
        </w:rPr>
        <w:t xml:space="preserve">, s spremembami; v nadaljevanju </w:t>
      </w:r>
      <w:proofErr w:type="spellStart"/>
      <w:r w:rsidR="004D2D5A" w:rsidRPr="00E254A7">
        <w:rPr>
          <w:rFonts w:ascii="Tahoma" w:hAnsi="Tahoma" w:cs="Tahoma"/>
          <w:sz w:val="19"/>
          <w:szCs w:val="19"/>
        </w:rPr>
        <w:t>ZIntPK</w:t>
      </w:r>
      <w:proofErr w:type="spellEnd"/>
      <w:r w:rsidR="004D2D5A" w:rsidRPr="00E254A7">
        <w:rPr>
          <w:rFonts w:ascii="Tahoma" w:hAnsi="Tahoma" w:cs="Tahoma"/>
          <w:sz w:val="19"/>
          <w:szCs w:val="19"/>
        </w:rPr>
        <w:t>);</w:t>
      </w:r>
    </w:p>
    <w:p w14:paraId="38B1871E" w14:textId="77777777" w:rsidR="006D4C8E" w:rsidRPr="00E254A7" w:rsidRDefault="006D4C8E" w:rsidP="006D4C8E">
      <w:pPr>
        <w:keepNext/>
        <w:keepLines/>
        <w:numPr>
          <w:ilvl w:val="0"/>
          <w:numId w:val="38"/>
        </w:numPr>
        <w:ind w:left="284" w:hanging="284"/>
        <w:jc w:val="both"/>
        <w:rPr>
          <w:rFonts w:ascii="Tahoma" w:eastAsia="Calibri" w:hAnsi="Tahoma" w:cs="Tahoma"/>
          <w:sz w:val="19"/>
          <w:szCs w:val="19"/>
        </w:rPr>
      </w:pPr>
      <w:r w:rsidRPr="00E254A7">
        <w:rPr>
          <w:rFonts w:ascii="Tahoma" w:eastAsia="Calibri" w:hAnsi="Tahoma" w:cs="Tahoma"/>
          <w:sz w:val="19"/>
          <w:szCs w:val="19"/>
        </w:rPr>
        <w:t xml:space="preserve">izpolnjujemo omejevalne ukrepe navedene v členu 1h »sklepa Sveta (SZVP) 2022/578 z dne 8. aprila 2022 o spremembi Sklepa 2014/512/SZVP o omejevalnih ukrepih zaradi delovanja Rusije, ki povzroča destabilizacijo razmer v Ukrajini«; </w:t>
      </w:r>
    </w:p>
    <w:p w14:paraId="0D995B6C" w14:textId="77777777" w:rsidR="006D4C8E" w:rsidRPr="00E254A7" w:rsidRDefault="006D4C8E" w:rsidP="006D4C8E">
      <w:pPr>
        <w:keepNext/>
        <w:keepLines/>
        <w:numPr>
          <w:ilvl w:val="0"/>
          <w:numId w:val="38"/>
        </w:numPr>
        <w:ind w:left="284" w:hanging="284"/>
        <w:jc w:val="both"/>
        <w:rPr>
          <w:rFonts w:ascii="Tahoma" w:eastAsia="Calibri" w:hAnsi="Tahoma" w:cs="Tahoma"/>
          <w:sz w:val="19"/>
          <w:szCs w:val="19"/>
        </w:rPr>
      </w:pPr>
      <w:r w:rsidRPr="00E254A7">
        <w:rPr>
          <w:rFonts w:ascii="Tahoma" w:eastAsia="Calibri" w:hAnsi="Tahoma" w:cs="Tahoma"/>
          <w:sz w:val="19"/>
          <w:szCs w:val="19"/>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4F5509B0" w14:textId="77777777" w:rsidR="006D4C8E" w:rsidRPr="00E254A7" w:rsidRDefault="006D4C8E" w:rsidP="006D4C8E">
      <w:pPr>
        <w:keepNext/>
        <w:keepLines/>
        <w:numPr>
          <w:ilvl w:val="0"/>
          <w:numId w:val="38"/>
        </w:numPr>
        <w:ind w:left="284" w:hanging="284"/>
        <w:jc w:val="both"/>
        <w:rPr>
          <w:rFonts w:ascii="Tahoma" w:eastAsia="Calibri" w:hAnsi="Tahoma" w:cs="Tahoma"/>
          <w:sz w:val="19"/>
          <w:szCs w:val="19"/>
        </w:rPr>
      </w:pPr>
      <w:r w:rsidRPr="00E254A7">
        <w:rPr>
          <w:rFonts w:ascii="Tahoma" w:hAnsi="Tahoma" w:cs="Tahoma"/>
          <w:sz w:val="19"/>
          <w:szCs w:val="19"/>
        </w:rPr>
        <w:t xml:space="preserve">s podpisom te izjave dajemo soglasje, da naročnik v zvezi z oddajo predmetnega javnega naročila pridobi podatke za preveritev ponudbe v skladu z 89. členom ZJN-3 v enotnem informacijskem sistemu – </w:t>
      </w:r>
      <w:proofErr w:type="spellStart"/>
      <w:r w:rsidRPr="00E254A7">
        <w:rPr>
          <w:rFonts w:ascii="Tahoma" w:hAnsi="Tahoma" w:cs="Tahoma"/>
          <w:sz w:val="19"/>
          <w:szCs w:val="19"/>
        </w:rPr>
        <w:t>eDosje</w:t>
      </w:r>
      <w:proofErr w:type="spellEnd"/>
      <w:r w:rsidRPr="00E254A7">
        <w:rPr>
          <w:rFonts w:ascii="Tahoma" w:hAnsi="Tahoma" w:cs="Tahoma"/>
          <w:sz w:val="19"/>
          <w:szCs w:val="19"/>
        </w:rPr>
        <w:t xml:space="preserve"> iz devetega odstavka 77. člena ZJN-3, ter se tudi zavezujemo, da bomo na zahtevo naročnika predložili dodatna pooblastila za preveritev podatkov iz uradnih evidenc;</w:t>
      </w:r>
    </w:p>
    <w:p w14:paraId="0C617B69" w14:textId="77777777" w:rsidR="006D4C8E" w:rsidRPr="00E254A7" w:rsidRDefault="006D4C8E" w:rsidP="006D4C8E">
      <w:pPr>
        <w:keepNext/>
        <w:keepLines/>
        <w:numPr>
          <w:ilvl w:val="0"/>
          <w:numId w:val="38"/>
        </w:numPr>
        <w:ind w:left="284" w:hanging="284"/>
        <w:jc w:val="both"/>
        <w:rPr>
          <w:rFonts w:ascii="Tahoma" w:eastAsia="Calibri" w:hAnsi="Tahoma" w:cs="Tahoma"/>
          <w:sz w:val="19"/>
          <w:szCs w:val="19"/>
        </w:rPr>
      </w:pPr>
      <w:r w:rsidRPr="00E254A7">
        <w:rPr>
          <w:rFonts w:ascii="Tahoma" w:eastAsia="Calibri" w:hAnsi="Tahoma" w:cs="Tahoma"/>
          <w:sz w:val="19"/>
          <w:szCs w:val="19"/>
        </w:rPr>
        <w:t>sprejemamo in izpolnjujemo tudi vse ostale pogoje in zahteve predmetne razpisne dokumentacije,</w:t>
      </w:r>
      <w:r w:rsidRPr="00E254A7">
        <w:rPr>
          <w:rFonts w:ascii="Tahoma" w:hAnsi="Tahoma" w:cs="Tahoma"/>
          <w:sz w:val="19"/>
          <w:szCs w:val="19"/>
        </w:rPr>
        <w:t xml:space="preserve"> </w:t>
      </w:r>
      <w:r w:rsidRPr="00E254A7">
        <w:rPr>
          <w:rFonts w:ascii="Tahoma" w:hAnsi="Tahoma" w:cs="Tahoma"/>
          <w:sz w:val="19"/>
          <w:szCs w:val="19"/>
          <w:u w:val="single"/>
        </w:rPr>
        <w:t>ki se nanašajo na podizvajalca/e oz. na subjekt/e, katerih zmogljivosti bo uporabljal ponudnik</w:t>
      </w:r>
      <w:r w:rsidRPr="00E254A7">
        <w:rPr>
          <w:rFonts w:ascii="Tahoma" w:hAnsi="Tahoma" w:cs="Tahoma"/>
          <w:sz w:val="19"/>
          <w:szCs w:val="19"/>
        </w:rPr>
        <w:t>,</w:t>
      </w:r>
      <w:r w:rsidRPr="00E254A7">
        <w:rPr>
          <w:rFonts w:ascii="Tahoma" w:eastAsia="Calibri" w:hAnsi="Tahoma" w:cs="Tahoma"/>
          <w:sz w:val="19"/>
          <w:szCs w:val="19"/>
        </w:rPr>
        <w:t xml:space="preserve"> ter prevzemamo kazensko in materialno odgovornost, da so vsi podatki in dokumenti podani v ponudbi, resnični, in da fotokopije priloženih listin ustrezajo originalu.</w:t>
      </w: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6D4C8E" w:rsidRPr="007124F0" w14:paraId="3009048F" w14:textId="77777777" w:rsidTr="00A334FA">
        <w:trPr>
          <w:trHeight w:val="235"/>
        </w:trPr>
        <w:tc>
          <w:tcPr>
            <w:tcW w:w="3401" w:type="dxa"/>
            <w:tcBorders>
              <w:top w:val="nil"/>
              <w:left w:val="nil"/>
              <w:bottom w:val="single" w:sz="4" w:space="0" w:color="auto"/>
              <w:right w:val="nil"/>
            </w:tcBorders>
          </w:tcPr>
          <w:p w14:paraId="12C80FCA" w14:textId="77777777" w:rsidR="006D4C8E" w:rsidRPr="007124F0" w:rsidRDefault="006D4C8E" w:rsidP="00A334FA">
            <w:pPr>
              <w:keepNext/>
              <w:keepLines/>
              <w:jc w:val="both"/>
              <w:rPr>
                <w:rFonts w:ascii="Tahoma" w:hAnsi="Tahoma" w:cs="Tahoma"/>
                <w:snapToGrid w:val="0"/>
              </w:rPr>
            </w:pPr>
          </w:p>
        </w:tc>
        <w:tc>
          <w:tcPr>
            <w:tcW w:w="2976" w:type="dxa"/>
          </w:tcPr>
          <w:p w14:paraId="2012650B" w14:textId="77777777" w:rsidR="006D4C8E" w:rsidRPr="007124F0" w:rsidRDefault="006D4C8E" w:rsidP="00A334FA">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7CBB145C" w14:textId="77777777" w:rsidR="006D4C8E" w:rsidRPr="007124F0" w:rsidRDefault="006D4C8E" w:rsidP="00A334FA">
            <w:pPr>
              <w:keepNext/>
              <w:keepLines/>
              <w:tabs>
                <w:tab w:val="left" w:pos="567"/>
                <w:tab w:val="num" w:pos="851"/>
                <w:tab w:val="left" w:pos="993"/>
              </w:tabs>
              <w:jc w:val="both"/>
              <w:rPr>
                <w:rFonts w:ascii="Tahoma" w:hAnsi="Tahoma" w:cs="Tahoma"/>
                <w:snapToGrid w:val="0"/>
                <w:sz w:val="28"/>
              </w:rPr>
            </w:pPr>
          </w:p>
        </w:tc>
      </w:tr>
      <w:tr w:rsidR="006D4C8E" w:rsidRPr="007124F0" w14:paraId="64C6A314" w14:textId="77777777" w:rsidTr="00A334FA">
        <w:trPr>
          <w:trHeight w:val="235"/>
        </w:trPr>
        <w:tc>
          <w:tcPr>
            <w:tcW w:w="3401" w:type="dxa"/>
            <w:tcBorders>
              <w:top w:val="single" w:sz="4" w:space="0" w:color="auto"/>
              <w:left w:val="nil"/>
              <w:bottom w:val="nil"/>
              <w:right w:val="nil"/>
            </w:tcBorders>
            <w:hideMark/>
          </w:tcPr>
          <w:p w14:paraId="6500B498" w14:textId="77777777" w:rsidR="006D4C8E" w:rsidRPr="007124F0" w:rsidRDefault="006D4C8E" w:rsidP="00A334FA">
            <w:pPr>
              <w:keepNext/>
              <w:keepLines/>
              <w:jc w:val="center"/>
              <w:rPr>
                <w:rFonts w:ascii="Tahoma" w:hAnsi="Tahoma" w:cs="Tahoma"/>
                <w:snapToGrid w:val="0"/>
                <w:sz w:val="18"/>
              </w:rPr>
            </w:pPr>
            <w:r w:rsidRPr="007124F0">
              <w:rPr>
                <w:rFonts w:ascii="Tahoma" w:hAnsi="Tahoma" w:cs="Tahoma"/>
                <w:snapToGrid w:val="0"/>
                <w:sz w:val="18"/>
              </w:rPr>
              <w:t>(kraj, datum)</w:t>
            </w:r>
          </w:p>
        </w:tc>
        <w:tc>
          <w:tcPr>
            <w:tcW w:w="2976" w:type="dxa"/>
            <w:hideMark/>
          </w:tcPr>
          <w:p w14:paraId="671D1278" w14:textId="77777777" w:rsidR="006D4C8E" w:rsidRPr="007124F0" w:rsidRDefault="006D4C8E" w:rsidP="00A334FA">
            <w:pPr>
              <w:keepNext/>
              <w:keepLines/>
              <w:jc w:val="center"/>
              <w:rPr>
                <w:rFonts w:ascii="Tahoma" w:hAnsi="Tahoma" w:cs="Tahoma"/>
                <w:snapToGrid w:val="0"/>
                <w:sz w:val="18"/>
              </w:rPr>
            </w:pPr>
            <w:r w:rsidRPr="007124F0">
              <w:rPr>
                <w:rFonts w:ascii="Tahoma" w:hAnsi="Tahoma" w:cs="Tahoma"/>
                <w:snapToGrid w:val="0"/>
                <w:sz w:val="18"/>
              </w:rPr>
              <w:t>žig</w:t>
            </w:r>
          </w:p>
        </w:tc>
        <w:tc>
          <w:tcPr>
            <w:tcW w:w="3118" w:type="dxa"/>
            <w:tcBorders>
              <w:top w:val="single" w:sz="4" w:space="0" w:color="auto"/>
              <w:left w:val="nil"/>
              <w:bottom w:val="nil"/>
              <w:right w:val="nil"/>
            </w:tcBorders>
            <w:hideMark/>
          </w:tcPr>
          <w:p w14:paraId="615A6AF8" w14:textId="77777777" w:rsidR="006D4C8E" w:rsidRPr="007124F0" w:rsidRDefault="006D4C8E" w:rsidP="00A334FA">
            <w:pPr>
              <w:keepNext/>
              <w:keepLines/>
              <w:jc w:val="center"/>
              <w:rPr>
                <w:rFonts w:ascii="Tahoma" w:hAnsi="Tahoma" w:cs="Tahoma"/>
                <w:snapToGrid w:val="0"/>
                <w:sz w:val="18"/>
              </w:rPr>
            </w:pPr>
            <w:r w:rsidRPr="007124F0">
              <w:rPr>
                <w:rFonts w:ascii="Tahoma" w:hAnsi="Tahoma" w:cs="Tahoma"/>
                <w:snapToGrid w:val="0"/>
                <w:sz w:val="18"/>
              </w:rPr>
              <w:t>(</w:t>
            </w:r>
            <w:r>
              <w:rPr>
                <w:rFonts w:ascii="Tahoma" w:hAnsi="Tahoma" w:cs="Tahoma"/>
                <w:snapToGrid w:val="0"/>
                <w:sz w:val="18"/>
              </w:rPr>
              <w:t>Ime in priimek ter podpis subjekta</w:t>
            </w:r>
            <w:r w:rsidRPr="007124F0">
              <w:rPr>
                <w:rFonts w:ascii="Tahoma" w:hAnsi="Tahoma" w:cs="Tahoma"/>
                <w:snapToGrid w:val="0"/>
                <w:sz w:val="18"/>
              </w:rPr>
              <w:t>)</w:t>
            </w:r>
          </w:p>
        </w:tc>
      </w:tr>
    </w:tbl>
    <w:p w14:paraId="336B2130" w14:textId="77777777" w:rsidR="006D4C8E" w:rsidRPr="00F121A0" w:rsidRDefault="006D4C8E" w:rsidP="006D4C8E">
      <w:pPr>
        <w:keepNext/>
        <w:keepLines/>
        <w:spacing w:after="40"/>
        <w:jc w:val="both"/>
        <w:rPr>
          <w:rFonts w:ascii="Tahoma" w:hAnsi="Tahoma" w:cs="Tahoma"/>
          <w:i/>
          <w:sz w:val="16"/>
          <w:szCs w:val="16"/>
        </w:rPr>
      </w:pPr>
      <w:r w:rsidRPr="00F121A0">
        <w:rPr>
          <w:rFonts w:ascii="Tahoma" w:hAnsi="Tahoma" w:cs="Tahoma"/>
          <w:b/>
          <w:i/>
          <w:sz w:val="16"/>
          <w:szCs w:val="16"/>
        </w:rPr>
        <w:t>Opomba:</w:t>
      </w:r>
    </w:p>
    <w:p w14:paraId="2FE50FFF" w14:textId="77777777" w:rsidR="006D4C8E" w:rsidRPr="00F121A0" w:rsidRDefault="006D4C8E" w:rsidP="006D4C8E">
      <w:pPr>
        <w:pStyle w:val="Odstavekseznama"/>
        <w:keepNext/>
        <w:keepLines/>
        <w:numPr>
          <w:ilvl w:val="0"/>
          <w:numId w:val="3"/>
        </w:numPr>
        <w:spacing w:after="40"/>
        <w:jc w:val="both"/>
        <w:rPr>
          <w:rFonts w:ascii="Tahoma" w:hAnsi="Tahoma" w:cs="Tahoma"/>
          <w:i/>
          <w:iCs/>
          <w:sz w:val="14"/>
          <w:szCs w:val="16"/>
        </w:rPr>
      </w:pPr>
      <w:r w:rsidRPr="00F121A0">
        <w:rPr>
          <w:rFonts w:ascii="Tahoma" w:hAnsi="Tahoma" w:cs="Tahoma"/>
          <w:i/>
          <w:iCs/>
          <w:sz w:val="14"/>
          <w:szCs w:val="16"/>
        </w:rPr>
        <w:t xml:space="preserve">Izjavo izpolni in podpiše </w:t>
      </w:r>
      <w:r w:rsidRPr="00F121A0">
        <w:rPr>
          <w:rFonts w:ascii="Tahoma" w:hAnsi="Tahoma" w:cs="Tahoma"/>
          <w:i/>
          <w:iCs/>
          <w:sz w:val="14"/>
          <w:szCs w:val="16"/>
          <w:u w:val="single"/>
        </w:rPr>
        <w:t>nominiran podizvajalec</w:t>
      </w:r>
      <w:r w:rsidRPr="00F121A0">
        <w:rPr>
          <w:rFonts w:ascii="Tahoma" w:hAnsi="Tahoma" w:cs="Tahoma"/>
          <w:i/>
          <w:iCs/>
          <w:sz w:val="14"/>
          <w:szCs w:val="16"/>
        </w:rPr>
        <w:t xml:space="preserve">, če ponudnik izvaja javno naročilo s podizvajalci, </w:t>
      </w:r>
      <w:r w:rsidRPr="00F121A0">
        <w:rPr>
          <w:rFonts w:ascii="Tahoma" w:hAnsi="Tahoma" w:cs="Tahoma"/>
          <w:i/>
          <w:iCs/>
          <w:sz w:val="14"/>
          <w:szCs w:val="16"/>
          <w:u w:val="single"/>
        </w:rPr>
        <w:t>oz. subjekt, katerega zmogljivost uporablja ponudnik</w:t>
      </w:r>
      <w:r w:rsidRPr="00F121A0">
        <w:rPr>
          <w:rFonts w:ascii="Tahoma" w:hAnsi="Tahoma" w:cs="Tahoma"/>
          <w:i/>
          <w:iCs/>
          <w:sz w:val="14"/>
          <w:szCs w:val="16"/>
        </w:rPr>
        <w:t xml:space="preserve">. </w:t>
      </w:r>
    </w:p>
    <w:p w14:paraId="01A37026" w14:textId="77777777" w:rsidR="006D4C8E" w:rsidRPr="00F121A0" w:rsidRDefault="006D4C8E" w:rsidP="006D4C8E">
      <w:pPr>
        <w:pStyle w:val="Odstavekseznama"/>
        <w:keepNext/>
        <w:keepLines/>
        <w:numPr>
          <w:ilvl w:val="0"/>
          <w:numId w:val="3"/>
        </w:numPr>
        <w:jc w:val="both"/>
        <w:rPr>
          <w:rFonts w:ascii="Tahoma" w:hAnsi="Tahoma" w:cs="Tahoma"/>
          <w:bCs/>
          <w:i/>
          <w:iCs/>
          <w:noProof/>
          <w:sz w:val="14"/>
          <w:szCs w:val="14"/>
        </w:rPr>
      </w:pPr>
      <w:r w:rsidRPr="00F121A0">
        <w:rPr>
          <w:rFonts w:ascii="Tahoma" w:hAnsi="Tahoma" w:cs="Tahoma"/>
          <w:bCs/>
          <w:i/>
          <w:iCs/>
          <w:noProof/>
          <w:sz w:val="14"/>
          <w:szCs w:val="14"/>
        </w:rPr>
        <w:t xml:space="preserve">Ponudnik priloži </w:t>
      </w:r>
      <w:r w:rsidRPr="00F121A0">
        <w:rPr>
          <w:rFonts w:ascii="Tahoma" w:hAnsi="Tahoma" w:cs="Tahoma"/>
          <w:b/>
          <w:bCs/>
          <w:i/>
          <w:iCs/>
          <w:noProof/>
          <w:sz w:val="14"/>
          <w:szCs w:val="14"/>
          <w:u w:val="single"/>
        </w:rPr>
        <w:t>ločeno</w:t>
      </w:r>
      <w:r w:rsidRPr="00F121A0">
        <w:rPr>
          <w:rFonts w:ascii="Tahoma" w:hAnsi="Tahoma" w:cs="Tahoma"/>
          <w:bCs/>
          <w:i/>
          <w:iCs/>
          <w:noProof/>
          <w:sz w:val="14"/>
          <w:szCs w:val="14"/>
        </w:rPr>
        <w:t xml:space="preserve"> izpolnjene izjave za vsakega od gospodarskih subjektov v ponudbi.</w:t>
      </w:r>
    </w:p>
    <w:p w14:paraId="7612125B" w14:textId="7A75BBA9" w:rsidR="006D4C8E" w:rsidRDefault="006D4C8E" w:rsidP="006D4C8E">
      <w:pPr>
        <w:keepNext/>
        <w:keepLines/>
        <w:jc w:val="both"/>
        <w:rPr>
          <w:rFonts w:ascii="Tahoma" w:hAnsi="Tahoma" w:cs="Tahoma"/>
          <w:b/>
          <w:i/>
          <w:iCs/>
          <w:sz w:val="14"/>
          <w:szCs w:val="18"/>
          <w:u w:val="single"/>
        </w:rPr>
      </w:pPr>
      <w:r w:rsidRPr="00F121A0">
        <w:rPr>
          <w:rFonts w:ascii="Tahoma" w:hAnsi="Tahoma" w:cs="Tahoma"/>
          <w:b/>
          <w:i/>
          <w:sz w:val="14"/>
          <w:szCs w:val="14"/>
        </w:rPr>
        <w:t xml:space="preserve">Navodilo: </w:t>
      </w:r>
      <w:r w:rsidRPr="00F121A0">
        <w:rPr>
          <w:rFonts w:ascii="Tahoma" w:hAnsi="Tahoma" w:cs="Tahoma"/>
          <w:i/>
          <w:iCs/>
          <w:sz w:val="14"/>
          <w:szCs w:val="18"/>
        </w:rPr>
        <w:t>Obrazec</w:t>
      </w:r>
      <w:r w:rsidRPr="00F121A0">
        <w:rPr>
          <w:rFonts w:ascii="Tahoma" w:hAnsi="Tahoma" w:cs="Tahoma"/>
          <w:b/>
          <w:i/>
          <w:iCs/>
          <w:sz w:val="14"/>
          <w:szCs w:val="18"/>
        </w:rPr>
        <w:t xml:space="preserve"> </w:t>
      </w:r>
      <w:r w:rsidRPr="00F121A0">
        <w:rPr>
          <w:rFonts w:ascii="Tahoma" w:hAnsi="Tahoma" w:cs="Tahoma"/>
          <w:i/>
          <w:iCs/>
          <w:sz w:val="14"/>
          <w:szCs w:val="18"/>
        </w:rPr>
        <w:t>se</w:t>
      </w:r>
      <w:r w:rsidRPr="00F121A0">
        <w:rPr>
          <w:rFonts w:ascii="Tahoma" w:hAnsi="Tahoma" w:cs="Tahoma"/>
          <w:b/>
          <w:i/>
          <w:iCs/>
          <w:sz w:val="14"/>
          <w:szCs w:val="18"/>
        </w:rPr>
        <w:t xml:space="preserve"> </w:t>
      </w:r>
      <w:r w:rsidRPr="00F121A0">
        <w:rPr>
          <w:rFonts w:ascii="Tahoma" w:hAnsi="Tahoma" w:cs="Tahoma"/>
          <w:i/>
          <w:iCs/>
          <w:sz w:val="14"/>
          <w:szCs w:val="18"/>
        </w:rPr>
        <w:t>v okviru sistema e-JN</w:t>
      </w:r>
      <w:r w:rsidRPr="00F121A0">
        <w:rPr>
          <w:rFonts w:ascii="Tahoma" w:hAnsi="Tahoma" w:cs="Tahoma"/>
          <w:b/>
          <w:i/>
          <w:iCs/>
          <w:sz w:val="14"/>
          <w:szCs w:val="18"/>
        </w:rPr>
        <w:t xml:space="preserve"> </w:t>
      </w:r>
      <w:r w:rsidRPr="00F121A0">
        <w:rPr>
          <w:rFonts w:ascii="Tahoma" w:hAnsi="Tahoma" w:cs="Tahoma"/>
          <w:b/>
          <w:i/>
          <w:iCs/>
          <w:sz w:val="14"/>
          <w:szCs w:val="18"/>
          <w:u w:val="single"/>
        </w:rPr>
        <w:t>naloži v Razdelek »DOKUMENTI«, del »Ostale priloge«« !!!</w:t>
      </w:r>
    </w:p>
    <w:p w14:paraId="11AD418D" w14:textId="77777777" w:rsidR="0005644D" w:rsidRDefault="0005644D" w:rsidP="006D4C8E">
      <w:pPr>
        <w:keepNext/>
        <w:keepLines/>
        <w:jc w:val="both"/>
        <w:rPr>
          <w:rFonts w:ascii="Tahoma" w:hAnsi="Tahoma" w:cs="Tahoma"/>
          <w:b/>
          <w:i/>
          <w:iCs/>
          <w:sz w:val="14"/>
          <w:szCs w:val="18"/>
          <w:u w:val="single"/>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E254A7" w:rsidRPr="00E94B07" w14:paraId="1BEDBBA0" w14:textId="77777777" w:rsidTr="00486DA6">
        <w:tc>
          <w:tcPr>
            <w:tcW w:w="608" w:type="dxa"/>
            <w:tcBorders>
              <w:right w:val="nil"/>
            </w:tcBorders>
          </w:tcPr>
          <w:p w14:paraId="1C8B7DAC" w14:textId="77777777" w:rsidR="00E254A7" w:rsidRPr="00E94B07" w:rsidRDefault="00E254A7" w:rsidP="00486DA6">
            <w:pPr>
              <w:keepNext/>
              <w:keepLines/>
              <w:jc w:val="both"/>
              <w:rPr>
                <w:rFonts w:ascii="Tahoma" w:hAnsi="Tahoma" w:cs="Tahoma"/>
              </w:rPr>
            </w:pPr>
            <w:r w:rsidRPr="00E94B07">
              <w:lastRenderedPageBreak/>
              <w:br w:type="page"/>
            </w:r>
            <w:r w:rsidRPr="00E94B07">
              <w:br w:type="page"/>
            </w:r>
            <w:r w:rsidRPr="00E94B07">
              <w:br w:type="page"/>
            </w:r>
            <w:r w:rsidRPr="00E94B07">
              <w:br w:type="page"/>
            </w:r>
            <w:r w:rsidRPr="00E94B07">
              <w:rPr>
                <w:rFonts w:ascii="Tahoma" w:hAnsi="Tahoma" w:cs="Tahoma"/>
              </w:rPr>
              <w:br w:type="page"/>
            </w:r>
            <w:r w:rsidRPr="00E94B07">
              <w:rPr>
                <w:rFonts w:ascii="Tahoma" w:hAnsi="Tahoma" w:cs="Tahoma"/>
                <w:b/>
              </w:rPr>
              <w:br w:type="page"/>
            </w:r>
            <w:r w:rsidRPr="00E94B07">
              <w:rPr>
                <w:rFonts w:ascii="Tahoma" w:hAnsi="Tahoma" w:cs="Tahoma"/>
              </w:rPr>
              <w:br w:type="page"/>
            </w:r>
          </w:p>
        </w:tc>
        <w:tc>
          <w:tcPr>
            <w:tcW w:w="7295" w:type="dxa"/>
            <w:tcBorders>
              <w:left w:val="nil"/>
              <w:right w:val="single" w:sz="4" w:space="0" w:color="auto"/>
            </w:tcBorders>
            <w:vAlign w:val="bottom"/>
          </w:tcPr>
          <w:p w14:paraId="2E60E369" w14:textId="41B4CF58" w:rsidR="00E254A7" w:rsidRPr="00E94B07" w:rsidRDefault="00E254A7" w:rsidP="00486DA6">
            <w:pPr>
              <w:keepNext/>
              <w:keepLines/>
              <w:rPr>
                <w:rFonts w:ascii="Tahoma" w:hAnsi="Tahoma" w:cs="Tahoma"/>
              </w:rPr>
            </w:pPr>
            <w:r w:rsidRPr="00C8579C">
              <w:rPr>
                <w:rFonts w:ascii="Tahoma" w:hAnsi="Tahoma" w:cs="Tahoma"/>
              </w:rPr>
              <w:t xml:space="preserve">IZJAVA O UDELEŽBI FIZIČNIH IN PRAVNIH OSEB V LASTNIŠTVU </w:t>
            </w:r>
            <w:r>
              <w:rPr>
                <w:rFonts w:ascii="Tahoma" w:hAnsi="Tahoma" w:cs="Tahoma"/>
              </w:rPr>
              <w:t>PONUDNIKA</w:t>
            </w:r>
          </w:p>
        </w:tc>
        <w:tc>
          <w:tcPr>
            <w:tcW w:w="851" w:type="dxa"/>
            <w:tcBorders>
              <w:top w:val="single" w:sz="4" w:space="0" w:color="auto"/>
              <w:left w:val="single" w:sz="4" w:space="0" w:color="auto"/>
              <w:bottom w:val="single" w:sz="4" w:space="0" w:color="auto"/>
              <w:right w:val="nil"/>
            </w:tcBorders>
          </w:tcPr>
          <w:p w14:paraId="56010843" w14:textId="77777777" w:rsidR="00E254A7" w:rsidRPr="00E94B07" w:rsidRDefault="00E254A7" w:rsidP="00486DA6">
            <w:pPr>
              <w:keepNext/>
              <w:keepLines/>
              <w:jc w:val="both"/>
              <w:rPr>
                <w:rFonts w:ascii="Tahoma" w:hAnsi="Tahoma" w:cs="Tahoma"/>
                <w:b/>
                <w:iCs/>
              </w:rPr>
            </w:pPr>
            <w:r w:rsidRPr="00E94B07">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00A6D95F" w14:textId="566FFAFB" w:rsidR="00E254A7" w:rsidRPr="00E94B07" w:rsidRDefault="00E254A7" w:rsidP="00486DA6">
            <w:pPr>
              <w:keepNext/>
              <w:keepLines/>
              <w:jc w:val="both"/>
              <w:rPr>
                <w:rFonts w:ascii="Tahoma" w:hAnsi="Tahoma" w:cs="Tahoma"/>
                <w:b/>
                <w:iCs/>
              </w:rPr>
            </w:pPr>
            <w:r w:rsidRPr="0001215F">
              <w:rPr>
                <w:rFonts w:ascii="Tahoma" w:hAnsi="Tahoma" w:cs="Tahoma"/>
                <w:b/>
                <w:iCs/>
              </w:rPr>
              <w:t>3/3</w:t>
            </w:r>
          </w:p>
        </w:tc>
      </w:tr>
    </w:tbl>
    <w:p w14:paraId="46CC093F" w14:textId="77777777" w:rsidR="00E254A7" w:rsidRPr="00C8579C" w:rsidRDefault="00E254A7" w:rsidP="006D4C8E">
      <w:pPr>
        <w:keepNext/>
        <w:keepLines/>
        <w:jc w:val="both"/>
        <w:rPr>
          <w:rFonts w:ascii="Tahoma" w:hAnsi="Tahoma" w:cs="Tahoma"/>
          <w:bCs/>
          <w:i/>
          <w:noProof/>
          <w:sz w:val="18"/>
          <w:szCs w:val="18"/>
        </w:rPr>
      </w:pPr>
    </w:p>
    <w:p w14:paraId="2A4AE6BD" w14:textId="77777777" w:rsidR="006D4C8E" w:rsidRDefault="006D4C8E" w:rsidP="006D4C8E">
      <w:pPr>
        <w:keepNext/>
        <w:keepLines/>
        <w:tabs>
          <w:tab w:val="left" w:pos="284"/>
        </w:tabs>
        <w:jc w:val="both"/>
        <w:rPr>
          <w:rFonts w:ascii="Tahoma" w:hAnsi="Tahoma" w:cs="Tahoma"/>
        </w:rPr>
      </w:pPr>
    </w:p>
    <w:p w14:paraId="1682BC73" w14:textId="77777777" w:rsidR="006D4C8E" w:rsidRPr="007C3623" w:rsidRDefault="006D4C8E" w:rsidP="006D4C8E">
      <w:pPr>
        <w:keepNext/>
        <w:keepLines/>
        <w:tabs>
          <w:tab w:val="left" w:pos="2694"/>
          <w:tab w:val="left" w:pos="2977"/>
        </w:tabs>
        <w:spacing w:line="276" w:lineRule="auto"/>
        <w:ind w:right="1"/>
        <w:jc w:val="center"/>
        <w:rPr>
          <w:rFonts w:ascii="Tahoma" w:hAnsi="Tahoma" w:cs="Tahoma"/>
          <w:b/>
        </w:rPr>
      </w:pPr>
      <w:r w:rsidRPr="007C3623">
        <w:rPr>
          <w:rFonts w:ascii="Tahoma" w:hAnsi="Tahoma" w:cs="Tahoma"/>
          <w:b/>
        </w:rPr>
        <w:t>I Z J A V A</w:t>
      </w:r>
    </w:p>
    <w:p w14:paraId="30844ED0" w14:textId="77777777" w:rsidR="006D4C8E" w:rsidRPr="007C3623" w:rsidRDefault="006D4C8E" w:rsidP="006D4C8E">
      <w:pPr>
        <w:keepNext/>
        <w:keepLines/>
        <w:spacing w:line="276" w:lineRule="auto"/>
        <w:ind w:right="1"/>
        <w:jc w:val="center"/>
        <w:rPr>
          <w:rFonts w:ascii="Tahoma" w:hAnsi="Tahoma" w:cs="Tahoma"/>
          <w:b/>
        </w:rPr>
      </w:pPr>
      <w:r w:rsidRPr="007C3623">
        <w:rPr>
          <w:rFonts w:ascii="Tahoma" w:hAnsi="Tahoma" w:cs="Tahoma"/>
          <w:b/>
        </w:rPr>
        <w:t>O UDELEŽBI FIZIČNIH IN PRAVNIH OSEB V LASTNIŠTVU PONUDNIKA</w:t>
      </w:r>
    </w:p>
    <w:p w14:paraId="5ED03C88" w14:textId="77777777" w:rsidR="006D4C8E" w:rsidRDefault="006D4C8E" w:rsidP="006D4C8E">
      <w:pPr>
        <w:keepNext/>
        <w:keepLines/>
        <w:tabs>
          <w:tab w:val="left" w:pos="284"/>
        </w:tabs>
        <w:jc w:val="both"/>
        <w:rPr>
          <w:rFonts w:ascii="Tahoma" w:hAnsi="Tahoma" w:cs="Tahoma"/>
        </w:rPr>
      </w:pPr>
    </w:p>
    <w:p w14:paraId="75AF055E" w14:textId="77777777" w:rsidR="006D4C8E" w:rsidRPr="00C8579C" w:rsidRDefault="006D4C8E" w:rsidP="006D4C8E">
      <w:pPr>
        <w:keepNext/>
        <w:keepLines/>
        <w:tabs>
          <w:tab w:val="left" w:pos="284"/>
        </w:tabs>
        <w:jc w:val="both"/>
        <w:rPr>
          <w:rFonts w:ascii="Tahoma" w:hAnsi="Tahoma" w:cs="Tahoma"/>
        </w:rPr>
      </w:pPr>
    </w:p>
    <w:p w14:paraId="566DF0CA" w14:textId="77777777" w:rsidR="006D4C8E" w:rsidRPr="001A14C7" w:rsidRDefault="006D4C8E" w:rsidP="006D4C8E">
      <w:pPr>
        <w:keepNext/>
        <w:keepLines/>
        <w:ind w:right="1"/>
        <w:jc w:val="both"/>
        <w:rPr>
          <w:rFonts w:ascii="Tahoma" w:hAnsi="Tahoma" w:cs="Tahoma"/>
          <w:b/>
          <w:i/>
        </w:rPr>
      </w:pPr>
      <w:r w:rsidRPr="001A14C7">
        <w:rPr>
          <w:rFonts w:ascii="Tahoma" w:hAnsi="Tahoma" w:cs="Tahoma"/>
          <w:b/>
          <w:i/>
        </w:rPr>
        <w:t>Podatki o pravni osebi (ponudniku):</w:t>
      </w:r>
    </w:p>
    <w:p w14:paraId="52BB6925" w14:textId="77777777" w:rsidR="006D4C8E" w:rsidRPr="00C8579C" w:rsidRDefault="006D4C8E" w:rsidP="006D4C8E">
      <w:pPr>
        <w:keepNext/>
        <w:keepLines/>
        <w:spacing w:before="240" w:after="240"/>
        <w:ind w:right="1"/>
        <w:jc w:val="both"/>
        <w:rPr>
          <w:rFonts w:ascii="Tahoma" w:hAnsi="Tahoma" w:cs="Tahoma"/>
        </w:rPr>
      </w:pPr>
      <w:r w:rsidRPr="00C8579C">
        <w:rPr>
          <w:rFonts w:ascii="Tahoma" w:hAnsi="Tahoma" w:cs="Tahoma"/>
          <w:bCs/>
        </w:rPr>
        <w:t>Polno ime podjetja</w:t>
      </w:r>
      <w:r w:rsidRPr="00C8579C">
        <w:rPr>
          <w:rFonts w:ascii="Tahoma" w:hAnsi="Tahoma" w:cs="Tahoma"/>
        </w:rPr>
        <w:t>: _________________________________________________________________</w:t>
      </w:r>
    </w:p>
    <w:p w14:paraId="7ABDA2A1" w14:textId="77777777" w:rsidR="006D4C8E" w:rsidRPr="00C8579C" w:rsidRDefault="006D4C8E" w:rsidP="006D4C8E">
      <w:pPr>
        <w:keepNext/>
        <w:keepLines/>
        <w:spacing w:before="240" w:after="240"/>
        <w:ind w:right="1"/>
        <w:jc w:val="both"/>
        <w:rPr>
          <w:rFonts w:ascii="Tahoma" w:hAnsi="Tahoma" w:cs="Tahoma"/>
        </w:rPr>
      </w:pPr>
      <w:r w:rsidRPr="00C8579C">
        <w:rPr>
          <w:rFonts w:ascii="Tahoma" w:hAnsi="Tahoma" w:cs="Tahoma"/>
          <w:bCs/>
        </w:rPr>
        <w:t>Sedež podjetja</w:t>
      </w:r>
      <w:r w:rsidRPr="00C8579C">
        <w:rPr>
          <w:rFonts w:ascii="Tahoma" w:hAnsi="Tahoma" w:cs="Tahoma"/>
        </w:rPr>
        <w:t>: ____________________________________________________________________</w:t>
      </w:r>
    </w:p>
    <w:p w14:paraId="5814F3CC" w14:textId="77777777" w:rsidR="006D4C8E" w:rsidRPr="00C8579C" w:rsidRDefault="006D4C8E" w:rsidP="006D4C8E">
      <w:pPr>
        <w:keepNext/>
        <w:keepLines/>
        <w:spacing w:before="240" w:after="240"/>
        <w:ind w:right="1"/>
        <w:jc w:val="both"/>
        <w:rPr>
          <w:rFonts w:ascii="Tahoma" w:hAnsi="Tahoma" w:cs="Tahoma"/>
        </w:rPr>
      </w:pPr>
      <w:r w:rsidRPr="00C8579C">
        <w:rPr>
          <w:rFonts w:ascii="Tahoma" w:hAnsi="Tahoma" w:cs="Tahoma"/>
          <w:bCs/>
        </w:rPr>
        <w:t>Občina sedeža podjetja</w:t>
      </w:r>
      <w:r w:rsidRPr="00C8579C">
        <w:rPr>
          <w:rFonts w:ascii="Tahoma" w:hAnsi="Tahoma" w:cs="Tahoma"/>
        </w:rPr>
        <w:t>:______________________________________________________________</w:t>
      </w:r>
    </w:p>
    <w:p w14:paraId="36D9B5F2" w14:textId="77777777" w:rsidR="006D4C8E" w:rsidRPr="00C8579C" w:rsidRDefault="006D4C8E" w:rsidP="006D4C8E">
      <w:pPr>
        <w:keepNext/>
        <w:keepLines/>
        <w:spacing w:before="240" w:after="240"/>
        <w:ind w:right="1"/>
        <w:jc w:val="both"/>
        <w:rPr>
          <w:rFonts w:ascii="Tahoma" w:hAnsi="Tahoma" w:cs="Tahoma"/>
        </w:rPr>
      </w:pPr>
      <w:r w:rsidRPr="00C8579C">
        <w:rPr>
          <w:rFonts w:ascii="Tahoma" w:hAnsi="Tahoma" w:cs="Tahoma"/>
          <w:bCs/>
        </w:rPr>
        <w:t>Številka vpisa v sodni register (št. vložka)</w:t>
      </w:r>
      <w:r w:rsidRPr="00C8579C">
        <w:rPr>
          <w:rFonts w:ascii="Tahoma" w:hAnsi="Tahoma" w:cs="Tahoma"/>
        </w:rPr>
        <w:t>: _______________________________________________</w:t>
      </w:r>
    </w:p>
    <w:p w14:paraId="5925E0C6" w14:textId="77777777" w:rsidR="006D4C8E" w:rsidRPr="00C8579C" w:rsidRDefault="006D4C8E" w:rsidP="006D4C8E">
      <w:pPr>
        <w:keepNext/>
        <w:keepLines/>
        <w:spacing w:before="240" w:after="240"/>
        <w:ind w:right="1"/>
        <w:jc w:val="both"/>
        <w:rPr>
          <w:rFonts w:ascii="Tahoma" w:hAnsi="Tahoma" w:cs="Tahoma"/>
        </w:rPr>
      </w:pPr>
      <w:r w:rsidRPr="00C8579C">
        <w:rPr>
          <w:rFonts w:ascii="Tahoma" w:hAnsi="Tahoma" w:cs="Tahoma"/>
          <w:bCs/>
        </w:rPr>
        <w:t>Matična številka podjetja</w:t>
      </w:r>
      <w:r w:rsidRPr="00C8579C">
        <w:rPr>
          <w:rFonts w:ascii="Tahoma" w:hAnsi="Tahoma" w:cs="Tahoma"/>
        </w:rPr>
        <w:t>: ____________________________________________________________</w:t>
      </w:r>
    </w:p>
    <w:p w14:paraId="1D2D004C" w14:textId="77777777" w:rsidR="006D4C8E" w:rsidRPr="00C8579C" w:rsidRDefault="006D4C8E" w:rsidP="006D4C8E">
      <w:pPr>
        <w:keepNext/>
        <w:keepLines/>
        <w:spacing w:before="240" w:after="240"/>
        <w:ind w:right="1"/>
        <w:jc w:val="both"/>
        <w:rPr>
          <w:rFonts w:ascii="Tahoma" w:hAnsi="Tahoma" w:cs="Tahoma"/>
        </w:rPr>
      </w:pPr>
      <w:r w:rsidRPr="00C8579C">
        <w:rPr>
          <w:rFonts w:ascii="Tahoma" w:hAnsi="Tahoma" w:cs="Tahoma"/>
          <w:bCs/>
        </w:rPr>
        <w:t>ID ZA DDV:</w:t>
      </w:r>
      <w:r w:rsidRPr="00C8579C">
        <w:rPr>
          <w:rFonts w:ascii="Tahoma" w:hAnsi="Tahoma" w:cs="Tahoma"/>
        </w:rPr>
        <w:t xml:space="preserve"> _______________________________________________________________________</w:t>
      </w:r>
    </w:p>
    <w:p w14:paraId="62711A75" w14:textId="77777777" w:rsidR="006D4C8E" w:rsidRPr="00C8579C" w:rsidRDefault="006D4C8E" w:rsidP="006D4C8E">
      <w:pPr>
        <w:keepNext/>
        <w:keepLines/>
        <w:ind w:right="1"/>
        <w:jc w:val="both"/>
        <w:rPr>
          <w:rFonts w:ascii="Tahoma" w:hAnsi="Tahoma" w:cs="Tahoma"/>
        </w:rPr>
      </w:pPr>
    </w:p>
    <w:p w14:paraId="2810D2D9" w14:textId="702FBE33" w:rsidR="006D4C8E" w:rsidRPr="006326AC" w:rsidRDefault="006D4C8E" w:rsidP="006D4C8E">
      <w:pPr>
        <w:keepNext/>
        <w:keepLines/>
        <w:jc w:val="both"/>
        <w:rPr>
          <w:rFonts w:ascii="Tahoma" w:hAnsi="Tahoma" w:cs="Tahoma"/>
          <w:b/>
        </w:rPr>
      </w:pPr>
      <w:r w:rsidRPr="00C8579C">
        <w:rPr>
          <w:rFonts w:ascii="Tahoma" w:hAnsi="Tahoma" w:cs="Tahoma"/>
        </w:rPr>
        <w:t xml:space="preserve">V zvezi z javnim naročilom </w:t>
      </w:r>
      <w:r w:rsidR="0088435B" w:rsidRPr="0088435B">
        <w:rPr>
          <w:rFonts w:ascii="Tahoma" w:hAnsi="Tahoma" w:cs="Tahoma"/>
          <w:b/>
        </w:rPr>
        <w:t>VKS-61/25 Vzdrževanje, servisiranje in dobava rezervnih delov ter obnove rezalnih gredi za drobilec MTB za obdobje 36 mesecev</w:t>
      </w:r>
      <w:r w:rsidRPr="007124F0">
        <w:rPr>
          <w:rFonts w:ascii="Tahoma" w:hAnsi="Tahoma" w:cs="Tahoma"/>
          <w:color w:val="000000"/>
        </w:rPr>
        <w:t xml:space="preserve">, </w:t>
      </w:r>
      <w:r w:rsidRPr="00C8579C">
        <w:rPr>
          <w:rFonts w:ascii="Tahoma" w:hAnsi="Tahoma" w:cs="Tahoma"/>
        </w:rPr>
        <w:t xml:space="preserve">posredujemo na osnovi šestega odstavka 14. člena </w:t>
      </w:r>
      <w:proofErr w:type="spellStart"/>
      <w:r w:rsidRPr="00C8579C">
        <w:rPr>
          <w:rFonts w:ascii="Tahoma" w:hAnsi="Tahoma" w:cs="Tahoma"/>
        </w:rPr>
        <w:t>ZIntPK</w:t>
      </w:r>
      <w:proofErr w:type="spellEnd"/>
      <w:r w:rsidRPr="00C8579C">
        <w:rPr>
          <w:rFonts w:ascii="Tahoma" w:hAnsi="Tahoma" w:cs="Tahoma"/>
        </w:rPr>
        <w:t xml:space="preserve"> podatke o udeležbi fizičnih in pravnih oseb v lastništvu gospodarskega subjekta, vključno z udeležbo tihih družbenikov, ter gospodarskih subjektih, za katere se glede na določbe zakona, ki ureja gospodarske družbe šteje, da so povezane družbe s ponudnikom.</w:t>
      </w:r>
    </w:p>
    <w:p w14:paraId="2875883B" w14:textId="77777777" w:rsidR="006D4C8E" w:rsidRPr="00C8579C" w:rsidRDefault="006D4C8E" w:rsidP="006D4C8E">
      <w:pPr>
        <w:keepNext/>
        <w:keepLines/>
        <w:jc w:val="both"/>
      </w:pPr>
    </w:p>
    <w:p w14:paraId="3FF7F828" w14:textId="77777777" w:rsidR="006D4C8E" w:rsidRPr="00C8579C" w:rsidRDefault="006D4C8E" w:rsidP="006D4C8E">
      <w:pPr>
        <w:keepNext/>
        <w:keepLines/>
        <w:jc w:val="both"/>
        <w:rPr>
          <w:rFonts w:ascii="Tahoma" w:hAnsi="Tahoma" w:cs="Tahoma"/>
        </w:rPr>
      </w:pPr>
      <w:r w:rsidRPr="00C8579C">
        <w:rPr>
          <w:rFonts w:ascii="Tahoma" w:hAnsi="Tahoma" w:cs="Tahoma"/>
          <w:b/>
        </w:rPr>
        <w:t>IZJAVLJAMO</w:t>
      </w:r>
      <w:r w:rsidRPr="00C8579C">
        <w:rPr>
          <w:rFonts w:ascii="Tahoma" w:hAnsi="Tahoma" w:cs="Tahoma"/>
        </w:rPr>
        <w:t xml:space="preserve">, da so pri lastništvu zgoraj navedenega gospodarskega subjekta udeležene naslednje </w:t>
      </w:r>
      <w:r w:rsidRPr="00C8579C">
        <w:rPr>
          <w:rFonts w:ascii="Tahoma" w:hAnsi="Tahoma" w:cs="Tahoma"/>
          <w:u w:val="single"/>
        </w:rPr>
        <w:t>pravne osebe</w:t>
      </w:r>
      <w:r w:rsidRPr="00C8579C">
        <w:rPr>
          <w:rFonts w:ascii="Tahoma" w:hAnsi="Tahoma" w:cs="Tahoma"/>
        </w:rPr>
        <w:t>, vključno z udeležbo tihih družbenikov:</w:t>
      </w:r>
    </w:p>
    <w:p w14:paraId="26F7DD44" w14:textId="77777777" w:rsidR="006D4C8E" w:rsidRPr="00C8579C" w:rsidRDefault="006D4C8E" w:rsidP="006D4C8E">
      <w:pPr>
        <w:keepNext/>
        <w:keepLines/>
        <w:jc w:val="both"/>
        <w:rPr>
          <w:rFonts w:ascii="Tahoma" w:hAnsi="Tahoma" w:cs="Tahoma"/>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
        <w:gridCol w:w="3338"/>
        <w:gridCol w:w="3408"/>
        <w:gridCol w:w="1695"/>
      </w:tblGrid>
      <w:tr w:rsidR="006D4C8E" w:rsidRPr="007C3623" w14:paraId="67209BCF" w14:textId="77777777" w:rsidTr="00A334FA">
        <w:tc>
          <w:tcPr>
            <w:tcW w:w="490" w:type="dxa"/>
            <w:tcBorders>
              <w:top w:val="single" w:sz="4" w:space="0" w:color="auto"/>
              <w:left w:val="single" w:sz="4" w:space="0" w:color="auto"/>
              <w:bottom w:val="single" w:sz="4" w:space="0" w:color="auto"/>
              <w:right w:val="single" w:sz="4" w:space="0" w:color="auto"/>
            </w:tcBorders>
            <w:hideMark/>
          </w:tcPr>
          <w:p w14:paraId="0DF03F2A" w14:textId="77777777" w:rsidR="006D4C8E" w:rsidRPr="007C3623" w:rsidRDefault="006D4C8E" w:rsidP="00A334FA">
            <w:pPr>
              <w:keepNext/>
              <w:keepLines/>
              <w:jc w:val="both"/>
              <w:rPr>
                <w:rFonts w:ascii="Tahoma" w:hAnsi="Tahoma" w:cs="Tahoma"/>
                <w:b/>
              </w:rPr>
            </w:pPr>
            <w:r w:rsidRPr="007C3623">
              <w:rPr>
                <w:rFonts w:ascii="Tahoma" w:hAnsi="Tahoma" w:cs="Tahoma"/>
                <w:b/>
              </w:rPr>
              <w:t>Št.</w:t>
            </w:r>
          </w:p>
        </w:tc>
        <w:tc>
          <w:tcPr>
            <w:tcW w:w="3338" w:type="dxa"/>
            <w:tcBorders>
              <w:top w:val="single" w:sz="4" w:space="0" w:color="auto"/>
              <w:left w:val="single" w:sz="4" w:space="0" w:color="auto"/>
              <w:bottom w:val="single" w:sz="4" w:space="0" w:color="auto"/>
              <w:right w:val="single" w:sz="4" w:space="0" w:color="auto"/>
            </w:tcBorders>
            <w:hideMark/>
          </w:tcPr>
          <w:p w14:paraId="54B3F058" w14:textId="77777777" w:rsidR="006D4C8E" w:rsidRPr="007C3623" w:rsidRDefault="006D4C8E" w:rsidP="00A334FA">
            <w:pPr>
              <w:keepNext/>
              <w:keepLines/>
              <w:jc w:val="both"/>
              <w:rPr>
                <w:rFonts w:ascii="Tahoma" w:hAnsi="Tahoma" w:cs="Tahoma"/>
                <w:b/>
              </w:rPr>
            </w:pPr>
            <w:r w:rsidRPr="007C3623">
              <w:rPr>
                <w:rFonts w:ascii="Tahoma" w:hAnsi="Tahoma" w:cs="Tahoma"/>
                <w:b/>
              </w:rPr>
              <w:t>Naziv</w:t>
            </w:r>
          </w:p>
        </w:tc>
        <w:tc>
          <w:tcPr>
            <w:tcW w:w="3408" w:type="dxa"/>
            <w:tcBorders>
              <w:top w:val="single" w:sz="4" w:space="0" w:color="auto"/>
              <w:left w:val="single" w:sz="4" w:space="0" w:color="auto"/>
              <w:bottom w:val="single" w:sz="4" w:space="0" w:color="auto"/>
              <w:right w:val="single" w:sz="4" w:space="0" w:color="auto"/>
            </w:tcBorders>
            <w:hideMark/>
          </w:tcPr>
          <w:p w14:paraId="161841C1" w14:textId="77777777" w:rsidR="006D4C8E" w:rsidRPr="007C3623" w:rsidRDefault="006D4C8E" w:rsidP="00A334FA">
            <w:pPr>
              <w:keepNext/>
              <w:keepLines/>
              <w:jc w:val="both"/>
              <w:rPr>
                <w:rFonts w:ascii="Tahoma" w:hAnsi="Tahoma" w:cs="Tahoma"/>
                <w:b/>
              </w:rPr>
            </w:pPr>
            <w:r w:rsidRPr="007C3623">
              <w:rPr>
                <w:rFonts w:ascii="Tahoma" w:hAnsi="Tahoma" w:cs="Tahoma"/>
                <w:b/>
              </w:rPr>
              <w:t>Sedež</w:t>
            </w:r>
          </w:p>
        </w:tc>
        <w:tc>
          <w:tcPr>
            <w:tcW w:w="1695" w:type="dxa"/>
            <w:tcBorders>
              <w:top w:val="single" w:sz="4" w:space="0" w:color="auto"/>
              <w:left w:val="single" w:sz="4" w:space="0" w:color="auto"/>
              <w:bottom w:val="single" w:sz="4" w:space="0" w:color="auto"/>
              <w:right w:val="single" w:sz="4" w:space="0" w:color="auto"/>
            </w:tcBorders>
            <w:hideMark/>
          </w:tcPr>
          <w:p w14:paraId="3B9F3E2A" w14:textId="77777777" w:rsidR="006D4C8E" w:rsidRPr="007C3623" w:rsidRDefault="006D4C8E" w:rsidP="00A334FA">
            <w:pPr>
              <w:keepNext/>
              <w:keepLines/>
              <w:jc w:val="both"/>
              <w:rPr>
                <w:rFonts w:ascii="Tahoma" w:hAnsi="Tahoma" w:cs="Tahoma"/>
                <w:b/>
              </w:rPr>
            </w:pPr>
            <w:r w:rsidRPr="007C3623">
              <w:rPr>
                <w:rFonts w:ascii="Tahoma" w:hAnsi="Tahoma" w:cs="Tahoma"/>
                <w:b/>
              </w:rPr>
              <w:t>Delež lastništva v %</w:t>
            </w:r>
          </w:p>
        </w:tc>
      </w:tr>
      <w:tr w:rsidR="006D4C8E" w:rsidRPr="007C3623" w14:paraId="46C1664F" w14:textId="77777777" w:rsidTr="00A334FA">
        <w:tc>
          <w:tcPr>
            <w:tcW w:w="490" w:type="dxa"/>
            <w:tcBorders>
              <w:top w:val="single" w:sz="4" w:space="0" w:color="auto"/>
              <w:left w:val="single" w:sz="4" w:space="0" w:color="auto"/>
              <w:bottom w:val="single" w:sz="4" w:space="0" w:color="auto"/>
              <w:right w:val="single" w:sz="4" w:space="0" w:color="auto"/>
            </w:tcBorders>
            <w:hideMark/>
          </w:tcPr>
          <w:p w14:paraId="69064A22" w14:textId="77777777" w:rsidR="006D4C8E" w:rsidRPr="007C3623" w:rsidRDefault="006D4C8E" w:rsidP="00A334FA">
            <w:pPr>
              <w:keepNext/>
              <w:keepLines/>
              <w:jc w:val="both"/>
              <w:rPr>
                <w:rFonts w:ascii="Tahoma" w:hAnsi="Tahoma" w:cs="Tahoma"/>
                <w:b/>
              </w:rPr>
            </w:pPr>
            <w:r w:rsidRPr="007C3623">
              <w:rPr>
                <w:rFonts w:ascii="Tahoma" w:hAnsi="Tahoma" w:cs="Tahoma"/>
                <w:b/>
              </w:rPr>
              <w:t>1.</w:t>
            </w:r>
          </w:p>
        </w:tc>
        <w:tc>
          <w:tcPr>
            <w:tcW w:w="3338" w:type="dxa"/>
            <w:tcBorders>
              <w:top w:val="single" w:sz="4" w:space="0" w:color="auto"/>
              <w:left w:val="single" w:sz="4" w:space="0" w:color="auto"/>
              <w:bottom w:val="single" w:sz="4" w:space="0" w:color="auto"/>
              <w:right w:val="single" w:sz="4" w:space="0" w:color="auto"/>
            </w:tcBorders>
          </w:tcPr>
          <w:p w14:paraId="3156F6CF" w14:textId="77777777" w:rsidR="006D4C8E" w:rsidRPr="007C3623" w:rsidRDefault="006D4C8E" w:rsidP="00A334FA">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704731B9" w14:textId="77777777" w:rsidR="006D4C8E" w:rsidRPr="007C3623" w:rsidRDefault="006D4C8E" w:rsidP="00A334FA">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764B6DD4" w14:textId="77777777" w:rsidR="006D4C8E" w:rsidRPr="007C3623" w:rsidRDefault="006D4C8E" w:rsidP="00A334FA">
            <w:pPr>
              <w:keepNext/>
              <w:keepLines/>
              <w:jc w:val="both"/>
              <w:rPr>
                <w:rFonts w:ascii="Tahoma" w:hAnsi="Tahoma" w:cs="Tahoma"/>
                <w:b/>
              </w:rPr>
            </w:pPr>
          </w:p>
        </w:tc>
      </w:tr>
      <w:tr w:rsidR="006D4C8E" w:rsidRPr="007C3623" w14:paraId="3366601D" w14:textId="77777777" w:rsidTr="00A334FA">
        <w:tc>
          <w:tcPr>
            <w:tcW w:w="490" w:type="dxa"/>
            <w:tcBorders>
              <w:top w:val="single" w:sz="4" w:space="0" w:color="auto"/>
              <w:left w:val="single" w:sz="4" w:space="0" w:color="auto"/>
              <w:bottom w:val="single" w:sz="4" w:space="0" w:color="auto"/>
              <w:right w:val="single" w:sz="4" w:space="0" w:color="auto"/>
            </w:tcBorders>
            <w:hideMark/>
          </w:tcPr>
          <w:p w14:paraId="047ECE21" w14:textId="77777777" w:rsidR="006D4C8E" w:rsidRPr="007C3623" w:rsidRDefault="006D4C8E" w:rsidP="00A334FA">
            <w:pPr>
              <w:keepNext/>
              <w:keepLines/>
              <w:jc w:val="both"/>
              <w:rPr>
                <w:rFonts w:ascii="Tahoma" w:hAnsi="Tahoma" w:cs="Tahoma"/>
                <w:b/>
              </w:rPr>
            </w:pPr>
            <w:r w:rsidRPr="007C3623">
              <w:rPr>
                <w:rFonts w:ascii="Tahoma" w:hAnsi="Tahoma" w:cs="Tahoma"/>
                <w:b/>
              </w:rPr>
              <w:t>2.</w:t>
            </w:r>
          </w:p>
        </w:tc>
        <w:tc>
          <w:tcPr>
            <w:tcW w:w="3338" w:type="dxa"/>
            <w:tcBorders>
              <w:top w:val="single" w:sz="4" w:space="0" w:color="auto"/>
              <w:left w:val="single" w:sz="4" w:space="0" w:color="auto"/>
              <w:bottom w:val="single" w:sz="4" w:space="0" w:color="auto"/>
              <w:right w:val="single" w:sz="4" w:space="0" w:color="auto"/>
            </w:tcBorders>
          </w:tcPr>
          <w:p w14:paraId="0FB66AE8" w14:textId="77777777" w:rsidR="006D4C8E" w:rsidRPr="007C3623" w:rsidRDefault="006D4C8E" w:rsidP="00A334FA">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6430127B" w14:textId="77777777" w:rsidR="006D4C8E" w:rsidRPr="007C3623" w:rsidRDefault="006D4C8E" w:rsidP="00A334FA">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2341EE79" w14:textId="77777777" w:rsidR="006D4C8E" w:rsidRPr="007C3623" w:rsidRDefault="006D4C8E" w:rsidP="00A334FA">
            <w:pPr>
              <w:keepNext/>
              <w:keepLines/>
              <w:jc w:val="both"/>
              <w:rPr>
                <w:rFonts w:ascii="Tahoma" w:hAnsi="Tahoma" w:cs="Tahoma"/>
                <w:b/>
              </w:rPr>
            </w:pPr>
          </w:p>
        </w:tc>
      </w:tr>
      <w:tr w:rsidR="006D4C8E" w:rsidRPr="007C3623" w14:paraId="036DDAD7" w14:textId="77777777" w:rsidTr="00A334FA">
        <w:tc>
          <w:tcPr>
            <w:tcW w:w="490" w:type="dxa"/>
            <w:tcBorders>
              <w:top w:val="single" w:sz="4" w:space="0" w:color="auto"/>
              <w:left w:val="single" w:sz="4" w:space="0" w:color="auto"/>
              <w:bottom w:val="single" w:sz="4" w:space="0" w:color="auto"/>
              <w:right w:val="single" w:sz="4" w:space="0" w:color="auto"/>
            </w:tcBorders>
            <w:hideMark/>
          </w:tcPr>
          <w:p w14:paraId="79820F4D" w14:textId="77777777" w:rsidR="006D4C8E" w:rsidRPr="007C3623" w:rsidRDefault="006D4C8E" w:rsidP="00A334FA">
            <w:pPr>
              <w:keepNext/>
              <w:keepLines/>
              <w:jc w:val="both"/>
              <w:rPr>
                <w:rFonts w:ascii="Tahoma" w:hAnsi="Tahoma" w:cs="Tahoma"/>
                <w:b/>
              </w:rPr>
            </w:pPr>
            <w:r w:rsidRPr="007C3623">
              <w:rPr>
                <w:rFonts w:ascii="Tahoma" w:hAnsi="Tahoma" w:cs="Tahoma"/>
                <w:b/>
              </w:rPr>
              <w:t>3.</w:t>
            </w:r>
          </w:p>
        </w:tc>
        <w:tc>
          <w:tcPr>
            <w:tcW w:w="3338" w:type="dxa"/>
            <w:tcBorders>
              <w:top w:val="single" w:sz="4" w:space="0" w:color="auto"/>
              <w:left w:val="single" w:sz="4" w:space="0" w:color="auto"/>
              <w:bottom w:val="single" w:sz="4" w:space="0" w:color="auto"/>
              <w:right w:val="single" w:sz="4" w:space="0" w:color="auto"/>
            </w:tcBorders>
          </w:tcPr>
          <w:p w14:paraId="0D91E3DA" w14:textId="77777777" w:rsidR="006D4C8E" w:rsidRPr="007C3623" w:rsidRDefault="006D4C8E" w:rsidP="00A334FA">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30DEE4CF" w14:textId="77777777" w:rsidR="006D4C8E" w:rsidRPr="007C3623" w:rsidRDefault="006D4C8E" w:rsidP="00A334FA">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71FC9F08" w14:textId="77777777" w:rsidR="006D4C8E" w:rsidRPr="007C3623" w:rsidRDefault="006D4C8E" w:rsidP="00A334FA">
            <w:pPr>
              <w:keepNext/>
              <w:keepLines/>
              <w:jc w:val="both"/>
              <w:rPr>
                <w:rFonts w:ascii="Tahoma" w:hAnsi="Tahoma" w:cs="Tahoma"/>
                <w:b/>
              </w:rPr>
            </w:pPr>
          </w:p>
        </w:tc>
      </w:tr>
      <w:tr w:rsidR="006D4C8E" w:rsidRPr="007C3623" w14:paraId="4327125A" w14:textId="77777777" w:rsidTr="00A334FA">
        <w:tc>
          <w:tcPr>
            <w:tcW w:w="490" w:type="dxa"/>
            <w:tcBorders>
              <w:top w:val="single" w:sz="4" w:space="0" w:color="auto"/>
              <w:left w:val="single" w:sz="4" w:space="0" w:color="auto"/>
              <w:bottom w:val="single" w:sz="4" w:space="0" w:color="auto"/>
              <w:right w:val="single" w:sz="4" w:space="0" w:color="auto"/>
            </w:tcBorders>
            <w:hideMark/>
          </w:tcPr>
          <w:p w14:paraId="287110FF" w14:textId="77777777" w:rsidR="006D4C8E" w:rsidRPr="007C3623" w:rsidRDefault="006D4C8E" w:rsidP="00A334FA">
            <w:pPr>
              <w:keepNext/>
              <w:keepLines/>
              <w:jc w:val="both"/>
              <w:rPr>
                <w:rFonts w:ascii="Tahoma" w:hAnsi="Tahoma" w:cs="Tahoma"/>
                <w:b/>
              </w:rPr>
            </w:pPr>
            <w:r w:rsidRPr="007C3623">
              <w:rPr>
                <w:rFonts w:ascii="Tahoma" w:hAnsi="Tahoma" w:cs="Tahoma"/>
                <w:b/>
              </w:rPr>
              <w:t>4.</w:t>
            </w:r>
          </w:p>
        </w:tc>
        <w:tc>
          <w:tcPr>
            <w:tcW w:w="3338" w:type="dxa"/>
            <w:tcBorders>
              <w:top w:val="single" w:sz="4" w:space="0" w:color="auto"/>
              <w:left w:val="single" w:sz="4" w:space="0" w:color="auto"/>
              <w:bottom w:val="single" w:sz="4" w:space="0" w:color="auto"/>
              <w:right w:val="single" w:sz="4" w:space="0" w:color="auto"/>
            </w:tcBorders>
          </w:tcPr>
          <w:p w14:paraId="14A5C488" w14:textId="77777777" w:rsidR="006D4C8E" w:rsidRPr="007C3623" w:rsidRDefault="006D4C8E" w:rsidP="00A334FA">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36714A3B" w14:textId="77777777" w:rsidR="006D4C8E" w:rsidRPr="007C3623" w:rsidRDefault="006D4C8E" w:rsidP="00A334FA">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33399572" w14:textId="77777777" w:rsidR="006D4C8E" w:rsidRPr="007C3623" w:rsidRDefault="006D4C8E" w:rsidP="00A334FA">
            <w:pPr>
              <w:keepNext/>
              <w:keepLines/>
              <w:jc w:val="both"/>
              <w:rPr>
                <w:rFonts w:ascii="Tahoma" w:hAnsi="Tahoma" w:cs="Tahoma"/>
                <w:b/>
              </w:rPr>
            </w:pPr>
          </w:p>
        </w:tc>
      </w:tr>
      <w:tr w:rsidR="006D4C8E" w:rsidRPr="007C3623" w14:paraId="30D30EA3" w14:textId="77777777" w:rsidTr="00A334FA">
        <w:tc>
          <w:tcPr>
            <w:tcW w:w="490" w:type="dxa"/>
            <w:tcBorders>
              <w:top w:val="single" w:sz="4" w:space="0" w:color="auto"/>
              <w:left w:val="single" w:sz="4" w:space="0" w:color="auto"/>
              <w:bottom w:val="single" w:sz="4" w:space="0" w:color="auto"/>
              <w:right w:val="single" w:sz="4" w:space="0" w:color="auto"/>
            </w:tcBorders>
            <w:hideMark/>
          </w:tcPr>
          <w:p w14:paraId="4CF7DBAA" w14:textId="77777777" w:rsidR="006D4C8E" w:rsidRPr="007C3623" w:rsidRDefault="006D4C8E" w:rsidP="00A334FA">
            <w:pPr>
              <w:keepNext/>
              <w:keepLines/>
              <w:jc w:val="both"/>
              <w:rPr>
                <w:rFonts w:ascii="Tahoma" w:hAnsi="Tahoma" w:cs="Tahoma"/>
                <w:b/>
              </w:rPr>
            </w:pPr>
            <w:r w:rsidRPr="007C3623">
              <w:rPr>
                <w:rFonts w:ascii="Tahoma" w:hAnsi="Tahoma" w:cs="Tahoma"/>
                <w:b/>
              </w:rPr>
              <w:t>5.</w:t>
            </w:r>
          </w:p>
        </w:tc>
        <w:tc>
          <w:tcPr>
            <w:tcW w:w="3338" w:type="dxa"/>
            <w:tcBorders>
              <w:top w:val="single" w:sz="4" w:space="0" w:color="auto"/>
              <w:left w:val="single" w:sz="4" w:space="0" w:color="auto"/>
              <w:bottom w:val="single" w:sz="4" w:space="0" w:color="auto"/>
              <w:right w:val="single" w:sz="4" w:space="0" w:color="auto"/>
            </w:tcBorders>
          </w:tcPr>
          <w:p w14:paraId="5BB2E1D9" w14:textId="77777777" w:rsidR="006D4C8E" w:rsidRPr="007C3623" w:rsidRDefault="006D4C8E" w:rsidP="00A334FA">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788F1A8B" w14:textId="77777777" w:rsidR="006D4C8E" w:rsidRPr="007C3623" w:rsidRDefault="006D4C8E" w:rsidP="00A334FA">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24FA4919" w14:textId="77777777" w:rsidR="006D4C8E" w:rsidRPr="007C3623" w:rsidRDefault="006D4C8E" w:rsidP="00A334FA">
            <w:pPr>
              <w:keepNext/>
              <w:keepLines/>
              <w:jc w:val="both"/>
              <w:rPr>
                <w:rFonts w:ascii="Tahoma" w:hAnsi="Tahoma" w:cs="Tahoma"/>
                <w:b/>
              </w:rPr>
            </w:pPr>
          </w:p>
        </w:tc>
      </w:tr>
      <w:tr w:rsidR="006D4C8E" w:rsidRPr="007C3623" w14:paraId="2BB2A794" w14:textId="77777777" w:rsidTr="00A334FA">
        <w:tc>
          <w:tcPr>
            <w:tcW w:w="490" w:type="dxa"/>
            <w:tcBorders>
              <w:top w:val="single" w:sz="4" w:space="0" w:color="auto"/>
              <w:left w:val="single" w:sz="4" w:space="0" w:color="auto"/>
              <w:bottom w:val="single" w:sz="4" w:space="0" w:color="auto"/>
              <w:right w:val="single" w:sz="4" w:space="0" w:color="auto"/>
            </w:tcBorders>
            <w:hideMark/>
          </w:tcPr>
          <w:p w14:paraId="2BE552CA" w14:textId="77777777" w:rsidR="006D4C8E" w:rsidRPr="007C3623" w:rsidRDefault="006D4C8E" w:rsidP="00A334FA">
            <w:pPr>
              <w:keepNext/>
              <w:keepLines/>
              <w:jc w:val="both"/>
              <w:rPr>
                <w:rFonts w:ascii="Tahoma" w:hAnsi="Tahoma" w:cs="Tahoma"/>
                <w:b/>
              </w:rPr>
            </w:pPr>
            <w:r w:rsidRPr="007C3623">
              <w:rPr>
                <w:rFonts w:ascii="Tahoma" w:hAnsi="Tahoma" w:cs="Tahoma"/>
                <w:b/>
              </w:rPr>
              <w:t>….</w:t>
            </w:r>
          </w:p>
        </w:tc>
        <w:tc>
          <w:tcPr>
            <w:tcW w:w="3338" w:type="dxa"/>
            <w:tcBorders>
              <w:top w:val="single" w:sz="4" w:space="0" w:color="auto"/>
              <w:left w:val="single" w:sz="4" w:space="0" w:color="auto"/>
              <w:bottom w:val="single" w:sz="4" w:space="0" w:color="auto"/>
              <w:right w:val="single" w:sz="4" w:space="0" w:color="auto"/>
            </w:tcBorders>
          </w:tcPr>
          <w:p w14:paraId="17A5E57A" w14:textId="77777777" w:rsidR="006D4C8E" w:rsidRPr="007C3623" w:rsidRDefault="006D4C8E" w:rsidP="00A334FA">
            <w:pPr>
              <w:keepNext/>
              <w:keepLines/>
              <w:jc w:val="both"/>
              <w:rPr>
                <w:rFonts w:ascii="Tahoma" w:hAnsi="Tahoma" w:cs="Tahoma"/>
                <w:b/>
              </w:rPr>
            </w:pPr>
          </w:p>
        </w:tc>
        <w:tc>
          <w:tcPr>
            <w:tcW w:w="3408" w:type="dxa"/>
            <w:tcBorders>
              <w:top w:val="single" w:sz="4" w:space="0" w:color="auto"/>
              <w:left w:val="single" w:sz="4" w:space="0" w:color="auto"/>
              <w:bottom w:val="single" w:sz="4" w:space="0" w:color="auto"/>
              <w:right w:val="single" w:sz="4" w:space="0" w:color="auto"/>
            </w:tcBorders>
          </w:tcPr>
          <w:p w14:paraId="526147D8" w14:textId="77777777" w:rsidR="006D4C8E" w:rsidRPr="007C3623" w:rsidRDefault="006D4C8E" w:rsidP="00A334FA">
            <w:pPr>
              <w:keepNext/>
              <w:keepLines/>
              <w:jc w:val="both"/>
              <w:rPr>
                <w:rFonts w:ascii="Tahoma" w:hAnsi="Tahoma" w:cs="Tahoma"/>
                <w:b/>
              </w:rPr>
            </w:pPr>
          </w:p>
        </w:tc>
        <w:tc>
          <w:tcPr>
            <w:tcW w:w="1695" w:type="dxa"/>
            <w:tcBorders>
              <w:top w:val="single" w:sz="4" w:space="0" w:color="auto"/>
              <w:left w:val="single" w:sz="4" w:space="0" w:color="auto"/>
              <w:bottom w:val="single" w:sz="4" w:space="0" w:color="auto"/>
              <w:right w:val="single" w:sz="4" w:space="0" w:color="auto"/>
            </w:tcBorders>
          </w:tcPr>
          <w:p w14:paraId="790E1117" w14:textId="77777777" w:rsidR="006D4C8E" w:rsidRPr="007C3623" w:rsidRDefault="006D4C8E" w:rsidP="00A334FA">
            <w:pPr>
              <w:keepNext/>
              <w:keepLines/>
              <w:jc w:val="both"/>
              <w:rPr>
                <w:rFonts w:ascii="Tahoma" w:hAnsi="Tahoma" w:cs="Tahoma"/>
                <w:b/>
              </w:rPr>
            </w:pPr>
          </w:p>
        </w:tc>
      </w:tr>
    </w:tbl>
    <w:p w14:paraId="7FD394EE" w14:textId="77777777" w:rsidR="006D4C8E" w:rsidRPr="007C3623" w:rsidRDefault="006D4C8E" w:rsidP="006D4C8E">
      <w:pPr>
        <w:keepNext/>
        <w:keepLines/>
        <w:jc w:val="both"/>
        <w:rPr>
          <w:rFonts w:ascii="Tahoma" w:hAnsi="Tahoma" w:cs="Tahoma"/>
          <w:b/>
        </w:rPr>
      </w:pPr>
    </w:p>
    <w:p w14:paraId="73056931" w14:textId="77777777" w:rsidR="006D4C8E" w:rsidRPr="007C3623" w:rsidRDefault="006D4C8E" w:rsidP="006D4C8E">
      <w:pPr>
        <w:keepNext/>
        <w:keepLines/>
        <w:jc w:val="both"/>
        <w:rPr>
          <w:rFonts w:ascii="Tahoma" w:hAnsi="Tahoma" w:cs="Tahoma"/>
        </w:rPr>
      </w:pPr>
      <w:r w:rsidRPr="007C3623">
        <w:rPr>
          <w:rFonts w:ascii="Tahoma" w:hAnsi="Tahoma" w:cs="Tahoma"/>
          <w:b/>
        </w:rPr>
        <w:t>IZJAVLJAMO</w:t>
      </w:r>
      <w:r w:rsidRPr="007C3623">
        <w:rPr>
          <w:rFonts w:ascii="Tahoma" w:hAnsi="Tahoma" w:cs="Tahoma"/>
        </w:rPr>
        <w:t xml:space="preserve">, da so pri lastništvu zgoraj navedenega ponudnika udeležene naslednje </w:t>
      </w:r>
      <w:r w:rsidRPr="007C3623">
        <w:rPr>
          <w:rFonts w:ascii="Tahoma" w:hAnsi="Tahoma" w:cs="Tahoma"/>
          <w:u w:val="single"/>
        </w:rPr>
        <w:t>fizične osebe</w:t>
      </w:r>
      <w:r w:rsidRPr="007C3623">
        <w:rPr>
          <w:rFonts w:ascii="Tahoma" w:hAnsi="Tahoma" w:cs="Tahoma"/>
        </w:rPr>
        <w:t>, vključno z udeležbo tihih družbenikov:</w:t>
      </w:r>
    </w:p>
    <w:p w14:paraId="31A16B06" w14:textId="77777777" w:rsidR="006D4C8E" w:rsidRPr="007C3623" w:rsidRDefault="006D4C8E" w:rsidP="006D4C8E">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280"/>
        <w:gridCol w:w="3461"/>
        <w:gridCol w:w="1766"/>
      </w:tblGrid>
      <w:tr w:rsidR="006D4C8E" w:rsidRPr="007C3623" w14:paraId="461C68A0" w14:textId="77777777" w:rsidTr="00A334FA">
        <w:tc>
          <w:tcPr>
            <w:tcW w:w="489" w:type="dxa"/>
            <w:tcBorders>
              <w:top w:val="single" w:sz="4" w:space="0" w:color="auto"/>
              <w:left w:val="single" w:sz="4" w:space="0" w:color="auto"/>
              <w:bottom w:val="single" w:sz="4" w:space="0" w:color="auto"/>
              <w:right w:val="single" w:sz="4" w:space="0" w:color="auto"/>
            </w:tcBorders>
            <w:hideMark/>
          </w:tcPr>
          <w:p w14:paraId="18938027" w14:textId="77777777" w:rsidR="006D4C8E" w:rsidRPr="007C3623" w:rsidRDefault="006D4C8E" w:rsidP="00A334FA">
            <w:pPr>
              <w:keepNext/>
              <w:keepLines/>
              <w:jc w:val="both"/>
              <w:rPr>
                <w:rFonts w:ascii="Tahoma" w:hAnsi="Tahoma" w:cs="Tahoma"/>
                <w:b/>
              </w:rPr>
            </w:pPr>
            <w:r w:rsidRPr="007C3623">
              <w:rPr>
                <w:rFonts w:ascii="Tahoma" w:hAnsi="Tahoma" w:cs="Tahoma"/>
                <w:b/>
              </w:rPr>
              <w:t>Št.</w:t>
            </w:r>
          </w:p>
        </w:tc>
        <w:tc>
          <w:tcPr>
            <w:tcW w:w="3280" w:type="dxa"/>
            <w:tcBorders>
              <w:top w:val="single" w:sz="4" w:space="0" w:color="auto"/>
              <w:left w:val="single" w:sz="4" w:space="0" w:color="auto"/>
              <w:bottom w:val="single" w:sz="4" w:space="0" w:color="auto"/>
              <w:right w:val="single" w:sz="4" w:space="0" w:color="auto"/>
            </w:tcBorders>
            <w:hideMark/>
          </w:tcPr>
          <w:p w14:paraId="6DA809C5" w14:textId="77777777" w:rsidR="006D4C8E" w:rsidRPr="007C3623" w:rsidRDefault="006D4C8E" w:rsidP="00A334FA">
            <w:pPr>
              <w:keepNext/>
              <w:keepLines/>
              <w:jc w:val="both"/>
              <w:rPr>
                <w:rFonts w:ascii="Tahoma" w:hAnsi="Tahoma" w:cs="Tahoma"/>
                <w:b/>
              </w:rPr>
            </w:pPr>
            <w:r w:rsidRPr="007C3623">
              <w:rPr>
                <w:rFonts w:ascii="Tahoma" w:hAnsi="Tahoma" w:cs="Tahoma"/>
                <w:b/>
              </w:rPr>
              <w:t>Ime in priimek</w:t>
            </w:r>
          </w:p>
        </w:tc>
        <w:tc>
          <w:tcPr>
            <w:tcW w:w="3461" w:type="dxa"/>
            <w:tcBorders>
              <w:top w:val="single" w:sz="4" w:space="0" w:color="auto"/>
              <w:left w:val="single" w:sz="4" w:space="0" w:color="auto"/>
              <w:bottom w:val="single" w:sz="4" w:space="0" w:color="auto"/>
              <w:right w:val="single" w:sz="4" w:space="0" w:color="auto"/>
            </w:tcBorders>
            <w:hideMark/>
          </w:tcPr>
          <w:p w14:paraId="628BADD8" w14:textId="77777777" w:rsidR="006D4C8E" w:rsidRPr="007C3623" w:rsidRDefault="006D4C8E" w:rsidP="00A334FA">
            <w:pPr>
              <w:keepNext/>
              <w:keepLines/>
              <w:jc w:val="both"/>
              <w:rPr>
                <w:rFonts w:ascii="Tahoma" w:hAnsi="Tahoma" w:cs="Tahoma"/>
                <w:b/>
              </w:rPr>
            </w:pPr>
            <w:r w:rsidRPr="007C3623">
              <w:rPr>
                <w:rFonts w:ascii="Tahoma" w:hAnsi="Tahoma" w:cs="Tahoma"/>
                <w:b/>
              </w:rPr>
              <w:t>Naslov stalnega bivališča</w:t>
            </w:r>
          </w:p>
        </w:tc>
        <w:tc>
          <w:tcPr>
            <w:tcW w:w="1766" w:type="dxa"/>
            <w:tcBorders>
              <w:top w:val="single" w:sz="4" w:space="0" w:color="auto"/>
              <w:left w:val="single" w:sz="4" w:space="0" w:color="auto"/>
              <w:bottom w:val="single" w:sz="4" w:space="0" w:color="auto"/>
              <w:right w:val="single" w:sz="4" w:space="0" w:color="auto"/>
            </w:tcBorders>
            <w:hideMark/>
          </w:tcPr>
          <w:p w14:paraId="23992B3C" w14:textId="77777777" w:rsidR="006D4C8E" w:rsidRPr="007C3623" w:rsidRDefault="006D4C8E" w:rsidP="00A334FA">
            <w:pPr>
              <w:keepNext/>
              <w:keepLines/>
              <w:jc w:val="both"/>
              <w:rPr>
                <w:rFonts w:ascii="Tahoma" w:hAnsi="Tahoma" w:cs="Tahoma"/>
                <w:b/>
              </w:rPr>
            </w:pPr>
            <w:r w:rsidRPr="007C3623">
              <w:rPr>
                <w:rFonts w:ascii="Tahoma" w:hAnsi="Tahoma" w:cs="Tahoma"/>
                <w:b/>
              </w:rPr>
              <w:t>Delež lastništva v %</w:t>
            </w:r>
          </w:p>
        </w:tc>
      </w:tr>
      <w:tr w:rsidR="006D4C8E" w:rsidRPr="007C3623" w14:paraId="4FEC9E67" w14:textId="77777777" w:rsidTr="00A334FA">
        <w:tc>
          <w:tcPr>
            <w:tcW w:w="489" w:type="dxa"/>
            <w:tcBorders>
              <w:top w:val="single" w:sz="4" w:space="0" w:color="auto"/>
              <w:left w:val="single" w:sz="4" w:space="0" w:color="auto"/>
              <w:bottom w:val="single" w:sz="4" w:space="0" w:color="auto"/>
              <w:right w:val="single" w:sz="4" w:space="0" w:color="auto"/>
            </w:tcBorders>
            <w:hideMark/>
          </w:tcPr>
          <w:p w14:paraId="4AE69512" w14:textId="77777777" w:rsidR="006D4C8E" w:rsidRPr="007C3623" w:rsidRDefault="006D4C8E" w:rsidP="00A334FA">
            <w:pPr>
              <w:keepNext/>
              <w:keepLines/>
              <w:jc w:val="both"/>
              <w:rPr>
                <w:rFonts w:ascii="Tahoma" w:hAnsi="Tahoma" w:cs="Tahoma"/>
                <w:b/>
              </w:rPr>
            </w:pPr>
            <w:r w:rsidRPr="007C3623">
              <w:rPr>
                <w:rFonts w:ascii="Tahoma" w:hAnsi="Tahoma" w:cs="Tahoma"/>
                <w:b/>
              </w:rPr>
              <w:t>1.</w:t>
            </w:r>
          </w:p>
        </w:tc>
        <w:tc>
          <w:tcPr>
            <w:tcW w:w="3280" w:type="dxa"/>
            <w:tcBorders>
              <w:top w:val="single" w:sz="4" w:space="0" w:color="auto"/>
              <w:left w:val="single" w:sz="4" w:space="0" w:color="auto"/>
              <w:bottom w:val="single" w:sz="4" w:space="0" w:color="auto"/>
              <w:right w:val="single" w:sz="4" w:space="0" w:color="auto"/>
            </w:tcBorders>
          </w:tcPr>
          <w:p w14:paraId="0AF1B04E" w14:textId="77777777" w:rsidR="006D4C8E" w:rsidRPr="007C3623" w:rsidRDefault="006D4C8E" w:rsidP="00A334FA">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75054EDD" w14:textId="77777777" w:rsidR="006D4C8E" w:rsidRPr="007C3623" w:rsidRDefault="006D4C8E" w:rsidP="00A334FA">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67AF6CC5" w14:textId="77777777" w:rsidR="006D4C8E" w:rsidRPr="007C3623" w:rsidRDefault="006D4C8E" w:rsidP="00A334FA">
            <w:pPr>
              <w:keepNext/>
              <w:keepLines/>
              <w:jc w:val="both"/>
              <w:rPr>
                <w:rFonts w:ascii="Tahoma" w:hAnsi="Tahoma" w:cs="Tahoma"/>
                <w:b/>
              </w:rPr>
            </w:pPr>
          </w:p>
        </w:tc>
      </w:tr>
      <w:tr w:rsidR="006D4C8E" w:rsidRPr="007C3623" w14:paraId="7632A88A" w14:textId="77777777" w:rsidTr="00A334FA">
        <w:tc>
          <w:tcPr>
            <w:tcW w:w="489" w:type="dxa"/>
            <w:tcBorders>
              <w:top w:val="single" w:sz="4" w:space="0" w:color="auto"/>
              <w:left w:val="single" w:sz="4" w:space="0" w:color="auto"/>
              <w:bottom w:val="single" w:sz="4" w:space="0" w:color="auto"/>
              <w:right w:val="single" w:sz="4" w:space="0" w:color="auto"/>
            </w:tcBorders>
            <w:hideMark/>
          </w:tcPr>
          <w:p w14:paraId="4385B148" w14:textId="77777777" w:rsidR="006D4C8E" w:rsidRPr="007C3623" w:rsidRDefault="006D4C8E" w:rsidP="00A334FA">
            <w:pPr>
              <w:keepNext/>
              <w:keepLines/>
              <w:jc w:val="both"/>
              <w:rPr>
                <w:rFonts w:ascii="Tahoma" w:hAnsi="Tahoma" w:cs="Tahoma"/>
                <w:b/>
              </w:rPr>
            </w:pPr>
            <w:r w:rsidRPr="007C3623">
              <w:rPr>
                <w:rFonts w:ascii="Tahoma" w:hAnsi="Tahoma" w:cs="Tahoma"/>
                <w:b/>
              </w:rPr>
              <w:t>2.</w:t>
            </w:r>
          </w:p>
        </w:tc>
        <w:tc>
          <w:tcPr>
            <w:tcW w:w="3280" w:type="dxa"/>
            <w:tcBorders>
              <w:top w:val="single" w:sz="4" w:space="0" w:color="auto"/>
              <w:left w:val="single" w:sz="4" w:space="0" w:color="auto"/>
              <w:bottom w:val="single" w:sz="4" w:space="0" w:color="auto"/>
              <w:right w:val="single" w:sz="4" w:space="0" w:color="auto"/>
            </w:tcBorders>
          </w:tcPr>
          <w:p w14:paraId="7AEEE527" w14:textId="77777777" w:rsidR="006D4C8E" w:rsidRPr="007C3623" w:rsidRDefault="006D4C8E" w:rsidP="00A334FA">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39DA0CBE" w14:textId="77777777" w:rsidR="006D4C8E" w:rsidRPr="007C3623" w:rsidRDefault="006D4C8E" w:rsidP="00A334FA">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7D27AD5C" w14:textId="77777777" w:rsidR="006D4C8E" w:rsidRPr="007C3623" w:rsidRDefault="006D4C8E" w:rsidP="00A334FA">
            <w:pPr>
              <w:keepNext/>
              <w:keepLines/>
              <w:jc w:val="both"/>
              <w:rPr>
                <w:rFonts w:ascii="Tahoma" w:hAnsi="Tahoma" w:cs="Tahoma"/>
                <w:b/>
              </w:rPr>
            </w:pPr>
          </w:p>
        </w:tc>
      </w:tr>
      <w:tr w:rsidR="006D4C8E" w:rsidRPr="007C3623" w14:paraId="0A86BEB0" w14:textId="77777777" w:rsidTr="00A334FA">
        <w:tc>
          <w:tcPr>
            <w:tcW w:w="489" w:type="dxa"/>
            <w:tcBorders>
              <w:top w:val="single" w:sz="4" w:space="0" w:color="auto"/>
              <w:left w:val="single" w:sz="4" w:space="0" w:color="auto"/>
              <w:bottom w:val="single" w:sz="4" w:space="0" w:color="auto"/>
              <w:right w:val="single" w:sz="4" w:space="0" w:color="auto"/>
            </w:tcBorders>
            <w:hideMark/>
          </w:tcPr>
          <w:p w14:paraId="1078BBBC" w14:textId="77777777" w:rsidR="006D4C8E" w:rsidRPr="007C3623" w:rsidRDefault="006D4C8E" w:rsidP="00A334FA">
            <w:pPr>
              <w:keepNext/>
              <w:keepLines/>
              <w:jc w:val="both"/>
              <w:rPr>
                <w:rFonts w:ascii="Tahoma" w:hAnsi="Tahoma" w:cs="Tahoma"/>
                <w:b/>
              </w:rPr>
            </w:pPr>
            <w:r w:rsidRPr="007C3623">
              <w:rPr>
                <w:rFonts w:ascii="Tahoma" w:hAnsi="Tahoma" w:cs="Tahoma"/>
                <w:b/>
              </w:rPr>
              <w:t>3.</w:t>
            </w:r>
          </w:p>
        </w:tc>
        <w:tc>
          <w:tcPr>
            <w:tcW w:w="3280" w:type="dxa"/>
            <w:tcBorders>
              <w:top w:val="single" w:sz="4" w:space="0" w:color="auto"/>
              <w:left w:val="single" w:sz="4" w:space="0" w:color="auto"/>
              <w:bottom w:val="single" w:sz="4" w:space="0" w:color="auto"/>
              <w:right w:val="single" w:sz="4" w:space="0" w:color="auto"/>
            </w:tcBorders>
          </w:tcPr>
          <w:p w14:paraId="02C6C9AE" w14:textId="77777777" w:rsidR="006D4C8E" w:rsidRPr="007C3623" w:rsidRDefault="006D4C8E" w:rsidP="00A334FA">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1F33DC66" w14:textId="77777777" w:rsidR="006D4C8E" w:rsidRPr="007C3623" w:rsidRDefault="006D4C8E" w:rsidP="00A334FA">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239AF3C6" w14:textId="77777777" w:rsidR="006D4C8E" w:rsidRPr="007C3623" w:rsidRDefault="006D4C8E" w:rsidP="00A334FA">
            <w:pPr>
              <w:keepNext/>
              <w:keepLines/>
              <w:jc w:val="both"/>
              <w:rPr>
                <w:rFonts w:ascii="Tahoma" w:hAnsi="Tahoma" w:cs="Tahoma"/>
                <w:b/>
              </w:rPr>
            </w:pPr>
          </w:p>
        </w:tc>
      </w:tr>
      <w:tr w:rsidR="006D4C8E" w:rsidRPr="007C3623" w14:paraId="109B7ADE" w14:textId="77777777" w:rsidTr="00A334FA">
        <w:tc>
          <w:tcPr>
            <w:tcW w:w="489" w:type="dxa"/>
            <w:tcBorders>
              <w:top w:val="single" w:sz="4" w:space="0" w:color="auto"/>
              <w:left w:val="single" w:sz="4" w:space="0" w:color="auto"/>
              <w:bottom w:val="single" w:sz="4" w:space="0" w:color="auto"/>
              <w:right w:val="single" w:sz="4" w:space="0" w:color="auto"/>
            </w:tcBorders>
            <w:hideMark/>
          </w:tcPr>
          <w:p w14:paraId="6E4E0B8D" w14:textId="77777777" w:rsidR="006D4C8E" w:rsidRPr="007C3623" w:rsidRDefault="006D4C8E" w:rsidP="00A334FA">
            <w:pPr>
              <w:keepNext/>
              <w:keepLines/>
              <w:jc w:val="both"/>
              <w:rPr>
                <w:rFonts w:ascii="Tahoma" w:hAnsi="Tahoma" w:cs="Tahoma"/>
                <w:b/>
              </w:rPr>
            </w:pPr>
            <w:r w:rsidRPr="007C3623">
              <w:rPr>
                <w:rFonts w:ascii="Tahoma" w:hAnsi="Tahoma" w:cs="Tahoma"/>
                <w:b/>
              </w:rPr>
              <w:t>4.</w:t>
            </w:r>
          </w:p>
        </w:tc>
        <w:tc>
          <w:tcPr>
            <w:tcW w:w="3280" w:type="dxa"/>
            <w:tcBorders>
              <w:top w:val="single" w:sz="4" w:space="0" w:color="auto"/>
              <w:left w:val="single" w:sz="4" w:space="0" w:color="auto"/>
              <w:bottom w:val="single" w:sz="4" w:space="0" w:color="auto"/>
              <w:right w:val="single" w:sz="4" w:space="0" w:color="auto"/>
            </w:tcBorders>
          </w:tcPr>
          <w:p w14:paraId="431E011B" w14:textId="77777777" w:rsidR="006D4C8E" w:rsidRPr="007C3623" w:rsidRDefault="006D4C8E" w:rsidP="00A334FA">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711D3D66" w14:textId="77777777" w:rsidR="006D4C8E" w:rsidRPr="007C3623" w:rsidRDefault="006D4C8E" w:rsidP="00A334FA">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09C97508" w14:textId="77777777" w:rsidR="006D4C8E" w:rsidRPr="007C3623" w:rsidRDefault="006D4C8E" w:rsidP="00A334FA">
            <w:pPr>
              <w:keepNext/>
              <w:keepLines/>
              <w:jc w:val="both"/>
              <w:rPr>
                <w:rFonts w:ascii="Tahoma" w:hAnsi="Tahoma" w:cs="Tahoma"/>
                <w:b/>
              </w:rPr>
            </w:pPr>
          </w:p>
        </w:tc>
      </w:tr>
      <w:tr w:rsidR="006D4C8E" w:rsidRPr="007C3623" w14:paraId="0B9E9669" w14:textId="77777777" w:rsidTr="00A334FA">
        <w:tc>
          <w:tcPr>
            <w:tcW w:w="489" w:type="dxa"/>
            <w:tcBorders>
              <w:top w:val="single" w:sz="4" w:space="0" w:color="auto"/>
              <w:left w:val="single" w:sz="4" w:space="0" w:color="auto"/>
              <w:bottom w:val="single" w:sz="4" w:space="0" w:color="auto"/>
              <w:right w:val="single" w:sz="4" w:space="0" w:color="auto"/>
            </w:tcBorders>
            <w:hideMark/>
          </w:tcPr>
          <w:p w14:paraId="37C54AA6" w14:textId="77777777" w:rsidR="006D4C8E" w:rsidRPr="007C3623" w:rsidRDefault="006D4C8E" w:rsidP="00A334FA">
            <w:pPr>
              <w:keepNext/>
              <w:keepLines/>
              <w:jc w:val="both"/>
              <w:rPr>
                <w:rFonts w:ascii="Tahoma" w:hAnsi="Tahoma" w:cs="Tahoma"/>
                <w:b/>
              </w:rPr>
            </w:pPr>
            <w:r w:rsidRPr="007C3623">
              <w:rPr>
                <w:rFonts w:ascii="Tahoma" w:hAnsi="Tahoma" w:cs="Tahoma"/>
                <w:b/>
              </w:rPr>
              <w:t>5.</w:t>
            </w:r>
          </w:p>
        </w:tc>
        <w:tc>
          <w:tcPr>
            <w:tcW w:w="3280" w:type="dxa"/>
            <w:tcBorders>
              <w:top w:val="single" w:sz="4" w:space="0" w:color="auto"/>
              <w:left w:val="single" w:sz="4" w:space="0" w:color="auto"/>
              <w:bottom w:val="single" w:sz="4" w:space="0" w:color="auto"/>
              <w:right w:val="single" w:sz="4" w:space="0" w:color="auto"/>
            </w:tcBorders>
          </w:tcPr>
          <w:p w14:paraId="26CD9E65" w14:textId="77777777" w:rsidR="006D4C8E" w:rsidRPr="007C3623" w:rsidRDefault="006D4C8E" w:rsidP="00A334FA">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3942453C" w14:textId="77777777" w:rsidR="006D4C8E" w:rsidRPr="007C3623" w:rsidRDefault="006D4C8E" w:rsidP="00A334FA">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3E66DFA5" w14:textId="77777777" w:rsidR="006D4C8E" w:rsidRPr="007C3623" w:rsidRDefault="006D4C8E" w:rsidP="00A334FA">
            <w:pPr>
              <w:keepNext/>
              <w:keepLines/>
              <w:jc w:val="both"/>
              <w:rPr>
                <w:rFonts w:ascii="Tahoma" w:hAnsi="Tahoma" w:cs="Tahoma"/>
                <w:b/>
              </w:rPr>
            </w:pPr>
          </w:p>
        </w:tc>
      </w:tr>
      <w:tr w:rsidR="006D4C8E" w:rsidRPr="007C3623" w14:paraId="6FD91DA0" w14:textId="77777777" w:rsidTr="00A334FA">
        <w:tc>
          <w:tcPr>
            <w:tcW w:w="489" w:type="dxa"/>
            <w:tcBorders>
              <w:top w:val="single" w:sz="4" w:space="0" w:color="auto"/>
              <w:left w:val="single" w:sz="4" w:space="0" w:color="auto"/>
              <w:bottom w:val="single" w:sz="4" w:space="0" w:color="auto"/>
              <w:right w:val="single" w:sz="4" w:space="0" w:color="auto"/>
            </w:tcBorders>
            <w:hideMark/>
          </w:tcPr>
          <w:p w14:paraId="5DFCE8F9" w14:textId="77777777" w:rsidR="006D4C8E" w:rsidRPr="007C3623" w:rsidRDefault="006D4C8E" w:rsidP="00A334FA">
            <w:pPr>
              <w:keepNext/>
              <w:keepLines/>
              <w:jc w:val="both"/>
              <w:rPr>
                <w:rFonts w:ascii="Tahoma" w:hAnsi="Tahoma" w:cs="Tahoma"/>
                <w:b/>
              </w:rPr>
            </w:pPr>
            <w:r w:rsidRPr="007C3623">
              <w:rPr>
                <w:rFonts w:ascii="Tahoma" w:hAnsi="Tahoma" w:cs="Tahoma"/>
                <w:b/>
              </w:rPr>
              <w:t>…</w:t>
            </w:r>
          </w:p>
        </w:tc>
        <w:tc>
          <w:tcPr>
            <w:tcW w:w="3280" w:type="dxa"/>
            <w:tcBorders>
              <w:top w:val="single" w:sz="4" w:space="0" w:color="auto"/>
              <w:left w:val="single" w:sz="4" w:space="0" w:color="auto"/>
              <w:bottom w:val="single" w:sz="4" w:space="0" w:color="auto"/>
              <w:right w:val="single" w:sz="4" w:space="0" w:color="auto"/>
            </w:tcBorders>
          </w:tcPr>
          <w:p w14:paraId="4A828674" w14:textId="77777777" w:rsidR="006D4C8E" w:rsidRPr="007C3623" w:rsidRDefault="006D4C8E" w:rsidP="00A334FA">
            <w:pPr>
              <w:keepNext/>
              <w:keepLines/>
              <w:jc w:val="both"/>
              <w:rPr>
                <w:rFonts w:ascii="Tahoma" w:hAnsi="Tahoma" w:cs="Tahoma"/>
                <w:b/>
              </w:rPr>
            </w:pPr>
          </w:p>
        </w:tc>
        <w:tc>
          <w:tcPr>
            <w:tcW w:w="3461" w:type="dxa"/>
            <w:tcBorders>
              <w:top w:val="single" w:sz="4" w:space="0" w:color="auto"/>
              <w:left w:val="single" w:sz="4" w:space="0" w:color="auto"/>
              <w:bottom w:val="single" w:sz="4" w:space="0" w:color="auto"/>
              <w:right w:val="single" w:sz="4" w:space="0" w:color="auto"/>
            </w:tcBorders>
          </w:tcPr>
          <w:p w14:paraId="0C6CDC7F" w14:textId="77777777" w:rsidR="006D4C8E" w:rsidRPr="007C3623" w:rsidRDefault="006D4C8E" w:rsidP="00A334FA">
            <w:pPr>
              <w:keepNext/>
              <w:keepLines/>
              <w:jc w:val="both"/>
              <w:rPr>
                <w:rFonts w:ascii="Tahoma" w:hAnsi="Tahoma" w:cs="Tahoma"/>
                <w:b/>
              </w:rPr>
            </w:pPr>
          </w:p>
        </w:tc>
        <w:tc>
          <w:tcPr>
            <w:tcW w:w="1766" w:type="dxa"/>
            <w:tcBorders>
              <w:top w:val="single" w:sz="4" w:space="0" w:color="auto"/>
              <w:left w:val="single" w:sz="4" w:space="0" w:color="auto"/>
              <w:bottom w:val="single" w:sz="4" w:space="0" w:color="auto"/>
              <w:right w:val="single" w:sz="4" w:space="0" w:color="auto"/>
            </w:tcBorders>
          </w:tcPr>
          <w:p w14:paraId="4753AB22" w14:textId="77777777" w:rsidR="006D4C8E" w:rsidRPr="007C3623" w:rsidRDefault="006D4C8E" w:rsidP="00A334FA">
            <w:pPr>
              <w:keepNext/>
              <w:keepLines/>
              <w:jc w:val="both"/>
              <w:rPr>
                <w:rFonts w:ascii="Tahoma" w:hAnsi="Tahoma" w:cs="Tahoma"/>
                <w:b/>
              </w:rPr>
            </w:pPr>
          </w:p>
        </w:tc>
      </w:tr>
    </w:tbl>
    <w:p w14:paraId="77528100" w14:textId="77777777" w:rsidR="006D4C8E" w:rsidRPr="007C3623" w:rsidRDefault="006D4C8E" w:rsidP="006D4C8E">
      <w:pPr>
        <w:keepNext/>
        <w:keepLines/>
        <w:jc w:val="both"/>
        <w:rPr>
          <w:rFonts w:ascii="Tahoma" w:hAnsi="Tahoma" w:cs="Tahoma"/>
          <w:b/>
        </w:rPr>
      </w:pPr>
    </w:p>
    <w:p w14:paraId="332BE333" w14:textId="77777777" w:rsidR="006D4C8E" w:rsidRPr="007C3623" w:rsidRDefault="006D4C8E" w:rsidP="006D4C8E">
      <w:pPr>
        <w:keepNext/>
        <w:keepLines/>
        <w:jc w:val="both"/>
        <w:rPr>
          <w:rFonts w:ascii="Tahoma" w:hAnsi="Tahoma" w:cs="Tahoma"/>
          <w:b/>
        </w:rPr>
      </w:pPr>
    </w:p>
    <w:p w14:paraId="35B7DB4B" w14:textId="77777777" w:rsidR="006D4C8E" w:rsidRDefault="006D4C8E" w:rsidP="006D4C8E">
      <w:pPr>
        <w:keepNext/>
        <w:keepLines/>
        <w:jc w:val="both"/>
        <w:rPr>
          <w:rFonts w:ascii="Tahoma" w:hAnsi="Tahoma" w:cs="Tahoma"/>
          <w:bCs/>
          <w:i/>
          <w:noProof/>
          <w:sz w:val="18"/>
          <w:szCs w:val="18"/>
        </w:rPr>
      </w:pPr>
    </w:p>
    <w:p w14:paraId="2757AE08" w14:textId="77777777" w:rsidR="006D4C8E" w:rsidRPr="007C3623" w:rsidRDefault="006D4C8E" w:rsidP="006D4C8E">
      <w:pPr>
        <w:keepNext/>
        <w:keepLines/>
        <w:jc w:val="both"/>
        <w:rPr>
          <w:rFonts w:ascii="Tahoma" w:hAnsi="Tahoma" w:cs="Tahoma"/>
        </w:rPr>
      </w:pPr>
      <w:r w:rsidRPr="007C3623">
        <w:rPr>
          <w:rFonts w:ascii="Tahoma" w:hAnsi="Tahoma" w:cs="Tahoma"/>
          <w:b/>
        </w:rPr>
        <w:lastRenderedPageBreak/>
        <w:t>IZJAVLJAMO</w:t>
      </w:r>
      <w:r w:rsidRPr="007C3623">
        <w:rPr>
          <w:rFonts w:ascii="Tahoma" w:hAnsi="Tahoma" w:cs="Tahoma"/>
        </w:rPr>
        <w:t xml:space="preserve">, da so skladno z določbami zakona, ki ureja gospodarske družbe, </w:t>
      </w:r>
      <w:r w:rsidRPr="007C3623">
        <w:rPr>
          <w:rFonts w:ascii="Tahoma" w:hAnsi="Tahoma" w:cs="Tahoma"/>
          <w:u w:val="single"/>
        </w:rPr>
        <w:t>povezane družbe</w:t>
      </w:r>
      <w:r w:rsidRPr="007C3623">
        <w:rPr>
          <w:rFonts w:ascii="Tahoma" w:hAnsi="Tahoma" w:cs="Tahoma"/>
        </w:rPr>
        <w:t xml:space="preserve"> z zgoraj navedenim ponudnikom, naslednji gospodarski subjekti:</w:t>
      </w:r>
    </w:p>
    <w:p w14:paraId="69BC3196" w14:textId="77777777" w:rsidR="006D4C8E" w:rsidRPr="007C3623" w:rsidRDefault="006D4C8E" w:rsidP="006D4C8E">
      <w:pPr>
        <w:keepNext/>
        <w:keepLines/>
        <w:jc w:val="both"/>
        <w:rPr>
          <w:rFonts w:ascii="Tahoma" w:hAnsi="Tahoma" w:cs="Tahom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3402"/>
        <w:gridCol w:w="3382"/>
        <w:gridCol w:w="1721"/>
      </w:tblGrid>
      <w:tr w:rsidR="006D4C8E" w:rsidRPr="007C3623" w14:paraId="1B022A68" w14:textId="77777777" w:rsidTr="00A334FA">
        <w:tc>
          <w:tcPr>
            <w:tcW w:w="426" w:type="dxa"/>
            <w:tcBorders>
              <w:top w:val="single" w:sz="4" w:space="0" w:color="auto"/>
              <w:left w:val="single" w:sz="4" w:space="0" w:color="auto"/>
              <w:bottom w:val="single" w:sz="4" w:space="0" w:color="auto"/>
              <w:right w:val="single" w:sz="4" w:space="0" w:color="auto"/>
            </w:tcBorders>
            <w:hideMark/>
          </w:tcPr>
          <w:p w14:paraId="73C728AC" w14:textId="77777777" w:rsidR="006D4C8E" w:rsidRPr="007C3623" w:rsidRDefault="006D4C8E" w:rsidP="00A334FA">
            <w:pPr>
              <w:keepNext/>
              <w:keepLines/>
              <w:jc w:val="both"/>
              <w:rPr>
                <w:rFonts w:ascii="Tahoma" w:hAnsi="Tahoma" w:cs="Tahoma"/>
                <w:b/>
              </w:rPr>
            </w:pPr>
            <w:r w:rsidRPr="007C3623">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3A703EE1" w14:textId="77777777" w:rsidR="006D4C8E" w:rsidRPr="007C3623" w:rsidRDefault="006D4C8E" w:rsidP="00A334FA">
            <w:pPr>
              <w:keepNext/>
              <w:keepLines/>
              <w:jc w:val="both"/>
              <w:rPr>
                <w:rFonts w:ascii="Tahoma" w:hAnsi="Tahoma" w:cs="Tahoma"/>
                <w:b/>
              </w:rPr>
            </w:pPr>
            <w:r w:rsidRPr="007C3623">
              <w:rPr>
                <w:rFonts w:ascii="Tahoma" w:hAnsi="Tahoma" w:cs="Tahoma"/>
                <w:b/>
              </w:rPr>
              <w:t xml:space="preserve">Naziv </w:t>
            </w:r>
          </w:p>
        </w:tc>
        <w:tc>
          <w:tcPr>
            <w:tcW w:w="3382" w:type="dxa"/>
            <w:tcBorders>
              <w:top w:val="single" w:sz="4" w:space="0" w:color="auto"/>
              <w:left w:val="single" w:sz="4" w:space="0" w:color="auto"/>
              <w:bottom w:val="single" w:sz="4" w:space="0" w:color="auto"/>
              <w:right w:val="single" w:sz="4" w:space="0" w:color="auto"/>
            </w:tcBorders>
            <w:hideMark/>
          </w:tcPr>
          <w:p w14:paraId="7F2902E5" w14:textId="77777777" w:rsidR="006D4C8E" w:rsidRPr="007C3623" w:rsidRDefault="006D4C8E" w:rsidP="00A334FA">
            <w:pPr>
              <w:keepNext/>
              <w:keepLines/>
              <w:jc w:val="both"/>
              <w:rPr>
                <w:rFonts w:ascii="Tahoma" w:hAnsi="Tahoma" w:cs="Tahoma"/>
                <w:b/>
              </w:rPr>
            </w:pPr>
            <w:r w:rsidRPr="007C3623">
              <w:rPr>
                <w:rFonts w:ascii="Tahoma" w:hAnsi="Tahoma" w:cs="Tahoma"/>
                <w:b/>
              </w:rPr>
              <w:t xml:space="preserve">Sedež </w:t>
            </w:r>
          </w:p>
        </w:tc>
        <w:tc>
          <w:tcPr>
            <w:tcW w:w="1721" w:type="dxa"/>
            <w:tcBorders>
              <w:top w:val="single" w:sz="4" w:space="0" w:color="auto"/>
              <w:left w:val="single" w:sz="4" w:space="0" w:color="auto"/>
              <w:bottom w:val="single" w:sz="4" w:space="0" w:color="auto"/>
              <w:right w:val="single" w:sz="4" w:space="0" w:color="auto"/>
            </w:tcBorders>
            <w:hideMark/>
          </w:tcPr>
          <w:p w14:paraId="6360FE21" w14:textId="77777777" w:rsidR="006D4C8E" w:rsidRPr="007C3623" w:rsidRDefault="006D4C8E" w:rsidP="00A334FA">
            <w:pPr>
              <w:keepNext/>
              <w:keepLines/>
              <w:jc w:val="both"/>
              <w:rPr>
                <w:rFonts w:ascii="Tahoma" w:hAnsi="Tahoma" w:cs="Tahoma"/>
                <w:b/>
              </w:rPr>
            </w:pPr>
            <w:r w:rsidRPr="007C3623">
              <w:rPr>
                <w:rFonts w:ascii="Tahoma" w:hAnsi="Tahoma" w:cs="Tahoma"/>
                <w:b/>
              </w:rPr>
              <w:t>Matična številka</w:t>
            </w:r>
          </w:p>
        </w:tc>
      </w:tr>
      <w:tr w:rsidR="006D4C8E" w:rsidRPr="007C3623" w14:paraId="187BDF96" w14:textId="77777777" w:rsidTr="00A334FA">
        <w:tc>
          <w:tcPr>
            <w:tcW w:w="426" w:type="dxa"/>
            <w:tcBorders>
              <w:top w:val="single" w:sz="4" w:space="0" w:color="auto"/>
              <w:left w:val="single" w:sz="4" w:space="0" w:color="auto"/>
              <w:bottom w:val="single" w:sz="4" w:space="0" w:color="auto"/>
              <w:right w:val="single" w:sz="4" w:space="0" w:color="auto"/>
            </w:tcBorders>
            <w:hideMark/>
          </w:tcPr>
          <w:p w14:paraId="3D219945" w14:textId="77777777" w:rsidR="006D4C8E" w:rsidRPr="007C3623" w:rsidRDefault="006D4C8E" w:rsidP="00A334FA">
            <w:pPr>
              <w:keepNext/>
              <w:keepLines/>
              <w:jc w:val="both"/>
              <w:rPr>
                <w:rFonts w:ascii="Tahoma" w:hAnsi="Tahoma" w:cs="Tahoma"/>
                <w:b/>
              </w:rPr>
            </w:pPr>
            <w:r w:rsidRPr="007C3623">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4D01BC77" w14:textId="77777777" w:rsidR="006D4C8E" w:rsidRPr="007C3623" w:rsidRDefault="006D4C8E" w:rsidP="00A334FA">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56A7F73F" w14:textId="77777777" w:rsidR="006D4C8E" w:rsidRPr="007C3623" w:rsidRDefault="006D4C8E" w:rsidP="00A334FA">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04C519CF" w14:textId="77777777" w:rsidR="006D4C8E" w:rsidRPr="007C3623" w:rsidRDefault="006D4C8E" w:rsidP="00A334FA">
            <w:pPr>
              <w:keepNext/>
              <w:keepLines/>
              <w:jc w:val="both"/>
              <w:rPr>
                <w:rFonts w:ascii="Tahoma" w:hAnsi="Tahoma" w:cs="Tahoma"/>
                <w:b/>
              </w:rPr>
            </w:pPr>
          </w:p>
        </w:tc>
      </w:tr>
      <w:tr w:rsidR="006D4C8E" w:rsidRPr="007C3623" w14:paraId="4312E0CE" w14:textId="77777777" w:rsidTr="00A334FA">
        <w:tc>
          <w:tcPr>
            <w:tcW w:w="426" w:type="dxa"/>
            <w:tcBorders>
              <w:top w:val="single" w:sz="4" w:space="0" w:color="auto"/>
              <w:left w:val="single" w:sz="4" w:space="0" w:color="auto"/>
              <w:bottom w:val="single" w:sz="4" w:space="0" w:color="auto"/>
              <w:right w:val="single" w:sz="4" w:space="0" w:color="auto"/>
            </w:tcBorders>
            <w:hideMark/>
          </w:tcPr>
          <w:p w14:paraId="633D389C" w14:textId="77777777" w:rsidR="006D4C8E" w:rsidRPr="007C3623" w:rsidRDefault="006D4C8E" w:rsidP="00A334FA">
            <w:pPr>
              <w:keepNext/>
              <w:keepLines/>
              <w:jc w:val="both"/>
              <w:rPr>
                <w:rFonts w:ascii="Tahoma" w:hAnsi="Tahoma" w:cs="Tahoma"/>
                <w:b/>
              </w:rPr>
            </w:pPr>
            <w:r w:rsidRPr="007C3623">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3EB19E93" w14:textId="77777777" w:rsidR="006D4C8E" w:rsidRPr="007C3623" w:rsidRDefault="006D4C8E" w:rsidP="00A334FA">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3F1D4871" w14:textId="77777777" w:rsidR="006D4C8E" w:rsidRPr="007C3623" w:rsidRDefault="006D4C8E" w:rsidP="00A334FA">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6170E520" w14:textId="77777777" w:rsidR="006D4C8E" w:rsidRPr="007C3623" w:rsidRDefault="006D4C8E" w:rsidP="00A334FA">
            <w:pPr>
              <w:keepNext/>
              <w:keepLines/>
              <w:jc w:val="both"/>
              <w:rPr>
                <w:rFonts w:ascii="Tahoma" w:hAnsi="Tahoma" w:cs="Tahoma"/>
                <w:b/>
              </w:rPr>
            </w:pPr>
          </w:p>
        </w:tc>
      </w:tr>
      <w:tr w:rsidR="006D4C8E" w:rsidRPr="007C3623" w14:paraId="4E4DF656" w14:textId="77777777" w:rsidTr="00A334FA">
        <w:tc>
          <w:tcPr>
            <w:tcW w:w="426" w:type="dxa"/>
            <w:tcBorders>
              <w:top w:val="single" w:sz="4" w:space="0" w:color="auto"/>
              <w:left w:val="single" w:sz="4" w:space="0" w:color="auto"/>
              <w:bottom w:val="single" w:sz="4" w:space="0" w:color="auto"/>
              <w:right w:val="single" w:sz="4" w:space="0" w:color="auto"/>
            </w:tcBorders>
            <w:hideMark/>
          </w:tcPr>
          <w:p w14:paraId="4647130E" w14:textId="77777777" w:rsidR="006D4C8E" w:rsidRPr="007C3623" w:rsidRDefault="006D4C8E" w:rsidP="00A334FA">
            <w:pPr>
              <w:keepNext/>
              <w:keepLines/>
              <w:jc w:val="both"/>
              <w:rPr>
                <w:rFonts w:ascii="Tahoma" w:hAnsi="Tahoma" w:cs="Tahoma"/>
                <w:b/>
              </w:rPr>
            </w:pPr>
            <w:r w:rsidRPr="007C3623">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2FB2E038" w14:textId="77777777" w:rsidR="006D4C8E" w:rsidRPr="007C3623" w:rsidRDefault="006D4C8E" w:rsidP="00A334FA">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7C509FE7" w14:textId="77777777" w:rsidR="006D4C8E" w:rsidRPr="007C3623" w:rsidRDefault="006D4C8E" w:rsidP="00A334FA">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3C135FC6" w14:textId="77777777" w:rsidR="006D4C8E" w:rsidRPr="007C3623" w:rsidRDefault="006D4C8E" w:rsidP="00A334FA">
            <w:pPr>
              <w:keepNext/>
              <w:keepLines/>
              <w:jc w:val="both"/>
              <w:rPr>
                <w:rFonts w:ascii="Tahoma" w:hAnsi="Tahoma" w:cs="Tahoma"/>
                <w:b/>
              </w:rPr>
            </w:pPr>
          </w:p>
        </w:tc>
      </w:tr>
      <w:tr w:rsidR="006D4C8E" w:rsidRPr="007C3623" w14:paraId="12AC7467" w14:textId="77777777" w:rsidTr="00A334FA">
        <w:tc>
          <w:tcPr>
            <w:tcW w:w="426" w:type="dxa"/>
            <w:tcBorders>
              <w:top w:val="single" w:sz="4" w:space="0" w:color="auto"/>
              <w:left w:val="single" w:sz="4" w:space="0" w:color="auto"/>
              <w:bottom w:val="single" w:sz="4" w:space="0" w:color="auto"/>
              <w:right w:val="single" w:sz="4" w:space="0" w:color="auto"/>
            </w:tcBorders>
            <w:hideMark/>
          </w:tcPr>
          <w:p w14:paraId="1FF01F0E" w14:textId="77777777" w:rsidR="006D4C8E" w:rsidRPr="007C3623" w:rsidRDefault="006D4C8E" w:rsidP="00A334FA">
            <w:pPr>
              <w:keepNext/>
              <w:keepLines/>
              <w:jc w:val="both"/>
              <w:rPr>
                <w:rFonts w:ascii="Tahoma" w:hAnsi="Tahoma" w:cs="Tahoma"/>
                <w:b/>
              </w:rPr>
            </w:pPr>
            <w:r w:rsidRPr="007C3623">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59E41F72" w14:textId="77777777" w:rsidR="006D4C8E" w:rsidRPr="007C3623" w:rsidRDefault="006D4C8E" w:rsidP="00A334FA">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1F973D92" w14:textId="77777777" w:rsidR="006D4C8E" w:rsidRPr="007C3623" w:rsidRDefault="006D4C8E" w:rsidP="00A334FA">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0821C5C3" w14:textId="77777777" w:rsidR="006D4C8E" w:rsidRPr="007C3623" w:rsidRDefault="006D4C8E" w:rsidP="00A334FA">
            <w:pPr>
              <w:keepNext/>
              <w:keepLines/>
              <w:jc w:val="both"/>
              <w:rPr>
                <w:rFonts w:ascii="Tahoma" w:hAnsi="Tahoma" w:cs="Tahoma"/>
                <w:b/>
              </w:rPr>
            </w:pPr>
          </w:p>
        </w:tc>
      </w:tr>
      <w:tr w:rsidR="006D4C8E" w:rsidRPr="007C3623" w14:paraId="46252EE9" w14:textId="77777777" w:rsidTr="00A334FA">
        <w:tc>
          <w:tcPr>
            <w:tcW w:w="426" w:type="dxa"/>
            <w:tcBorders>
              <w:top w:val="single" w:sz="4" w:space="0" w:color="auto"/>
              <w:left w:val="single" w:sz="4" w:space="0" w:color="auto"/>
              <w:bottom w:val="single" w:sz="4" w:space="0" w:color="auto"/>
              <w:right w:val="single" w:sz="4" w:space="0" w:color="auto"/>
            </w:tcBorders>
            <w:hideMark/>
          </w:tcPr>
          <w:p w14:paraId="7CFA4D7C" w14:textId="77777777" w:rsidR="006D4C8E" w:rsidRPr="007C3623" w:rsidRDefault="006D4C8E" w:rsidP="00A334FA">
            <w:pPr>
              <w:keepNext/>
              <w:keepLines/>
              <w:jc w:val="both"/>
              <w:rPr>
                <w:rFonts w:ascii="Tahoma" w:hAnsi="Tahoma" w:cs="Tahoma"/>
                <w:b/>
              </w:rPr>
            </w:pPr>
            <w:r w:rsidRPr="007C3623">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297B857C" w14:textId="77777777" w:rsidR="006D4C8E" w:rsidRPr="007C3623" w:rsidRDefault="006D4C8E" w:rsidP="00A334FA">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02BCAE35" w14:textId="77777777" w:rsidR="006D4C8E" w:rsidRPr="007C3623" w:rsidRDefault="006D4C8E" w:rsidP="00A334FA">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1B73D7A9" w14:textId="77777777" w:rsidR="006D4C8E" w:rsidRPr="007C3623" w:rsidRDefault="006D4C8E" w:rsidP="00A334FA">
            <w:pPr>
              <w:keepNext/>
              <w:keepLines/>
              <w:jc w:val="both"/>
              <w:rPr>
                <w:rFonts w:ascii="Tahoma" w:hAnsi="Tahoma" w:cs="Tahoma"/>
                <w:b/>
              </w:rPr>
            </w:pPr>
          </w:p>
        </w:tc>
      </w:tr>
      <w:tr w:rsidR="006D4C8E" w:rsidRPr="007C3623" w14:paraId="5F91D474" w14:textId="77777777" w:rsidTr="00A334FA">
        <w:tc>
          <w:tcPr>
            <w:tcW w:w="426" w:type="dxa"/>
            <w:tcBorders>
              <w:top w:val="single" w:sz="4" w:space="0" w:color="auto"/>
              <w:left w:val="single" w:sz="4" w:space="0" w:color="auto"/>
              <w:bottom w:val="single" w:sz="4" w:space="0" w:color="auto"/>
              <w:right w:val="single" w:sz="4" w:space="0" w:color="auto"/>
            </w:tcBorders>
            <w:hideMark/>
          </w:tcPr>
          <w:p w14:paraId="1B857A30" w14:textId="77777777" w:rsidR="006D4C8E" w:rsidRPr="007C3623" w:rsidRDefault="006D4C8E" w:rsidP="00A334FA">
            <w:pPr>
              <w:keepNext/>
              <w:keepLines/>
              <w:jc w:val="both"/>
              <w:rPr>
                <w:rFonts w:ascii="Tahoma" w:hAnsi="Tahoma" w:cs="Tahoma"/>
                <w:b/>
              </w:rPr>
            </w:pPr>
            <w:r w:rsidRPr="007C3623">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6AAD393C" w14:textId="77777777" w:rsidR="006D4C8E" w:rsidRPr="007C3623" w:rsidRDefault="006D4C8E" w:rsidP="00A334FA">
            <w:pPr>
              <w:keepNext/>
              <w:keepLines/>
              <w:jc w:val="both"/>
              <w:rPr>
                <w:rFonts w:ascii="Tahoma" w:hAnsi="Tahoma" w:cs="Tahoma"/>
                <w:b/>
              </w:rPr>
            </w:pPr>
          </w:p>
        </w:tc>
        <w:tc>
          <w:tcPr>
            <w:tcW w:w="3382" w:type="dxa"/>
            <w:tcBorders>
              <w:top w:val="single" w:sz="4" w:space="0" w:color="auto"/>
              <w:left w:val="single" w:sz="4" w:space="0" w:color="auto"/>
              <w:bottom w:val="single" w:sz="4" w:space="0" w:color="auto"/>
              <w:right w:val="single" w:sz="4" w:space="0" w:color="auto"/>
            </w:tcBorders>
          </w:tcPr>
          <w:p w14:paraId="12799CAC" w14:textId="77777777" w:rsidR="006D4C8E" w:rsidRPr="007C3623" w:rsidRDefault="006D4C8E" w:rsidP="00A334FA">
            <w:pPr>
              <w:keepNext/>
              <w:keepLines/>
              <w:jc w:val="both"/>
              <w:rPr>
                <w:rFonts w:ascii="Tahoma" w:hAnsi="Tahoma" w:cs="Tahoma"/>
                <w:b/>
              </w:rPr>
            </w:pPr>
          </w:p>
        </w:tc>
        <w:tc>
          <w:tcPr>
            <w:tcW w:w="1721" w:type="dxa"/>
            <w:tcBorders>
              <w:top w:val="single" w:sz="4" w:space="0" w:color="auto"/>
              <w:left w:val="single" w:sz="4" w:space="0" w:color="auto"/>
              <w:bottom w:val="single" w:sz="4" w:space="0" w:color="auto"/>
              <w:right w:val="single" w:sz="4" w:space="0" w:color="auto"/>
            </w:tcBorders>
          </w:tcPr>
          <w:p w14:paraId="5E7C3F36" w14:textId="77777777" w:rsidR="006D4C8E" w:rsidRPr="007C3623" w:rsidRDefault="006D4C8E" w:rsidP="00A334FA">
            <w:pPr>
              <w:keepNext/>
              <w:keepLines/>
              <w:jc w:val="both"/>
              <w:rPr>
                <w:rFonts w:ascii="Tahoma" w:hAnsi="Tahoma" w:cs="Tahoma"/>
                <w:b/>
              </w:rPr>
            </w:pPr>
          </w:p>
        </w:tc>
      </w:tr>
    </w:tbl>
    <w:p w14:paraId="78905E2C" w14:textId="77777777" w:rsidR="006D4C8E" w:rsidRPr="007C3623" w:rsidRDefault="006D4C8E" w:rsidP="006D4C8E">
      <w:pPr>
        <w:keepNext/>
        <w:keepLines/>
        <w:jc w:val="both"/>
        <w:rPr>
          <w:rFonts w:ascii="Tahoma" w:hAnsi="Tahoma" w:cs="Tahoma"/>
          <w:b/>
        </w:rPr>
      </w:pPr>
    </w:p>
    <w:p w14:paraId="5579BDBC" w14:textId="77777777" w:rsidR="006D4C8E" w:rsidRPr="007C3623" w:rsidRDefault="006D4C8E" w:rsidP="006D4C8E">
      <w:pPr>
        <w:keepNext/>
        <w:keepLines/>
        <w:jc w:val="both"/>
        <w:rPr>
          <w:rFonts w:ascii="Tahoma" w:hAnsi="Tahoma" w:cs="Tahoma"/>
        </w:rPr>
      </w:pPr>
    </w:p>
    <w:p w14:paraId="3A70C9F6" w14:textId="77777777" w:rsidR="006D4C8E" w:rsidRPr="007C3623" w:rsidRDefault="006D4C8E" w:rsidP="006D4C8E">
      <w:pPr>
        <w:keepNext/>
        <w:keepLines/>
        <w:jc w:val="both"/>
        <w:rPr>
          <w:rFonts w:ascii="Tahoma" w:hAnsi="Tahoma" w:cs="Tahoma"/>
        </w:rPr>
      </w:pPr>
      <w:r w:rsidRPr="007C3623">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1400B517" w14:textId="77777777" w:rsidR="006D4C8E" w:rsidRPr="007C3623" w:rsidRDefault="006D4C8E" w:rsidP="006D4C8E">
      <w:pPr>
        <w:keepNext/>
        <w:keepLines/>
        <w:jc w:val="both"/>
        <w:rPr>
          <w:rFonts w:ascii="Tahoma" w:hAnsi="Tahoma" w:cs="Tahoma"/>
        </w:rPr>
      </w:pPr>
    </w:p>
    <w:p w14:paraId="7A2FFB35" w14:textId="77777777" w:rsidR="006D4C8E" w:rsidRPr="007C3623" w:rsidRDefault="006D4C8E" w:rsidP="006D4C8E">
      <w:pPr>
        <w:keepNext/>
        <w:keepLines/>
        <w:jc w:val="both"/>
        <w:rPr>
          <w:rFonts w:ascii="Tahoma" w:hAnsi="Tahoma" w:cs="Tahoma"/>
        </w:rPr>
      </w:pPr>
      <w:r w:rsidRPr="007C3623">
        <w:rPr>
          <w:rFonts w:ascii="Tahoma" w:hAnsi="Tahoma" w:cs="Tahoma"/>
        </w:rPr>
        <w:t xml:space="preserve">S podpisom te izjave jamčim za točnost in resničnost podatkov ter se zavedam, da je </w:t>
      </w:r>
      <w:r>
        <w:rPr>
          <w:rFonts w:ascii="Tahoma" w:hAnsi="Tahoma" w:cs="Tahoma"/>
        </w:rPr>
        <w:t>okvirni sporazum</w:t>
      </w:r>
      <w:r w:rsidRPr="007C3623">
        <w:rPr>
          <w:rFonts w:ascii="Tahoma" w:hAnsi="Tahoma" w:cs="Tahoma"/>
        </w:rPr>
        <w:t xml:space="preserve"> v primeru lažne izjave ali neresničnih podatkov o dejstvih v izjavi ničen. Zavezujem se, da bom naročnika obvestil o vsaki spremembi posredovanih podatkov.</w:t>
      </w:r>
    </w:p>
    <w:p w14:paraId="1DC527E0" w14:textId="77777777" w:rsidR="006D4C8E" w:rsidRPr="007C3623" w:rsidRDefault="006D4C8E" w:rsidP="006D4C8E">
      <w:pPr>
        <w:keepNext/>
        <w:keepLines/>
        <w:jc w:val="both"/>
        <w:rPr>
          <w:rFonts w:ascii="Tahoma" w:hAnsi="Tahoma" w:cs="Tahoma"/>
          <w:b/>
        </w:rPr>
      </w:pPr>
    </w:p>
    <w:p w14:paraId="2F978D86" w14:textId="77777777" w:rsidR="006D4C8E" w:rsidRPr="007C3623" w:rsidRDefault="006D4C8E" w:rsidP="006D4C8E">
      <w:pPr>
        <w:keepNext/>
        <w:keepLines/>
        <w:jc w:val="both"/>
        <w:rPr>
          <w:rFonts w:ascii="Tahoma" w:hAnsi="Tahoma" w:cs="Tahoma"/>
          <w:i/>
          <w:u w:val="single"/>
        </w:rPr>
      </w:pPr>
      <w:r w:rsidRPr="007C3623">
        <w:rPr>
          <w:rFonts w:ascii="Tahoma" w:hAnsi="Tahoma" w:cs="Tahoma"/>
          <w:i/>
          <w:u w:val="single"/>
        </w:rPr>
        <w:t>Vse izjave podajamo pod kazensko in materialno odgovornostjo.</w:t>
      </w:r>
    </w:p>
    <w:p w14:paraId="641D1CA7" w14:textId="77777777" w:rsidR="006D4C8E" w:rsidRPr="007C3623" w:rsidRDefault="006D4C8E" w:rsidP="006D4C8E">
      <w:pPr>
        <w:keepNext/>
        <w:keepLines/>
        <w:jc w:val="both"/>
        <w:rPr>
          <w:rFonts w:ascii="Tahoma" w:hAnsi="Tahoma" w:cs="Tahoma"/>
          <w:b/>
        </w:rPr>
      </w:pPr>
    </w:p>
    <w:p w14:paraId="4BE11DBD" w14:textId="77777777" w:rsidR="006D4C8E" w:rsidRPr="007C3623" w:rsidRDefault="006D4C8E" w:rsidP="006D4C8E">
      <w:pPr>
        <w:keepNext/>
        <w:keepLines/>
        <w:jc w:val="both"/>
        <w:rPr>
          <w:rFonts w:ascii="Tahoma" w:hAnsi="Tahoma" w:cs="Tahoma"/>
          <w:b/>
        </w:rPr>
      </w:pPr>
    </w:p>
    <w:p w14:paraId="163ECB28" w14:textId="77777777" w:rsidR="006D4C8E" w:rsidRPr="007C3623" w:rsidRDefault="006D4C8E" w:rsidP="006D4C8E">
      <w:pPr>
        <w:keepNext/>
        <w:keepLines/>
        <w:jc w:val="both"/>
        <w:rPr>
          <w:rFonts w:ascii="Tahoma" w:hAnsi="Tahoma" w:cs="Tahoma"/>
          <w:b/>
        </w:rPr>
      </w:pPr>
    </w:p>
    <w:p w14:paraId="02047BCD" w14:textId="77777777" w:rsidR="006D4C8E" w:rsidRPr="007C3623" w:rsidRDefault="006D4C8E" w:rsidP="006D4C8E">
      <w:pPr>
        <w:keepNext/>
        <w:keepLines/>
        <w:jc w:val="both"/>
        <w:rPr>
          <w:rFonts w:ascii="Tahoma" w:hAnsi="Tahoma" w:cs="Tahoma"/>
          <w:b/>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6D4C8E" w:rsidRPr="007C3623" w14:paraId="1E97C347" w14:textId="77777777" w:rsidTr="00A334FA">
        <w:trPr>
          <w:trHeight w:val="235"/>
        </w:trPr>
        <w:tc>
          <w:tcPr>
            <w:tcW w:w="3402" w:type="dxa"/>
            <w:tcBorders>
              <w:bottom w:val="single" w:sz="4" w:space="0" w:color="auto"/>
            </w:tcBorders>
          </w:tcPr>
          <w:p w14:paraId="010E18C8" w14:textId="77777777" w:rsidR="006D4C8E" w:rsidRPr="007C3623" w:rsidRDefault="006D4C8E" w:rsidP="00A334FA">
            <w:pPr>
              <w:keepNext/>
              <w:keepLines/>
              <w:jc w:val="both"/>
              <w:rPr>
                <w:rFonts w:ascii="Tahoma" w:hAnsi="Tahoma" w:cs="Tahoma"/>
                <w:snapToGrid w:val="0"/>
                <w:color w:val="000000"/>
              </w:rPr>
            </w:pPr>
          </w:p>
        </w:tc>
        <w:tc>
          <w:tcPr>
            <w:tcW w:w="2977" w:type="dxa"/>
          </w:tcPr>
          <w:p w14:paraId="14D951B4" w14:textId="77777777" w:rsidR="006D4C8E" w:rsidRPr="007C3623" w:rsidRDefault="006D4C8E" w:rsidP="00A334FA">
            <w:pPr>
              <w:keepNext/>
              <w:keepLines/>
              <w:jc w:val="both"/>
              <w:rPr>
                <w:rFonts w:ascii="Tahoma" w:hAnsi="Tahoma" w:cs="Tahoma"/>
                <w:snapToGrid w:val="0"/>
                <w:color w:val="000000"/>
              </w:rPr>
            </w:pPr>
          </w:p>
        </w:tc>
        <w:tc>
          <w:tcPr>
            <w:tcW w:w="3119" w:type="dxa"/>
            <w:tcBorders>
              <w:bottom w:val="single" w:sz="4" w:space="0" w:color="auto"/>
            </w:tcBorders>
          </w:tcPr>
          <w:p w14:paraId="702034D5" w14:textId="77777777" w:rsidR="006D4C8E" w:rsidRPr="007C3623" w:rsidRDefault="006D4C8E" w:rsidP="00A334FA">
            <w:pPr>
              <w:keepNext/>
              <w:keepLines/>
              <w:tabs>
                <w:tab w:val="left" w:pos="567"/>
                <w:tab w:val="num" w:pos="851"/>
                <w:tab w:val="left" w:pos="993"/>
              </w:tabs>
              <w:jc w:val="both"/>
              <w:rPr>
                <w:rFonts w:ascii="Tahoma" w:hAnsi="Tahoma" w:cs="Tahoma"/>
                <w:snapToGrid w:val="0"/>
                <w:color w:val="000000"/>
                <w:sz w:val="28"/>
              </w:rPr>
            </w:pPr>
          </w:p>
        </w:tc>
      </w:tr>
      <w:tr w:rsidR="006D4C8E" w:rsidRPr="007C3623" w14:paraId="040AA01D" w14:textId="77777777" w:rsidTr="00A334FA">
        <w:trPr>
          <w:trHeight w:val="235"/>
        </w:trPr>
        <w:tc>
          <w:tcPr>
            <w:tcW w:w="3402" w:type="dxa"/>
            <w:tcBorders>
              <w:top w:val="single" w:sz="4" w:space="0" w:color="auto"/>
            </w:tcBorders>
          </w:tcPr>
          <w:p w14:paraId="3F2B3610" w14:textId="77777777" w:rsidR="006D4C8E" w:rsidRPr="007C3623" w:rsidRDefault="006D4C8E" w:rsidP="00A334FA">
            <w:pPr>
              <w:keepNext/>
              <w:keepLines/>
              <w:jc w:val="both"/>
              <w:rPr>
                <w:rFonts w:ascii="Tahoma" w:hAnsi="Tahoma" w:cs="Tahoma"/>
                <w:snapToGrid w:val="0"/>
                <w:color w:val="000000"/>
              </w:rPr>
            </w:pPr>
            <w:r w:rsidRPr="007C3623">
              <w:rPr>
                <w:rFonts w:ascii="Tahoma" w:hAnsi="Tahoma" w:cs="Tahoma"/>
                <w:snapToGrid w:val="0"/>
                <w:color w:val="000000"/>
              </w:rPr>
              <w:t>(Kraj, datum)</w:t>
            </w:r>
          </w:p>
        </w:tc>
        <w:tc>
          <w:tcPr>
            <w:tcW w:w="2977" w:type="dxa"/>
          </w:tcPr>
          <w:p w14:paraId="77C5D149" w14:textId="77777777" w:rsidR="006D4C8E" w:rsidRPr="007C3623" w:rsidRDefault="006D4C8E" w:rsidP="00A334FA">
            <w:pPr>
              <w:keepNext/>
              <w:keepLines/>
              <w:jc w:val="both"/>
              <w:rPr>
                <w:rFonts w:ascii="Tahoma" w:hAnsi="Tahoma" w:cs="Tahoma"/>
                <w:snapToGrid w:val="0"/>
                <w:color w:val="000000"/>
              </w:rPr>
            </w:pPr>
            <w:r>
              <w:rPr>
                <w:rFonts w:ascii="Tahoma" w:hAnsi="Tahoma" w:cs="Tahoma"/>
                <w:snapToGrid w:val="0"/>
                <w:color w:val="000000"/>
              </w:rPr>
              <w:t xml:space="preserve">                </w:t>
            </w:r>
            <w:r w:rsidRPr="007C3623">
              <w:rPr>
                <w:rFonts w:ascii="Tahoma" w:hAnsi="Tahoma" w:cs="Tahoma"/>
                <w:snapToGrid w:val="0"/>
                <w:color w:val="000000"/>
              </w:rPr>
              <w:t>žig</w:t>
            </w:r>
          </w:p>
        </w:tc>
        <w:tc>
          <w:tcPr>
            <w:tcW w:w="3119" w:type="dxa"/>
            <w:tcBorders>
              <w:top w:val="single" w:sz="4" w:space="0" w:color="auto"/>
            </w:tcBorders>
          </w:tcPr>
          <w:p w14:paraId="7AFAD6AD" w14:textId="77777777" w:rsidR="006D4C8E" w:rsidRPr="007C3623" w:rsidRDefault="006D4C8E" w:rsidP="00A334FA">
            <w:pPr>
              <w:keepNext/>
              <w:keepLines/>
              <w:jc w:val="both"/>
              <w:rPr>
                <w:rFonts w:ascii="Tahoma" w:hAnsi="Tahoma" w:cs="Tahoma"/>
                <w:snapToGrid w:val="0"/>
                <w:color w:val="000000"/>
              </w:rPr>
            </w:pPr>
            <w:r w:rsidRPr="007C3623">
              <w:rPr>
                <w:rFonts w:ascii="Tahoma" w:hAnsi="Tahoma" w:cs="Tahoma"/>
                <w:snapToGrid w:val="0"/>
                <w:color w:val="000000"/>
              </w:rPr>
              <w:t>(Podpis odgovorne osebe)</w:t>
            </w:r>
          </w:p>
        </w:tc>
      </w:tr>
    </w:tbl>
    <w:p w14:paraId="26AD365A" w14:textId="77777777" w:rsidR="006D4C8E" w:rsidRPr="007C3623" w:rsidRDefault="006D4C8E" w:rsidP="006D4C8E">
      <w:pPr>
        <w:keepNext/>
        <w:keepLines/>
        <w:jc w:val="both"/>
        <w:rPr>
          <w:rFonts w:ascii="Tahoma" w:hAnsi="Tahoma" w:cs="Tahoma"/>
          <w:b/>
        </w:rPr>
      </w:pPr>
    </w:p>
    <w:p w14:paraId="5E0AEEEA" w14:textId="77777777" w:rsidR="006D4C8E" w:rsidRPr="007C3623" w:rsidRDefault="006D4C8E" w:rsidP="006D4C8E">
      <w:pPr>
        <w:keepNext/>
        <w:keepLines/>
        <w:jc w:val="both"/>
        <w:rPr>
          <w:rFonts w:ascii="Tahoma" w:hAnsi="Tahoma" w:cs="Tahoma"/>
          <w:b/>
        </w:rPr>
      </w:pPr>
    </w:p>
    <w:p w14:paraId="647C6724" w14:textId="77777777" w:rsidR="006D4C8E" w:rsidRPr="007C3623" w:rsidRDefault="006D4C8E" w:rsidP="006D4C8E">
      <w:pPr>
        <w:keepNext/>
        <w:keepLines/>
        <w:jc w:val="both"/>
        <w:rPr>
          <w:rFonts w:ascii="Tahoma" w:hAnsi="Tahoma" w:cs="Tahoma"/>
          <w:b/>
        </w:rPr>
      </w:pPr>
    </w:p>
    <w:p w14:paraId="138DABA5" w14:textId="77777777" w:rsidR="006D4C8E" w:rsidRPr="007C3623" w:rsidRDefault="006D4C8E" w:rsidP="006D4C8E">
      <w:pPr>
        <w:keepNext/>
        <w:keepLines/>
        <w:jc w:val="both"/>
      </w:pPr>
    </w:p>
    <w:p w14:paraId="3CFE8B12" w14:textId="77777777" w:rsidR="006D4C8E" w:rsidRPr="007C3623" w:rsidRDefault="006D4C8E" w:rsidP="006D4C8E">
      <w:pPr>
        <w:keepNext/>
        <w:keepLines/>
        <w:jc w:val="both"/>
      </w:pPr>
    </w:p>
    <w:p w14:paraId="0C29F8E0" w14:textId="77777777" w:rsidR="006D4C8E" w:rsidRPr="007C3623" w:rsidRDefault="006D4C8E" w:rsidP="006D4C8E">
      <w:pPr>
        <w:keepNext/>
        <w:keepLines/>
        <w:jc w:val="both"/>
      </w:pPr>
    </w:p>
    <w:p w14:paraId="413D59DB" w14:textId="77777777" w:rsidR="006D4C8E" w:rsidRPr="007C3623" w:rsidRDefault="006D4C8E" w:rsidP="006D4C8E">
      <w:pPr>
        <w:keepNext/>
        <w:keepLines/>
        <w:jc w:val="both"/>
      </w:pPr>
    </w:p>
    <w:p w14:paraId="69ACEE0A" w14:textId="77777777" w:rsidR="006D4C8E" w:rsidRPr="007C3623" w:rsidRDefault="006D4C8E" w:rsidP="006D4C8E">
      <w:pPr>
        <w:keepNext/>
        <w:keepLines/>
        <w:spacing w:after="40"/>
        <w:jc w:val="both"/>
        <w:rPr>
          <w:rFonts w:ascii="Tahoma" w:hAnsi="Tahoma" w:cs="Tahoma"/>
          <w:b/>
          <w:i/>
          <w:sz w:val="18"/>
          <w:szCs w:val="18"/>
          <w:u w:val="single"/>
        </w:rPr>
      </w:pPr>
      <w:r w:rsidRPr="007C3623">
        <w:rPr>
          <w:rFonts w:ascii="Tahoma" w:hAnsi="Tahoma" w:cs="Tahoma"/>
          <w:b/>
          <w:i/>
          <w:sz w:val="18"/>
          <w:szCs w:val="18"/>
          <w:u w:val="single"/>
        </w:rPr>
        <w:t xml:space="preserve">Navodilo:  </w:t>
      </w:r>
      <w:r w:rsidRPr="000C323E">
        <w:rPr>
          <w:rFonts w:ascii="Tahoma" w:hAnsi="Tahoma" w:cs="Tahoma"/>
          <w:i/>
          <w:iCs/>
          <w:sz w:val="18"/>
          <w:szCs w:val="22"/>
        </w:rPr>
        <w:t>Obrazec ponudnik izpolni, podpiše in žigosa. Obrazec izpolnijo in podpišejo tudi vsi posamezni člani skupine ponudnikov (partnerji) v primeru skupne ponudbe, ter vsi podizvajalci (če ponudnik izvaja javno naročilo s podizvajalci) in morebitni subjekti, katerih zmogljivost uporablja ponudnik (v kolikor bo ponudnik uporabil zmogljivosti drugih subjektov za izvedbo javnega naročila).</w:t>
      </w:r>
    </w:p>
    <w:p w14:paraId="2A34DA6A" w14:textId="77777777" w:rsidR="006D4C8E" w:rsidRPr="007C3623" w:rsidRDefault="006D4C8E" w:rsidP="006D4C8E">
      <w:pPr>
        <w:keepNext/>
        <w:keepLines/>
        <w:tabs>
          <w:tab w:val="left" w:pos="284"/>
        </w:tabs>
        <w:jc w:val="both"/>
        <w:rPr>
          <w:rFonts w:ascii="Tahoma" w:hAnsi="Tahoma" w:cs="Tahoma"/>
        </w:rPr>
      </w:pPr>
    </w:p>
    <w:p w14:paraId="48ABD3BF" w14:textId="77777777" w:rsidR="006D4C8E" w:rsidRPr="007C3623" w:rsidRDefault="006D4C8E" w:rsidP="006D4C8E">
      <w:pPr>
        <w:keepNext/>
        <w:keepLines/>
        <w:tabs>
          <w:tab w:val="left" w:pos="284"/>
        </w:tabs>
        <w:jc w:val="both"/>
        <w:rPr>
          <w:rFonts w:ascii="Tahoma" w:hAnsi="Tahoma" w:cs="Tahoma"/>
        </w:rPr>
      </w:pPr>
    </w:p>
    <w:p w14:paraId="02E72BEB" w14:textId="77777777" w:rsidR="006D4C8E" w:rsidRPr="007C3623" w:rsidRDefault="006D4C8E" w:rsidP="006D4C8E">
      <w:pPr>
        <w:keepNext/>
        <w:keepLines/>
        <w:spacing w:after="40"/>
        <w:jc w:val="both"/>
        <w:rPr>
          <w:rFonts w:ascii="Tahoma" w:hAnsi="Tahoma" w:cs="Tahoma"/>
          <w:b/>
          <w:i/>
          <w:sz w:val="18"/>
          <w:szCs w:val="18"/>
          <w:u w:val="single"/>
        </w:rPr>
      </w:pPr>
      <w:r w:rsidRPr="007C3623">
        <w:rPr>
          <w:rFonts w:ascii="Tahoma" w:hAnsi="Tahoma" w:cs="Tahoma"/>
          <w:b/>
          <w:i/>
          <w:sz w:val="18"/>
          <w:szCs w:val="18"/>
          <w:u w:val="single"/>
        </w:rPr>
        <w:t xml:space="preserve">Opomba:  </w:t>
      </w:r>
      <w:r w:rsidRPr="007C3623">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0" w:history="1">
        <w:r w:rsidRPr="007C3623">
          <w:rPr>
            <w:rFonts w:ascii="Tahoma" w:hAnsi="Tahoma" w:cs="Tahoma"/>
            <w:i/>
            <w:iCs/>
            <w:sz w:val="18"/>
            <w:szCs w:val="22"/>
          </w:rPr>
          <w:t>https://www.kpk-rs.si/sl/pogosta-vprasanja</w:t>
        </w:r>
      </w:hyperlink>
      <w:r w:rsidRPr="007C3623">
        <w:rPr>
          <w:rFonts w:ascii="Tahoma" w:hAnsi="Tahoma" w:cs="Tahoma"/>
          <w:i/>
          <w:iCs/>
          <w:sz w:val="18"/>
          <w:szCs w:val="22"/>
        </w:rPr>
        <w:t>), lahko ponudnik v primeru, ko je ponudnik ali katera od družb v njegovi lastniški strukturi delniška družba, navede le tiste delničarje ponudnika, ki so posredno ali neposredno imetniki več kakor 5 % delnic oziroma so udeleženi z več kakor 5</w:t>
      </w:r>
      <w:r>
        <w:rPr>
          <w:rFonts w:ascii="Tahoma" w:hAnsi="Tahoma" w:cs="Tahoma"/>
          <w:i/>
          <w:iCs/>
          <w:sz w:val="18"/>
          <w:szCs w:val="22"/>
        </w:rPr>
        <w:t> </w:t>
      </w:r>
      <w:r w:rsidRPr="007C3623">
        <w:rPr>
          <w:rFonts w:ascii="Tahoma" w:hAnsi="Tahoma" w:cs="Tahoma"/>
          <w:i/>
          <w:iCs/>
          <w:sz w:val="18"/>
          <w:szCs w:val="22"/>
        </w:rPr>
        <w:t xml:space="preserve">% deležem pri ustanoviteljskih pravicah, upravljanju ali kapitalu delniške družbe. </w:t>
      </w:r>
    </w:p>
    <w:p w14:paraId="798C8E90" w14:textId="77777777" w:rsidR="006D4C8E" w:rsidRDefault="006D4C8E" w:rsidP="006D4C8E">
      <w:pPr>
        <w:keepNext/>
        <w:keepLines/>
        <w:jc w:val="both"/>
        <w:rPr>
          <w:rFonts w:ascii="Tahoma" w:hAnsi="Tahoma" w:cs="Tahoma"/>
          <w:bCs/>
          <w:i/>
          <w:noProof/>
          <w:sz w:val="18"/>
          <w:szCs w:val="18"/>
        </w:rPr>
      </w:pPr>
    </w:p>
    <w:p w14:paraId="2046335C" w14:textId="349BF0A5" w:rsidR="006D4C8E" w:rsidRDefault="006D4C8E" w:rsidP="006D4C8E">
      <w:pPr>
        <w:keepNext/>
        <w:keepLines/>
        <w:jc w:val="both"/>
        <w:rPr>
          <w:rFonts w:ascii="Tahoma" w:hAnsi="Tahoma" w:cs="Tahoma"/>
          <w:bCs/>
          <w:i/>
          <w:noProof/>
          <w:sz w:val="18"/>
          <w:szCs w:val="18"/>
        </w:rPr>
      </w:pPr>
      <w:r w:rsidRPr="000C323E">
        <w:rPr>
          <w:rFonts w:ascii="Tahoma" w:hAnsi="Tahoma" w:cs="Tahoma"/>
          <w:bCs/>
          <w:i/>
          <w:noProof/>
          <w:sz w:val="18"/>
          <w:szCs w:val="18"/>
        </w:rPr>
        <w:t>* 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p>
    <w:p w14:paraId="5D6BC5A7" w14:textId="0A8A7E19" w:rsidR="002F0739" w:rsidRDefault="002F0739" w:rsidP="006D4C8E">
      <w:pPr>
        <w:keepNext/>
        <w:keepLines/>
        <w:jc w:val="both"/>
        <w:rPr>
          <w:rFonts w:ascii="Tahoma" w:hAnsi="Tahoma" w:cs="Tahoma"/>
          <w:bCs/>
          <w:i/>
          <w:noProof/>
          <w:sz w:val="18"/>
          <w:szCs w:val="18"/>
        </w:rPr>
      </w:pPr>
    </w:p>
    <w:p w14:paraId="7E14442B" w14:textId="6A882393" w:rsidR="002F0739" w:rsidRDefault="002F0739" w:rsidP="006D4C8E">
      <w:pPr>
        <w:keepNext/>
        <w:keepLines/>
        <w:jc w:val="both"/>
        <w:rPr>
          <w:rFonts w:ascii="Tahoma" w:hAnsi="Tahoma" w:cs="Tahoma"/>
          <w:bCs/>
          <w:i/>
          <w:noProof/>
          <w:sz w:val="18"/>
          <w:szCs w:val="18"/>
        </w:rPr>
      </w:pPr>
    </w:p>
    <w:p w14:paraId="03C9A548" w14:textId="77777777" w:rsidR="002F0739" w:rsidRDefault="002F0739" w:rsidP="006D4C8E">
      <w:pPr>
        <w:keepNext/>
        <w:keepLines/>
        <w:jc w:val="both"/>
        <w:rPr>
          <w:rFonts w:ascii="Tahoma" w:hAnsi="Tahoma" w:cs="Tahoma"/>
          <w:bCs/>
          <w:i/>
          <w:noProof/>
          <w:sz w:val="18"/>
          <w:szCs w:val="18"/>
        </w:rPr>
      </w:pPr>
    </w:p>
    <w:p w14:paraId="402D235E" w14:textId="77777777" w:rsidR="006D4C8E" w:rsidRDefault="006D4C8E" w:rsidP="006D4C8E">
      <w:pPr>
        <w:keepNext/>
        <w:keepLines/>
        <w:jc w:val="both"/>
        <w:rPr>
          <w:rFonts w:ascii="Tahoma" w:hAnsi="Tahoma" w:cs="Tahoma"/>
          <w:bCs/>
          <w:i/>
          <w:noProof/>
          <w:sz w:val="18"/>
          <w:szCs w:val="18"/>
        </w:rPr>
      </w:pPr>
    </w:p>
    <w:p w14:paraId="1EB2A9E9" w14:textId="77777777" w:rsidR="006D4C8E" w:rsidRDefault="006D4C8E" w:rsidP="006D4C8E">
      <w:pPr>
        <w:keepNext/>
        <w:keepLines/>
        <w:jc w:val="both"/>
        <w:rPr>
          <w:rFonts w:ascii="Tahoma" w:hAnsi="Tahoma" w:cs="Tahoma"/>
          <w:bCs/>
          <w:i/>
          <w:noProof/>
          <w:sz w:val="18"/>
          <w:szCs w:val="18"/>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01215F" w:rsidRPr="00E94B07" w14:paraId="53884F30" w14:textId="77777777" w:rsidTr="00486DA6">
        <w:tc>
          <w:tcPr>
            <w:tcW w:w="608" w:type="dxa"/>
            <w:tcBorders>
              <w:right w:val="nil"/>
            </w:tcBorders>
          </w:tcPr>
          <w:p w14:paraId="1CB81FAA" w14:textId="77777777" w:rsidR="0001215F" w:rsidRPr="00E94B07" w:rsidRDefault="0001215F" w:rsidP="00486DA6">
            <w:pPr>
              <w:keepNext/>
              <w:keepLines/>
              <w:jc w:val="both"/>
              <w:rPr>
                <w:rFonts w:ascii="Tahoma" w:hAnsi="Tahoma" w:cs="Tahoma"/>
              </w:rPr>
            </w:pPr>
            <w:r w:rsidRPr="00E94B07">
              <w:lastRenderedPageBreak/>
              <w:br w:type="page"/>
            </w:r>
            <w:r w:rsidRPr="00E94B07">
              <w:br w:type="page"/>
            </w:r>
            <w:r w:rsidRPr="00E94B07">
              <w:br w:type="page"/>
            </w:r>
            <w:r w:rsidRPr="00E94B07">
              <w:br w:type="page"/>
            </w:r>
            <w:r w:rsidRPr="00E94B07">
              <w:rPr>
                <w:rFonts w:ascii="Tahoma" w:hAnsi="Tahoma" w:cs="Tahoma"/>
              </w:rPr>
              <w:br w:type="page"/>
            </w:r>
            <w:r w:rsidRPr="00E94B07">
              <w:rPr>
                <w:rFonts w:ascii="Tahoma" w:hAnsi="Tahoma" w:cs="Tahoma"/>
                <w:b/>
              </w:rPr>
              <w:br w:type="page"/>
            </w:r>
            <w:r w:rsidRPr="00E94B07">
              <w:rPr>
                <w:rFonts w:ascii="Tahoma" w:hAnsi="Tahoma" w:cs="Tahoma"/>
              </w:rPr>
              <w:br w:type="page"/>
            </w:r>
          </w:p>
        </w:tc>
        <w:tc>
          <w:tcPr>
            <w:tcW w:w="7295" w:type="dxa"/>
            <w:tcBorders>
              <w:left w:val="nil"/>
              <w:right w:val="single" w:sz="4" w:space="0" w:color="auto"/>
            </w:tcBorders>
            <w:vAlign w:val="bottom"/>
          </w:tcPr>
          <w:p w14:paraId="5EA36B36" w14:textId="1664FC0A" w:rsidR="0001215F" w:rsidRPr="00E94B07" w:rsidRDefault="0001215F" w:rsidP="00486DA6">
            <w:pPr>
              <w:keepNext/>
              <w:keepLines/>
              <w:rPr>
                <w:rFonts w:ascii="Tahoma" w:hAnsi="Tahoma" w:cs="Tahoma"/>
              </w:rPr>
            </w:pPr>
            <w:r>
              <w:rPr>
                <w:rFonts w:ascii="Tahoma" w:hAnsi="Tahoma" w:cs="Tahoma"/>
              </w:rPr>
              <w:t>UDELEŽBA PODIZVAJALCA</w:t>
            </w:r>
          </w:p>
        </w:tc>
        <w:tc>
          <w:tcPr>
            <w:tcW w:w="851" w:type="dxa"/>
            <w:tcBorders>
              <w:top w:val="single" w:sz="4" w:space="0" w:color="auto"/>
              <w:left w:val="single" w:sz="4" w:space="0" w:color="auto"/>
              <w:bottom w:val="single" w:sz="4" w:space="0" w:color="auto"/>
              <w:right w:val="nil"/>
            </w:tcBorders>
          </w:tcPr>
          <w:p w14:paraId="3E54E822" w14:textId="77777777" w:rsidR="0001215F" w:rsidRPr="00E94B07" w:rsidRDefault="0001215F" w:rsidP="00486DA6">
            <w:pPr>
              <w:keepNext/>
              <w:keepLines/>
              <w:jc w:val="both"/>
              <w:rPr>
                <w:rFonts w:ascii="Tahoma" w:hAnsi="Tahoma" w:cs="Tahoma"/>
                <w:b/>
                <w:iCs/>
              </w:rPr>
            </w:pPr>
            <w:r w:rsidRPr="00E94B07">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5A5A414F" w14:textId="21E0A47B" w:rsidR="0001215F" w:rsidRPr="00E94B07" w:rsidRDefault="0001215F" w:rsidP="00486DA6">
            <w:pPr>
              <w:keepNext/>
              <w:keepLines/>
              <w:jc w:val="both"/>
              <w:rPr>
                <w:rFonts w:ascii="Tahoma" w:hAnsi="Tahoma" w:cs="Tahoma"/>
                <w:b/>
                <w:iCs/>
              </w:rPr>
            </w:pPr>
            <w:r w:rsidRPr="0001215F">
              <w:rPr>
                <w:rFonts w:ascii="Tahoma" w:hAnsi="Tahoma" w:cs="Tahoma"/>
                <w:b/>
                <w:iCs/>
              </w:rPr>
              <w:t>4/1</w:t>
            </w:r>
          </w:p>
        </w:tc>
      </w:tr>
    </w:tbl>
    <w:p w14:paraId="2CA3A32F" w14:textId="77777777" w:rsidR="0001215F" w:rsidRDefault="0001215F" w:rsidP="00A62419">
      <w:pPr>
        <w:keepNext/>
        <w:keepLines/>
        <w:jc w:val="both"/>
        <w:rPr>
          <w:rFonts w:ascii="Tahoma" w:hAnsi="Tahoma" w:cs="Tahoma"/>
          <w:b/>
        </w:rPr>
      </w:pPr>
    </w:p>
    <w:p w14:paraId="08889E02" w14:textId="6FC57182" w:rsidR="00CA56A1" w:rsidRPr="002648D0" w:rsidRDefault="00CA56A1" w:rsidP="002648D0">
      <w:pPr>
        <w:keepNext/>
        <w:keepLines/>
        <w:jc w:val="both"/>
        <w:rPr>
          <w:rFonts w:ascii="Tahoma" w:hAnsi="Tahoma" w:cs="Tahoma"/>
        </w:rPr>
      </w:pPr>
      <w:r w:rsidRPr="00A75A08">
        <w:rPr>
          <w:rFonts w:ascii="Tahoma" w:hAnsi="Tahoma" w:cs="Tahoma"/>
        </w:rPr>
        <w:t>Ponudnik mora v prilogi navesti podizvajalce, s katerimi nastopa v skupnem nastopu</w:t>
      </w:r>
      <w:r>
        <w:rPr>
          <w:rFonts w:ascii="Tahoma" w:hAnsi="Tahoma" w:cs="Tahoma"/>
        </w:rPr>
        <w:t>,</w:t>
      </w:r>
      <w:r w:rsidRPr="00A75A08">
        <w:rPr>
          <w:rFonts w:ascii="Tahoma" w:hAnsi="Tahoma" w:cs="Tahoma"/>
        </w:rPr>
        <w:t xml:space="preserve"> in izpolniti vse zahtevane podatke. Prilogo podpišeta tako ponudnik kot podizvajalec.</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
        <w:gridCol w:w="2846"/>
        <w:gridCol w:w="526"/>
        <w:gridCol w:w="2036"/>
        <w:gridCol w:w="714"/>
        <w:gridCol w:w="2986"/>
        <w:gridCol w:w="218"/>
      </w:tblGrid>
      <w:tr w:rsidR="00353517" w:rsidRPr="00A75A08" w14:paraId="2996510A" w14:textId="77777777" w:rsidTr="00584002">
        <w:trPr>
          <w:trHeight w:val="331"/>
          <w:jc w:val="center"/>
        </w:trPr>
        <w:tc>
          <w:tcPr>
            <w:tcW w:w="9351" w:type="dxa"/>
            <w:gridSpan w:val="7"/>
            <w:tcBorders>
              <w:top w:val="single" w:sz="4" w:space="0" w:color="auto"/>
              <w:left w:val="single" w:sz="4" w:space="0" w:color="auto"/>
              <w:bottom w:val="single" w:sz="4" w:space="0" w:color="auto"/>
              <w:right w:val="single" w:sz="4" w:space="0" w:color="auto"/>
            </w:tcBorders>
            <w:vAlign w:val="center"/>
          </w:tcPr>
          <w:p w14:paraId="1F1FFF6A" w14:textId="55FAF765" w:rsidR="00353517" w:rsidRPr="009F7D2F" w:rsidRDefault="00353517" w:rsidP="00A334FA">
            <w:pPr>
              <w:keepNext/>
              <w:keepLines/>
              <w:spacing w:before="40" w:after="40"/>
              <w:jc w:val="both"/>
              <w:rPr>
                <w:rFonts w:ascii="Tahoma" w:hAnsi="Tahoma" w:cs="Tahoma"/>
                <w:b/>
              </w:rPr>
            </w:pPr>
            <w:r>
              <w:rPr>
                <w:rFonts w:ascii="Tahoma" w:hAnsi="Tahoma" w:cs="Tahoma"/>
              </w:rPr>
              <w:t xml:space="preserve">Javno naročilo: </w:t>
            </w:r>
            <w:r w:rsidR="0088435B" w:rsidRPr="0088435B">
              <w:rPr>
                <w:rFonts w:ascii="Tahoma" w:hAnsi="Tahoma" w:cs="Tahoma"/>
                <w:b/>
              </w:rPr>
              <w:t>VKS-61/25 Vzdrževanje, servisiranje in dobava rezervnih delov ter obnove rezalnih gredi za drobilec MTB za obdobje 36 mesecev</w:t>
            </w:r>
          </w:p>
        </w:tc>
      </w:tr>
      <w:tr w:rsidR="00353517" w:rsidRPr="00A75A08" w14:paraId="121445E2" w14:textId="77777777" w:rsidTr="00584002">
        <w:trPr>
          <w:trHeight w:val="337"/>
          <w:jc w:val="center"/>
        </w:trPr>
        <w:tc>
          <w:tcPr>
            <w:tcW w:w="3397" w:type="dxa"/>
            <w:gridSpan w:val="3"/>
            <w:tcBorders>
              <w:top w:val="single" w:sz="4" w:space="0" w:color="auto"/>
              <w:left w:val="single" w:sz="4" w:space="0" w:color="auto"/>
              <w:bottom w:val="single" w:sz="4" w:space="0" w:color="auto"/>
              <w:right w:val="single" w:sz="4" w:space="0" w:color="auto"/>
            </w:tcBorders>
            <w:vAlign w:val="center"/>
          </w:tcPr>
          <w:p w14:paraId="06AFA3B5" w14:textId="77777777" w:rsidR="00353517" w:rsidRPr="00A75A08" w:rsidRDefault="00353517" w:rsidP="00A334FA">
            <w:pPr>
              <w:keepNext/>
              <w:keepLines/>
              <w:jc w:val="both"/>
              <w:rPr>
                <w:rFonts w:ascii="Tahoma" w:hAnsi="Tahoma" w:cs="Tahoma"/>
                <w:sz w:val="18"/>
                <w:szCs w:val="18"/>
              </w:rPr>
            </w:pPr>
            <w:r w:rsidRPr="00A75A08">
              <w:rPr>
                <w:rFonts w:ascii="Tahoma" w:hAnsi="Tahoma" w:cs="Tahoma"/>
                <w:sz w:val="18"/>
                <w:szCs w:val="18"/>
              </w:rPr>
              <w:t>Naziv pod</w:t>
            </w:r>
            <w:r>
              <w:rPr>
                <w:rFonts w:ascii="Tahoma" w:hAnsi="Tahoma" w:cs="Tahoma"/>
                <w:sz w:val="18"/>
                <w:szCs w:val="18"/>
              </w:rPr>
              <w:t>izvajalca (firma)</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1B281DA3" w14:textId="77777777" w:rsidR="00353517" w:rsidRPr="00A75A08" w:rsidRDefault="00353517" w:rsidP="00A334FA">
            <w:pPr>
              <w:keepNext/>
              <w:keepLines/>
              <w:jc w:val="both"/>
              <w:rPr>
                <w:rFonts w:ascii="Tahoma" w:hAnsi="Tahoma" w:cs="Tahoma"/>
                <w:sz w:val="18"/>
                <w:szCs w:val="18"/>
              </w:rPr>
            </w:pPr>
          </w:p>
          <w:p w14:paraId="6D05C99C" w14:textId="77777777" w:rsidR="00353517" w:rsidRPr="00A75A08" w:rsidRDefault="00353517" w:rsidP="00A334FA">
            <w:pPr>
              <w:keepNext/>
              <w:keepLines/>
              <w:jc w:val="both"/>
              <w:rPr>
                <w:rFonts w:ascii="Tahoma" w:hAnsi="Tahoma" w:cs="Tahoma"/>
                <w:sz w:val="18"/>
                <w:szCs w:val="18"/>
              </w:rPr>
            </w:pPr>
          </w:p>
        </w:tc>
      </w:tr>
      <w:tr w:rsidR="00353517" w:rsidRPr="00A75A08" w14:paraId="35B16003" w14:textId="77777777" w:rsidTr="00584002">
        <w:trPr>
          <w:trHeight w:val="435"/>
          <w:jc w:val="center"/>
        </w:trPr>
        <w:tc>
          <w:tcPr>
            <w:tcW w:w="3397" w:type="dxa"/>
            <w:gridSpan w:val="3"/>
            <w:tcBorders>
              <w:top w:val="single" w:sz="4" w:space="0" w:color="auto"/>
              <w:left w:val="single" w:sz="4" w:space="0" w:color="auto"/>
              <w:bottom w:val="single" w:sz="4" w:space="0" w:color="auto"/>
              <w:right w:val="single" w:sz="4" w:space="0" w:color="auto"/>
            </w:tcBorders>
            <w:vAlign w:val="center"/>
          </w:tcPr>
          <w:p w14:paraId="2EC9AB45" w14:textId="77777777" w:rsidR="00353517" w:rsidRPr="00A75A08" w:rsidRDefault="00353517" w:rsidP="00A334FA">
            <w:pPr>
              <w:keepNext/>
              <w:keepLines/>
              <w:jc w:val="both"/>
              <w:rPr>
                <w:rFonts w:ascii="Tahoma" w:hAnsi="Tahoma" w:cs="Tahoma"/>
                <w:sz w:val="18"/>
                <w:szCs w:val="18"/>
              </w:rPr>
            </w:pPr>
            <w:r>
              <w:rPr>
                <w:rFonts w:ascii="Tahoma" w:hAnsi="Tahoma" w:cs="Tahoma"/>
                <w:sz w:val="18"/>
                <w:szCs w:val="18"/>
              </w:rPr>
              <w:t>Poslovni</w:t>
            </w:r>
            <w:r w:rsidRPr="007124F0">
              <w:rPr>
                <w:rFonts w:ascii="Tahoma" w:hAnsi="Tahoma" w:cs="Tahoma"/>
                <w:sz w:val="18"/>
                <w:szCs w:val="18"/>
              </w:rPr>
              <w:t xml:space="preserve"> naslov</w:t>
            </w:r>
            <w:r>
              <w:rPr>
                <w:rFonts w:ascii="Tahoma" w:hAnsi="Tahoma" w:cs="Tahoma"/>
                <w:sz w:val="18"/>
                <w:szCs w:val="18"/>
              </w:rPr>
              <w:t xml:space="preserve"> (sedež)</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17807266" w14:textId="77777777" w:rsidR="00353517" w:rsidRPr="00A75A08" w:rsidRDefault="00353517" w:rsidP="00A334FA">
            <w:pPr>
              <w:keepNext/>
              <w:keepLines/>
              <w:jc w:val="both"/>
              <w:rPr>
                <w:rFonts w:ascii="Tahoma" w:hAnsi="Tahoma" w:cs="Tahoma"/>
                <w:sz w:val="18"/>
                <w:szCs w:val="18"/>
              </w:rPr>
            </w:pPr>
          </w:p>
        </w:tc>
      </w:tr>
      <w:tr w:rsidR="00353517" w:rsidRPr="00A75A08" w14:paraId="64A7DE91" w14:textId="77777777" w:rsidTr="00584002">
        <w:trPr>
          <w:trHeight w:val="1719"/>
          <w:jc w:val="center"/>
        </w:trPr>
        <w:tc>
          <w:tcPr>
            <w:tcW w:w="9351" w:type="dxa"/>
            <w:gridSpan w:val="7"/>
            <w:tcBorders>
              <w:top w:val="single" w:sz="4" w:space="0" w:color="auto"/>
              <w:left w:val="single" w:sz="4" w:space="0" w:color="auto"/>
              <w:bottom w:val="single" w:sz="4" w:space="0" w:color="auto"/>
              <w:right w:val="single" w:sz="4" w:space="0" w:color="auto"/>
            </w:tcBorders>
            <w:vAlign w:val="center"/>
          </w:tcPr>
          <w:p w14:paraId="70BD2C54" w14:textId="4B83B6CE" w:rsidR="00353517" w:rsidRPr="002021B4" w:rsidRDefault="00353517" w:rsidP="00A334FA">
            <w:pPr>
              <w:keepNext/>
              <w:keepLines/>
              <w:jc w:val="both"/>
              <w:rPr>
                <w:rFonts w:ascii="Tahoma" w:hAnsi="Tahoma" w:cs="Tahoma"/>
                <w:b/>
                <w:sz w:val="18"/>
                <w:szCs w:val="18"/>
              </w:rPr>
            </w:pPr>
            <w:r w:rsidRPr="002021B4">
              <w:rPr>
                <w:rFonts w:ascii="Tahoma" w:hAnsi="Tahoma" w:cs="Tahoma"/>
                <w:b/>
                <w:sz w:val="18"/>
                <w:szCs w:val="18"/>
              </w:rPr>
              <w:t>ZAHTEVA ZA NEPOSREDNO PLAČILO PODIZVAJ</w:t>
            </w:r>
            <w:r w:rsidR="00C812FE">
              <w:rPr>
                <w:rFonts w:ascii="Tahoma" w:hAnsi="Tahoma" w:cs="Tahoma"/>
                <w:b/>
                <w:sz w:val="18"/>
                <w:szCs w:val="18"/>
              </w:rPr>
              <w:t>A</w:t>
            </w:r>
            <w:r w:rsidRPr="002021B4">
              <w:rPr>
                <w:rFonts w:ascii="Tahoma" w:hAnsi="Tahoma" w:cs="Tahoma"/>
                <w:b/>
                <w:sz w:val="18"/>
                <w:szCs w:val="18"/>
              </w:rPr>
              <w:t>LČEVE TERJATVE DO PONUDNIKA (s strani naročnika)</w:t>
            </w:r>
          </w:p>
          <w:p w14:paraId="245A792B" w14:textId="77777777" w:rsidR="00353517" w:rsidRDefault="00353517" w:rsidP="00A334FA">
            <w:pPr>
              <w:keepNext/>
              <w:keepLines/>
              <w:jc w:val="both"/>
              <w:rPr>
                <w:rFonts w:ascii="Tahoma" w:hAnsi="Tahoma" w:cs="Tahoma"/>
                <w:sz w:val="18"/>
                <w:szCs w:val="18"/>
              </w:rPr>
            </w:pPr>
            <w:r w:rsidRPr="002021B4">
              <w:rPr>
                <w:rFonts w:ascii="Tahoma" w:hAnsi="Tahoma" w:cs="Tahoma"/>
                <w:sz w:val="18"/>
                <w:szCs w:val="18"/>
              </w:rPr>
              <w:t>V skladu s 94. členom ZJN-3, kot pod</w:t>
            </w:r>
            <w:r>
              <w:rPr>
                <w:rFonts w:ascii="Tahoma" w:hAnsi="Tahoma" w:cs="Tahoma"/>
                <w:sz w:val="18"/>
                <w:szCs w:val="18"/>
              </w:rPr>
              <w:t>izvajalec</w:t>
            </w:r>
            <w:r w:rsidRPr="002021B4">
              <w:rPr>
                <w:rFonts w:ascii="Tahoma" w:hAnsi="Tahoma" w:cs="Tahoma"/>
                <w:sz w:val="18"/>
                <w:szCs w:val="18"/>
              </w:rPr>
              <w:t xml:space="preserve">, zahtevamo neposredno plačilo s strani naročnika, da le ta  plačuje naše terjatve do </w:t>
            </w:r>
            <w:r>
              <w:rPr>
                <w:rFonts w:ascii="Tahoma" w:hAnsi="Tahoma" w:cs="Tahoma"/>
                <w:sz w:val="18"/>
                <w:szCs w:val="18"/>
              </w:rPr>
              <w:t>izvajalca</w:t>
            </w:r>
            <w:r w:rsidRPr="002021B4">
              <w:rPr>
                <w:rFonts w:ascii="Tahoma" w:hAnsi="Tahoma" w:cs="Tahoma"/>
                <w:sz w:val="18"/>
                <w:szCs w:val="18"/>
              </w:rPr>
              <w:t xml:space="preserve"> neposredno na naš transakcijski račun, in sicer na podlagi izstavljenih računov, ki jih bo predhodno potrdil </w:t>
            </w:r>
            <w:r>
              <w:rPr>
                <w:rFonts w:ascii="Tahoma" w:hAnsi="Tahoma" w:cs="Tahoma"/>
                <w:sz w:val="18"/>
                <w:szCs w:val="18"/>
              </w:rPr>
              <w:t>izvajalec</w:t>
            </w:r>
            <w:r w:rsidRPr="002021B4">
              <w:rPr>
                <w:rFonts w:ascii="Tahoma" w:hAnsi="Tahoma" w:cs="Tahoma"/>
                <w:sz w:val="18"/>
                <w:szCs w:val="18"/>
              </w:rPr>
              <w:t xml:space="preserve"> in bodo priloga računu, ki </w:t>
            </w:r>
            <w:r>
              <w:rPr>
                <w:rFonts w:ascii="Tahoma" w:hAnsi="Tahoma" w:cs="Tahoma"/>
                <w:sz w:val="18"/>
                <w:szCs w:val="18"/>
              </w:rPr>
              <w:t>ga</w:t>
            </w:r>
            <w:r w:rsidRPr="002021B4">
              <w:rPr>
                <w:rFonts w:ascii="Tahoma" w:hAnsi="Tahoma" w:cs="Tahoma"/>
                <w:sz w:val="18"/>
                <w:szCs w:val="18"/>
              </w:rPr>
              <w:t xml:space="preserve"> bo naročniku izstavil </w:t>
            </w:r>
            <w:r>
              <w:rPr>
                <w:rFonts w:ascii="Tahoma" w:hAnsi="Tahoma" w:cs="Tahoma"/>
                <w:sz w:val="18"/>
                <w:szCs w:val="18"/>
              </w:rPr>
              <w:t>izvajalec.</w:t>
            </w:r>
          </w:p>
          <w:p w14:paraId="3DE73AC4" w14:textId="77777777" w:rsidR="00353517" w:rsidRDefault="00353517" w:rsidP="00A334FA">
            <w:pPr>
              <w:keepNext/>
              <w:keepLines/>
              <w:jc w:val="both"/>
              <w:rPr>
                <w:rFonts w:ascii="Tahoma" w:hAnsi="Tahoma" w:cs="Tahoma"/>
                <w:sz w:val="18"/>
                <w:szCs w:val="18"/>
              </w:rPr>
            </w:pPr>
          </w:p>
          <w:p w14:paraId="541FD7D5" w14:textId="68EF8E28" w:rsidR="00353517" w:rsidRPr="00A75A08" w:rsidRDefault="00353517" w:rsidP="00A334FA">
            <w:pPr>
              <w:keepNext/>
              <w:keepLines/>
              <w:jc w:val="both"/>
              <w:rPr>
                <w:rFonts w:ascii="Tahoma" w:hAnsi="Tahoma" w:cs="Tahoma"/>
                <w:sz w:val="18"/>
                <w:szCs w:val="18"/>
              </w:rPr>
            </w:pPr>
            <w:r w:rsidRPr="002021B4">
              <w:rPr>
                <w:rFonts w:ascii="Tahoma" w:hAnsi="Tahoma" w:cs="Tahoma"/>
                <w:sz w:val="18"/>
                <w:szCs w:val="18"/>
              </w:rPr>
              <w:t>Obkrožite/označite</w:t>
            </w:r>
            <w:r w:rsidRPr="002021B4">
              <w:rPr>
                <w:rFonts w:ascii="Tahoma" w:hAnsi="Tahoma" w:cs="Tahoma"/>
                <w:sz w:val="18"/>
                <w:szCs w:val="18"/>
              </w:rPr>
              <w:tab/>
            </w:r>
            <w:r>
              <w:rPr>
                <w:rFonts w:ascii="Tahoma" w:hAnsi="Tahoma" w:cs="Tahoma"/>
                <w:sz w:val="18"/>
                <w:szCs w:val="18"/>
              </w:rPr>
              <w:t xml:space="preserve">                                   </w:t>
            </w:r>
            <w:r w:rsidRPr="002021B4">
              <w:rPr>
                <w:rFonts w:ascii="Tahoma" w:hAnsi="Tahoma" w:cs="Tahoma"/>
                <w:sz w:val="18"/>
                <w:szCs w:val="18"/>
              </w:rPr>
              <w:t>DA</w:t>
            </w:r>
            <w:r w:rsidRPr="002021B4">
              <w:rPr>
                <w:rFonts w:ascii="Tahoma" w:hAnsi="Tahoma" w:cs="Tahoma"/>
                <w:sz w:val="18"/>
                <w:szCs w:val="18"/>
              </w:rPr>
              <w:tab/>
            </w:r>
            <w:r>
              <w:rPr>
                <w:rFonts w:ascii="Tahoma" w:hAnsi="Tahoma" w:cs="Tahoma"/>
                <w:sz w:val="18"/>
                <w:szCs w:val="18"/>
              </w:rPr>
              <w:t xml:space="preserve">                               </w:t>
            </w:r>
            <w:r w:rsidRPr="002021B4">
              <w:rPr>
                <w:rFonts w:ascii="Tahoma" w:hAnsi="Tahoma" w:cs="Tahoma"/>
                <w:sz w:val="18"/>
                <w:szCs w:val="18"/>
              </w:rPr>
              <w:t>NE</w:t>
            </w:r>
          </w:p>
        </w:tc>
      </w:tr>
      <w:tr w:rsidR="00353517" w:rsidRPr="00A75A08" w14:paraId="044A483F" w14:textId="77777777" w:rsidTr="00584002">
        <w:trPr>
          <w:trHeight w:val="391"/>
          <w:jc w:val="center"/>
        </w:trPr>
        <w:tc>
          <w:tcPr>
            <w:tcW w:w="3397" w:type="dxa"/>
            <w:gridSpan w:val="3"/>
            <w:vMerge w:val="restart"/>
            <w:tcBorders>
              <w:top w:val="single" w:sz="4" w:space="0" w:color="auto"/>
              <w:left w:val="single" w:sz="4" w:space="0" w:color="auto"/>
              <w:right w:val="single" w:sz="4" w:space="0" w:color="auto"/>
            </w:tcBorders>
            <w:vAlign w:val="center"/>
          </w:tcPr>
          <w:p w14:paraId="171258DD" w14:textId="77777777" w:rsidR="00353517" w:rsidRPr="007124F0" w:rsidRDefault="00353517" w:rsidP="00A334FA">
            <w:pPr>
              <w:keepNext/>
              <w:keepLines/>
              <w:jc w:val="both"/>
              <w:rPr>
                <w:rFonts w:ascii="Tahoma" w:hAnsi="Tahoma" w:cs="Tahoma"/>
                <w:sz w:val="16"/>
                <w:szCs w:val="18"/>
              </w:rPr>
            </w:pPr>
            <w:r w:rsidRPr="007124F0">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35E7D740" w14:textId="77777777" w:rsidR="00353517" w:rsidRPr="007124F0" w:rsidRDefault="00353517" w:rsidP="00A334FA">
            <w:pPr>
              <w:keepNext/>
              <w:keepLines/>
              <w:rPr>
                <w:rFonts w:ascii="Tahoma" w:hAnsi="Tahoma" w:cs="Tahoma"/>
                <w:sz w:val="8"/>
                <w:szCs w:val="18"/>
              </w:rPr>
            </w:pPr>
          </w:p>
          <w:p w14:paraId="1A39783C" w14:textId="77777777" w:rsidR="00353517" w:rsidRPr="007124F0" w:rsidRDefault="00353517" w:rsidP="00A334FA">
            <w:pPr>
              <w:keepNext/>
              <w:keepLines/>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29C6624D" w14:textId="77777777" w:rsidR="00353517" w:rsidRPr="007124F0" w:rsidRDefault="00353517" w:rsidP="00A334FA">
            <w:pPr>
              <w:keepNext/>
              <w:keepLines/>
              <w:rPr>
                <w:rFonts w:ascii="Tahoma" w:hAnsi="Tahoma" w:cs="Tahoma"/>
                <w:i/>
                <w:sz w:val="8"/>
                <w:szCs w:val="18"/>
              </w:rPr>
            </w:pPr>
          </w:p>
          <w:p w14:paraId="3AB5E8E8" w14:textId="77777777" w:rsidR="00353517" w:rsidRPr="00A75A08" w:rsidRDefault="00353517" w:rsidP="00A334FA">
            <w:pPr>
              <w:keepNext/>
              <w:keepLines/>
              <w:jc w:val="both"/>
              <w:rPr>
                <w:rFonts w:ascii="Tahoma" w:hAnsi="Tahoma" w:cs="Tahoma"/>
                <w:sz w:val="18"/>
                <w:szCs w:val="18"/>
              </w:rPr>
            </w:pPr>
            <w:r w:rsidRPr="007124F0">
              <w:rPr>
                <w:rFonts w:ascii="Tahoma" w:hAnsi="Tahoma" w:cs="Tahoma"/>
                <w:i/>
                <w:sz w:val="16"/>
                <w:szCs w:val="18"/>
              </w:rPr>
              <w:t>EMŠO se potrebuje zgolj zaradi potreb pri preverjanju nekaznovanosti v e-Dosje-u</w:t>
            </w:r>
          </w:p>
        </w:tc>
        <w:tc>
          <w:tcPr>
            <w:tcW w:w="2750" w:type="dxa"/>
            <w:gridSpan w:val="2"/>
            <w:tcBorders>
              <w:top w:val="single" w:sz="4" w:space="0" w:color="auto"/>
              <w:left w:val="single" w:sz="4" w:space="0" w:color="auto"/>
              <w:bottom w:val="single" w:sz="4" w:space="0" w:color="auto"/>
              <w:right w:val="single" w:sz="4" w:space="0" w:color="auto"/>
            </w:tcBorders>
            <w:vAlign w:val="center"/>
          </w:tcPr>
          <w:p w14:paraId="6FB4EA50" w14:textId="77777777" w:rsidR="00353517" w:rsidRPr="00A75A08" w:rsidRDefault="00353517" w:rsidP="00A334FA">
            <w:pPr>
              <w:keepNext/>
              <w:keepLines/>
              <w:jc w:val="both"/>
              <w:rPr>
                <w:rFonts w:ascii="Tahoma" w:hAnsi="Tahoma" w:cs="Tahoma"/>
                <w:sz w:val="18"/>
                <w:szCs w:val="18"/>
              </w:rPr>
            </w:pPr>
            <w:r>
              <w:rPr>
                <w:rFonts w:ascii="Tahoma" w:hAnsi="Tahoma" w:cs="Tahoma"/>
                <w:sz w:val="18"/>
                <w:szCs w:val="18"/>
              </w:rPr>
              <w:t>Ime in priimek</w:t>
            </w:r>
          </w:p>
        </w:tc>
        <w:tc>
          <w:tcPr>
            <w:tcW w:w="3204" w:type="dxa"/>
            <w:gridSpan w:val="2"/>
            <w:tcBorders>
              <w:top w:val="single" w:sz="4" w:space="0" w:color="auto"/>
              <w:left w:val="single" w:sz="4" w:space="0" w:color="auto"/>
              <w:bottom w:val="single" w:sz="4" w:space="0" w:color="auto"/>
              <w:right w:val="single" w:sz="4" w:space="0" w:color="auto"/>
            </w:tcBorders>
            <w:vAlign w:val="center"/>
          </w:tcPr>
          <w:p w14:paraId="0A8DFDB2" w14:textId="77777777" w:rsidR="00353517" w:rsidRPr="00A75A08" w:rsidRDefault="00353517" w:rsidP="00A334FA">
            <w:pPr>
              <w:keepNext/>
              <w:keepLines/>
              <w:jc w:val="both"/>
              <w:rPr>
                <w:rFonts w:ascii="Tahoma" w:hAnsi="Tahoma" w:cs="Tahoma"/>
                <w:sz w:val="18"/>
                <w:szCs w:val="18"/>
              </w:rPr>
            </w:pPr>
            <w:r>
              <w:rPr>
                <w:rFonts w:ascii="Tahoma" w:hAnsi="Tahoma" w:cs="Tahoma"/>
                <w:sz w:val="18"/>
                <w:szCs w:val="18"/>
              </w:rPr>
              <w:t>EMŠO</w:t>
            </w:r>
          </w:p>
        </w:tc>
      </w:tr>
      <w:tr w:rsidR="00353517" w:rsidRPr="00A75A08" w14:paraId="4B5D68A9" w14:textId="77777777" w:rsidTr="00584002">
        <w:trPr>
          <w:trHeight w:val="1053"/>
          <w:jc w:val="center"/>
        </w:trPr>
        <w:tc>
          <w:tcPr>
            <w:tcW w:w="3397" w:type="dxa"/>
            <w:gridSpan w:val="3"/>
            <w:vMerge/>
            <w:tcBorders>
              <w:left w:val="single" w:sz="4" w:space="0" w:color="auto"/>
              <w:bottom w:val="single" w:sz="4" w:space="0" w:color="auto"/>
              <w:right w:val="single" w:sz="4" w:space="0" w:color="auto"/>
            </w:tcBorders>
            <w:vAlign w:val="center"/>
          </w:tcPr>
          <w:p w14:paraId="30C23D4E" w14:textId="77777777" w:rsidR="00353517" w:rsidRPr="007124F0" w:rsidRDefault="00353517" w:rsidP="00A334FA">
            <w:pPr>
              <w:keepNext/>
              <w:keepLines/>
              <w:jc w:val="both"/>
              <w:rPr>
                <w:rFonts w:ascii="Tahoma" w:hAnsi="Tahoma" w:cs="Tahoma"/>
                <w:sz w:val="16"/>
                <w:szCs w:val="18"/>
              </w:rPr>
            </w:pPr>
          </w:p>
        </w:tc>
        <w:tc>
          <w:tcPr>
            <w:tcW w:w="2750" w:type="dxa"/>
            <w:gridSpan w:val="2"/>
            <w:tcBorders>
              <w:top w:val="single" w:sz="4" w:space="0" w:color="auto"/>
              <w:left w:val="single" w:sz="4" w:space="0" w:color="auto"/>
              <w:bottom w:val="single" w:sz="4" w:space="0" w:color="auto"/>
              <w:right w:val="single" w:sz="4" w:space="0" w:color="auto"/>
            </w:tcBorders>
            <w:vAlign w:val="center"/>
          </w:tcPr>
          <w:p w14:paraId="26B69774" w14:textId="77777777" w:rsidR="00353517" w:rsidRPr="00A75A08" w:rsidRDefault="00353517" w:rsidP="00A334FA">
            <w:pPr>
              <w:keepNext/>
              <w:keepLines/>
              <w:jc w:val="both"/>
              <w:rPr>
                <w:rFonts w:ascii="Tahoma" w:hAnsi="Tahoma" w:cs="Tahoma"/>
                <w:sz w:val="18"/>
                <w:szCs w:val="18"/>
              </w:rPr>
            </w:pPr>
          </w:p>
        </w:tc>
        <w:tc>
          <w:tcPr>
            <w:tcW w:w="3204" w:type="dxa"/>
            <w:gridSpan w:val="2"/>
            <w:tcBorders>
              <w:top w:val="single" w:sz="4" w:space="0" w:color="auto"/>
              <w:left w:val="single" w:sz="4" w:space="0" w:color="auto"/>
              <w:bottom w:val="single" w:sz="4" w:space="0" w:color="auto"/>
              <w:right w:val="single" w:sz="4" w:space="0" w:color="auto"/>
            </w:tcBorders>
            <w:vAlign w:val="center"/>
          </w:tcPr>
          <w:p w14:paraId="45DD06DF" w14:textId="77777777" w:rsidR="00353517" w:rsidRPr="00A75A08" w:rsidRDefault="00353517" w:rsidP="00A334FA">
            <w:pPr>
              <w:keepNext/>
              <w:keepLines/>
              <w:jc w:val="both"/>
              <w:rPr>
                <w:rFonts w:ascii="Tahoma" w:hAnsi="Tahoma" w:cs="Tahoma"/>
                <w:sz w:val="18"/>
                <w:szCs w:val="18"/>
              </w:rPr>
            </w:pPr>
          </w:p>
        </w:tc>
      </w:tr>
      <w:tr w:rsidR="00353517" w:rsidRPr="00A75A08" w14:paraId="71DE2E47" w14:textId="77777777" w:rsidTr="00584002">
        <w:trPr>
          <w:trHeight w:val="417"/>
          <w:jc w:val="center"/>
        </w:trPr>
        <w:tc>
          <w:tcPr>
            <w:tcW w:w="3397" w:type="dxa"/>
            <w:gridSpan w:val="3"/>
            <w:tcBorders>
              <w:top w:val="single" w:sz="4" w:space="0" w:color="auto"/>
              <w:left w:val="single" w:sz="4" w:space="0" w:color="auto"/>
              <w:bottom w:val="single" w:sz="4" w:space="0" w:color="auto"/>
              <w:right w:val="single" w:sz="4" w:space="0" w:color="auto"/>
            </w:tcBorders>
            <w:vAlign w:val="center"/>
          </w:tcPr>
          <w:p w14:paraId="5984F874" w14:textId="77777777" w:rsidR="00353517" w:rsidRPr="00A75A08" w:rsidRDefault="00353517" w:rsidP="00A334FA">
            <w:pPr>
              <w:keepNext/>
              <w:keepLines/>
              <w:spacing w:line="276" w:lineRule="auto"/>
              <w:jc w:val="both"/>
              <w:rPr>
                <w:rFonts w:ascii="Tahoma" w:hAnsi="Tahoma" w:cs="Tahoma"/>
                <w:sz w:val="18"/>
                <w:szCs w:val="18"/>
              </w:rPr>
            </w:pPr>
            <w:r w:rsidRPr="00A75A08">
              <w:rPr>
                <w:rFonts w:ascii="Tahoma" w:hAnsi="Tahoma" w:cs="Tahoma"/>
                <w:sz w:val="18"/>
                <w:szCs w:val="18"/>
              </w:rPr>
              <w:t xml:space="preserve">Matična številka </w:t>
            </w:r>
            <w:r>
              <w:rPr>
                <w:rFonts w:ascii="Tahoma" w:hAnsi="Tahoma" w:cs="Tahoma"/>
                <w:sz w:val="18"/>
                <w:szCs w:val="18"/>
              </w:rPr>
              <w:t>podizvajalca</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5D3C6AE8" w14:textId="77777777" w:rsidR="00353517" w:rsidRPr="00A75A08" w:rsidRDefault="00353517" w:rsidP="00A334FA">
            <w:pPr>
              <w:keepNext/>
              <w:keepLines/>
              <w:spacing w:line="276" w:lineRule="auto"/>
              <w:jc w:val="both"/>
              <w:rPr>
                <w:rFonts w:ascii="Tahoma" w:hAnsi="Tahoma" w:cs="Tahoma"/>
                <w:sz w:val="18"/>
                <w:szCs w:val="18"/>
              </w:rPr>
            </w:pPr>
          </w:p>
        </w:tc>
      </w:tr>
      <w:tr w:rsidR="00353517" w:rsidRPr="00A75A08" w14:paraId="75832A79" w14:textId="77777777" w:rsidTr="00584002">
        <w:trPr>
          <w:trHeight w:val="423"/>
          <w:jc w:val="center"/>
        </w:trPr>
        <w:tc>
          <w:tcPr>
            <w:tcW w:w="3397" w:type="dxa"/>
            <w:gridSpan w:val="3"/>
            <w:tcBorders>
              <w:top w:val="single" w:sz="4" w:space="0" w:color="auto"/>
              <w:left w:val="single" w:sz="4" w:space="0" w:color="auto"/>
              <w:bottom w:val="single" w:sz="4" w:space="0" w:color="auto"/>
              <w:right w:val="single" w:sz="4" w:space="0" w:color="auto"/>
            </w:tcBorders>
            <w:vAlign w:val="center"/>
          </w:tcPr>
          <w:p w14:paraId="73A25E7D" w14:textId="77777777" w:rsidR="00353517" w:rsidRPr="00A75A08" w:rsidRDefault="00353517" w:rsidP="00A334FA">
            <w:pPr>
              <w:keepNext/>
              <w:keepLines/>
              <w:spacing w:line="276" w:lineRule="auto"/>
              <w:jc w:val="both"/>
              <w:rPr>
                <w:rFonts w:ascii="Tahoma" w:hAnsi="Tahoma" w:cs="Tahoma"/>
                <w:sz w:val="18"/>
                <w:szCs w:val="18"/>
              </w:rPr>
            </w:pPr>
            <w:r w:rsidRPr="00A75A08">
              <w:rPr>
                <w:rFonts w:ascii="Tahoma" w:hAnsi="Tahoma" w:cs="Tahoma"/>
                <w:sz w:val="18"/>
                <w:szCs w:val="18"/>
              </w:rPr>
              <w:t xml:space="preserve">Davčna številka </w:t>
            </w:r>
            <w:r>
              <w:rPr>
                <w:rFonts w:ascii="Tahoma" w:hAnsi="Tahoma" w:cs="Tahoma"/>
                <w:sz w:val="18"/>
                <w:szCs w:val="18"/>
              </w:rPr>
              <w:t>podizvajalca</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370FD5A0" w14:textId="77777777" w:rsidR="00353517" w:rsidRPr="00A75A08" w:rsidRDefault="00353517" w:rsidP="00A334FA">
            <w:pPr>
              <w:keepNext/>
              <w:keepLines/>
              <w:spacing w:line="276" w:lineRule="auto"/>
              <w:jc w:val="both"/>
              <w:rPr>
                <w:rFonts w:ascii="Tahoma" w:hAnsi="Tahoma" w:cs="Tahoma"/>
                <w:sz w:val="18"/>
                <w:szCs w:val="18"/>
              </w:rPr>
            </w:pPr>
          </w:p>
        </w:tc>
      </w:tr>
      <w:tr w:rsidR="00EC3F46" w:rsidRPr="00A75A08" w14:paraId="002CD9A7" w14:textId="77777777" w:rsidTr="00584002">
        <w:trPr>
          <w:trHeight w:val="423"/>
          <w:jc w:val="center"/>
        </w:trPr>
        <w:tc>
          <w:tcPr>
            <w:tcW w:w="3397" w:type="dxa"/>
            <w:gridSpan w:val="3"/>
            <w:tcBorders>
              <w:top w:val="single" w:sz="4" w:space="0" w:color="auto"/>
              <w:left w:val="single" w:sz="4" w:space="0" w:color="auto"/>
              <w:bottom w:val="single" w:sz="4" w:space="0" w:color="auto"/>
              <w:right w:val="single" w:sz="4" w:space="0" w:color="auto"/>
            </w:tcBorders>
            <w:vAlign w:val="center"/>
          </w:tcPr>
          <w:p w14:paraId="7C754074" w14:textId="518A7FA1" w:rsidR="00EC3F46" w:rsidRPr="00A75A08" w:rsidRDefault="00EC3F46" w:rsidP="00A334FA">
            <w:pPr>
              <w:keepNext/>
              <w:keepLines/>
              <w:spacing w:line="276" w:lineRule="auto"/>
              <w:jc w:val="both"/>
              <w:rPr>
                <w:rFonts w:ascii="Tahoma" w:hAnsi="Tahoma" w:cs="Tahoma"/>
                <w:sz w:val="18"/>
                <w:szCs w:val="18"/>
              </w:rPr>
            </w:pPr>
            <w:r>
              <w:rPr>
                <w:rFonts w:ascii="Tahoma" w:hAnsi="Tahoma" w:cs="Tahoma"/>
                <w:sz w:val="18"/>
                <w:szCs w:val="18"/>
              </w:rPr>
              <w:t>ID</w:t>
            </w:r>
            <w:r w:rsidRPr="00A75A08">
              <w:rPr>
                <w:rFonts w:ascii="Tahoma" w:hAnsi="Tahoma" w:cs="Tahoma"/>
                <w:sz w:val="18"/>
                <w:szCs w:val="18"/>
              </w:rPr>
              <w:t xml:space="preserve"> številka </w:t>
            </w:r>
            <w:r>
              <w:rPr>
                <w:rFonts w:ascii="Tahoma" w:hAnsi="Tahoma" w:cs="Tahoma"/>
                <w:sz w:val="18"/>
                <w:szCs w:val="18"/>
              </w:rPr>
              <w:t>za DDV podizvajalca</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3936A38B" w14:textId="77777777" w:rsidR="00EC3F46" w:rsidRPr="00A75A08" w:rsidRDefault="00EC3F46" w:rsidP="00A334FA">
            <w:pPr>
              <w:keepNext/>
              <w:keepLines/>
              <w:spacing w:line="276" w:lineRule="auto"/>
              <w:jc w:val="both"/>
              <w:rPr>
                <w:rFonts w:ascii="Tahoma" w:hAnsi="Tahoma" w:cs="Tahoma"/>
                <w:sz w:val="18"/>
                <w:szCs w:val="18"/>
              </w:rPr>
            </w:pPr>
          </w:p>
        </w:tc>
      </w:tr>
      <w:tr w:rsidR="00353517" w:rsidRPr="00A75A08" w14:paraId="10FD1FC8" w14:textId="77777777" w:rsidTr="00584002">
        <w:trPr>
          <w:trHeight w:val="305"/>
          <w:jc w:val="center"/>
        </w:trPr>
        <w:tc>
          <w:tcPr>
            <w:tcW w:w="3397" w:type="dxa"/>
            <w:gridSpan w:val="3"/>
            <w:tcBorders>
              <w:top w:val="single" w:sz="4" w:space="0" w:color="auto"/>
              <w:left w:val="single" w:sz="4" w:space="0" w:color="auto"/>
              <w:bottom w:val="single" w:sz="4" w:space="0" w:color="auto"/>
              <w:right w:val="single" w:sz="4" w:space="0" w:color="auto"/>
            </w:tcBorders>
            <w:vAlign w:val="center"/>
          </w:tcPr>
          <w:p w14:paraId="44014B82" w14:textId="77777777" w:rsidR="00353517" w:rsidRPr="00A75A08" w:rsidRDefault="00353517" w:rsidP="00A334FA">
            <w:pPr>
              <w:keepNext/>
              <w:keepLines/>
              <w:spacing w:line="276" w:lineRule="auto"/>
              <w:jc w:val="both"/>
              <w:rPr>
                <w:rFonts w:ascii="Tahoma" w:hAnsi="Tahoma" w:cs="Tahoma"/>
                <w:sz w:val="18"/>
                <w:szCs w:val="18"/>
              </w:rPr>
            </w:pPr>
            <w:r w:rsidRPr="00A75A08">
              <w:rPr>
                <w:rFonts w:ascii="Tahoma" w:hAnsi="Tahoma" w:cs="Tahoma"/>
                <w:sz w:val="18"/>
                <w:szCs w:val="18"/>
              </w:rPr>
              <w:t xml:space="preserve">Transakcijski račun </w:t>
            </w:r>
            <w:r>
              <w:rPr>
                <w:rFonts w:ascii="Tahoma" w:hAnsi="Tahoma" w:cs="Tahoma"/>
                <w:sz w:val="18"/>
                <w:szCs w:val="18"/>
              </w:rPr>
              <w:t>podizvajalca</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00BA9545" w14:textId="77777777" w:rsidR="00353517" w:rsidRPr="00A75A08" w:rsidRDefault="00353517" w:rsidP="00A334FA">
            <w:pPr>
              <w:keepNext/>
              <w:keepLines/>
              <w:spacing w:line="276" w:lineRule="auto"/>
              <w:jc w:val="both"/>
              <w:rPr>
                <w:rFonts w:ascii="Tahoma" w:hAnsi="Tahoma" w:cs="Tahoma"/>
                <w:sz w:val="18"/>
                <w:szCs w:val="18"/>
              </w:rPr>
            </w:pPr>
          </w:p>
        </w:tc>
      </w:tr>
      <w:tr w:rsidR="00353517" w:rsidRPr="00A75A08" w14:paraId="28FCC187" w14:textId="77777777" w:rsidTr="00584002">
        <w:trPr>
          <w:jc w:val="center"/>
        </w:trPr>
        <w:tc>
          <w:tcPr>
            <w:tcW w:w="3397" w:type="dxa"/>
            <w:gridSpan w:val="3"/>
            <w:vMerge w:val="restart"/>
            <w:tcBorders>
              <w:top w:val="single" w:sz="4" w:space="0" w:color="auto"/>
              <w:left w:val="single" w:sz="4" w:space="0" w:color="auto"/>
              <w:bottom w:val="single" w:sz="4" w:space="0" w:color="auto"/>
              <w:right w:val="single" w:sz="4" w:space="0" w:color="auto"/>
            </w:tcBorders>
            <w:vAlign w:val="center"/>
          </w:tcPr>
          <w:p w14:paraId="59B8F979" w14:textId="77777777" w:rsidR="00353517" w:rsidRPr="00A75A08" w:rsidRDefault="00353517" w:rsidP="00A334FA">
            <w:pPr>
              <w:keepNext/>
              <w:keepLines/>
              <w:jc w:val="both"/>
              <w:rPr>
                <w:rFonts w:ascii="Tahoma" w:hAnsi="Tahoma" w:cs="Tahoma"/>
                <w:sz w:val="18"/>
                <w:szCs w:val="18"/>
              </w:rPr>
            </w:pPr>
            <w:r w:rsidRPr="00A75A08">
              <w:rPr>
                <w:rFonts w:ascii="Tahoma" w:hAnsi="Tahoma" w:cs="Tahoma"/>
                <w:sz w:val="18"/>
                <w:szCs w:val="18"/>
              </w:rPr>
              <w:t xml:space="preserve">Vsak del javnega naročila (storitev/gradnja/blago), ki se oddaja v </w:t>
            </w:r>
            <w:proofErr w:type="spellStart"/>
            <w:r w:rsidRPr="00A75A08">
              <w:rPr>
                <w:rFonts w:ascii="Tahoma" w:hAnsi="Tahoma" w:cs="Tahoma"/>
                <w:sz w:val="18"/>
                <w:szCs w:val="18"/>
              </w:rPr>
              <w:t>podizvajanje</w:t>
            </w:r>
            <w:proofErr w:type="spellEnd"/>
            <w:r w:rsidRPr="00A75A08">
              <w:rPr>
                <w:rFonts w:ascii="Tahoma" w:hAnsi="Tahoma" w:cs="Tahoma"/>
                <w:sz w:val="18"/>
                <w:szCs w:val="18"/>
              </w:rPr>
              <w:t xml:space="preserve"> (vrsta/opis del)</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284776AE" w14:textId="77777777" w:rsidR="00353517" w:rsidRPr="00A75A08" w:rsidRDefault="00353517" w:rsidP="00A334FA">
            <w:pPr>
              <w:keepNext/>
              <w:keepLines/>
              <w:jc w:val="both"/>
              <w:rPr>
                <w:sz w:val="18"/>
                <w:szCs w:val="18"/>
              </w:rPr>
            </w:pPr>
          </w:p>
          <w:p w14:paraId="58A0B997" w14:textId="77777777" w:rsidR="00353517" w:rsidRPr="00A75A08" w:rsidRDefault="00353517" w:rsidP="00A334FA">
            <w:pPr>
              <w:keepNext/>
              <w:keepLines/>
              <w:jc w:val="both"/>
              <w:rPr>
                <w:sz w:val="18"/>
                <w:szCs w:val="18"/>
              </w:rPr>
            </w:pPr>
          </w:p>
        </w:tc>
      </w:tr>
      <w:tr w:rsidR="00353517" w:rsidRPr="00A75A08" w14:paraId="6A1896D6" w14:textId="77777777" w:rsidTr="00584002">
        <w:trPr>
          <w:trHeight w:val="430"/>
          <w:jc w:val="center"/>
        </w:trPr>
        <w:tc>
          <w:tcPr>
            <w:tcW w:w="3397" w:type="dxa"/>
            <w:gridSpan w:val="3"/>
            <w:vMerge/>
            <w:tcBorders>
              <w:top w:val="single" w:sz="4" w:space="0" w:color="auto"/>
              <w:left w:val="single" w:sz="4" w:space="0" w:color="auto"/>
              <w:bottom w:val="single" w:sz="4" w:space="0" w:color="auto"/>
              <w:right w:val="single" w:sz="4" w:space="0" w:color="auto"/>
            </w:tcBorders>
            <w:vAlign w:val="center"/>
            <w:hideMark/>
          </w:tcPr>
          <w:p w14:paraId="0399328F" w14:textId="77777777" w:rsidR="00353517" w:rsidRPr="00A75A08" w:rsidRDefault="00353517" w:rsidP="00A334FA">
            <w:pPr>
              <w:keepNext/>
              <w:keepLines/>
              <w:jc w:val="both"/>
              <w:rPr>
                <w:rFonts w:ascii="Tahoma" w:hAnsi="Tahoma" w:cs="Tahoma"/>
                <w:sz w:val="18"/>
                <w:szCs w:val="18"/>
              </w:rPr>
            </w:pP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27355B9C" w14:textId="77777777" w:rsidR="00353517" w:rsidRPr="00A75A08" w:rsidRDefault="00353517" w:rsidP="00A334FA">
            <w:pPr>
              <w:keepNext/>
              <w:keepLines/>
              <w:jc w:val="both"/>
              <w:rPr>
                <w:sz w:val="18"/>
                <w:szCs w:val="18"/>
              </w:rPr>
            </w:pPr>
          </w:p>
          <w:p w14:paraId="45084A56" w14:textId="77777777" w:rsidR="00353517" w:rsidRPr="00A75A08" w:rsidRDefault="00353517" w:rsidP="00A334FA">
            <w:pPr>
              <w:keepNext/>
              <w:keepLines/>
              <w:jc w:val="both"/>
              <w:rPr>
                <w:sz w:val="18"/>
                <w:szCs w:val="18"/>
              </w:rPr>
            </w:pPr>
          </w:p>
        </w:tc>
      </w:tr>
      <w:tr w:rsidR="00353517" w:rsidRPr="00A75A08" w14:paraId="547548B4" w14:textId="77777777" w:rsidTr="00584002">
        <w:trPr>
          <w:trHeight w:val="588"/>
          <w:jc w:val="center"/>
        </w:trPr>
        <w:tc>
          <w:tcPr>
            <w:tcW w:w="3397" w:type="dxa"/>
            <w:gridSpan w:val="3"/>
            <w:tcBorders>
              <w:top w:val="single" w:sz="4" w:space="0" w:color="auto"/>
              <w:left w:val="single" w:sz="4" w:space="0" w:color="auto"/>
              <w:bottom w:val="single" w:sz="4" w:space="0" w:color="auto"/>
              <w:right w:val="single" w:sz="4" w:space="0" w:color="auto"/>
            </w:tcBorders>
            <w:vAlign w:val="center"/>
          </w:tcPr>
          <w:p w14:paraId="4C5F8887" w14:textId="77777777" w:rsidR="00353517" w:rsidRPr="00A75A08" w:rsidRDefault="00353517" w:rsidP="00A334FA">
            <w:pPr>
              <w:keepNext/>
              <w:keepLines/>
              <w:jc w:val="both"/>
              <w:rPr>
                <w:rFonts w:ascii="Tahoma" w:hAnsi="Tahoma" w:cs="Tahoma"/>
                <w:sz w:val="18"/>
                <w:szCs w:val="18"/>
              </w:rPr>
            </w:pPr>
            <w:r>
              <w:rPr>
                <w:rFonts w:ascii="Tahoma" w:hAnsi="Tahoma" w:cs="Tahoma"/>
                <w:sz w:val="18"/>
                <w:szCs w:val="18"/>
              </w:rPr>
              <w:t>Okvirna količina/d</w:t>
            </w:r>
            <w:r w:rsidRPr="00A75A08">
              <w:rPr>
                <w:rFonts w:ascii="Tahoma" w:hAnsi="Tahoma" w:cs="Tahoma"/>
                <w:sz w:val="18"/>
                <w:szCs w:val="18"/>
              </w:rPr>
              <w:t xml:space="preserve">elež (%) javnega naročila, ki se oddaja v </w:t>
            </w:r>
            <w:proofErr w:type="spellStart"/>
            <w:r w:rsidRPr="00A75A08">
              <w:rPr>
                <w:rFonts w:ascii="Tahoma" w:hAnsi="Tahoma" w:cs="Tahoma"/>
                <w:sz w:val="18"/>
                <w:szCs w:val="18"/>
              </w:rPr>
              <w:t>podizvajanje</w:t>
            </w:r>
            <w:proofErr w:type="spellEnd"/>
            <w:r>
              <w:rPr>
                <w:rFonts w:ascii="Tahoma" w:hAnsi="Tahoma" w:cs="Tahoma"/>
                <w:sz w:val="18"/>
                <w:szCs w:val="18"/>
              </w:rPr>
              <w:t xml:space="preserve"> </w:t>
            </w:r>
            <w:r w:rsidRPr="0072622B">
              <w:rPr>
                <w:rFonts w:ascii="Tahoma" w:hAnsi="Tahoma" w:cs="Tahoma"/>
                <w:i/>
                <w:sz w:val="16"/>
                <w:szCs w:val="18"/>
              </w:rPr>
              <w:t>(obligatorno manj kot 100</w:t>
            </w:r>
            <w:r>
              <w:rPr>
                <w:rFonts w:ascii="Tahoma" w:hAnsi="Tahoma" w:cs="Tahoma"/>
                <w:i/>
                <w:sz w:val="16"/>
                <w:szCs w:val="18"/>
              </w:rPr>
              <w:t xml:space="preserve"> </w:t>
            </w:r>
            <w:r w:rsidRPr="0072622B">
              <w:rPr>
                <w:rFonts w:ascii="Tahoma" w:hAnsi="Tahoma" w:cs="Tahoma"/>
                <w:i/>
                <w:sz w:val="16"/>
                <w:szCs w:val="18"/>
              </w:rPr>
              <w:t>%)</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08057565" w14:textId="77777777" w:rsidR="00353517" w:rsidRPr="00A75A08" w:rsidRDefault="00353517" w:rsidP="00A334FA">
            <w:pPr>
              <w:keepNext/>
              <w:keepLines/>
              <w:jc w:val="both"/>
              <w:rPr>
                <w:sz w:val="18"/>
                <w:szCs w:val="18"/>
              </w:rPr>
            </w:pPr>
          </w:p>
        </w:tc>
      </w:tr>
      <w:tr w:rsidR="00353517" w:rsidRPr="00A75A08" w14:paraId="087A104F" w14:textId="77777777" w:rsidTr="00584002">
        <w:trPr>
          <w:trHeight w:val="347"/>
          <w:jc w:val="center"/>
        </w:trPr>
        <w:tc>
          <w:tcPr>
            <w:tcW w:w="3397" w:type="dxa"/>
            <w:gridSpan w:val="3"/>
            <w:tcBorders>
              <w:top w:val="single" w:sz="4" w:space="0" w:color="auto"/>
              <w:left w:val="single" w:sz="4" w:space="0" w:color="auto"/>
              <w:bottom w:val="single" w:sz="4" w:space="0" w:color="auto"/>
              <w:right w:val="single" w:sz="4" w:space="0" w:color="auto"/>
            </w:tcBorders>
            <w:vAlign w:val="center"/>
          </w:tcPr>
          <w:p w14:paraId="32731741" w14:textId="77777777" w:rsidR="00353517" w:rsidRPr="00A75A08" w:rsidRDefault="00353517" w:rsidP="00A334FA">
            <w:pPr>
              <w:keepNext/>
              <w:keepLines/>
              <w:jc w:val="both"/>
              <w:rPr>
                <w:rFonts w:ascii="Tahoma" w:hAnsi="Tahoma" w:cs="Tahoma"/>
                <w:sz w:val="18"/>
                <w:szCs w:val="18"/>
              </w:rPr>
            </w:pPr>
            <w:r w:rsidRPr="00A75A08">
              <w:rPr>
                <w:rFonts w:ascii="Tahoma" w:hAnsi="Tahoma" w:cs="Tahoma"/>
                <w:sz w:val="18"/>
                <w:szCs w:val="18"/>
              </w:rPr>
              <w:t>Kraj izvedbe</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044FE7BE" w14:textId="77777777" w:rsidR="00353517" w:rsidRPr="00A75A08" w:rsidRDefault="00353517" w:rsidP="00A334FA">
            <w:pPr>
              <w:keepNext/>
              <w:keepLines/>
              <w:jc w:val="both"/>
              <w:rPr>
                <w:sz w:val="18"/>
                <w:szCs w:val="18"/>
              </w:rPr>
            </w:pPr>
          </w:p>
        </w:tc>
      </w:tr>
      <w:tr w:rsidR="00353517" w:rsidRPr="00A75A08" w14:paraId="04CD9DA3" w14:textId="77777777" w:rsidTr="00584002">
        <w:trPr>
          <w:trHeight w:val="339"/>
          <w:jc w:val="center"/>
        </w:trPr>
        <w:tc>
          <w:tcPr>
            <w:tcW w:w="3397" w:type="dxa"/>
            <w:gridSpan w:val="3"/>
            <w:tcBorders>
              <w:top w:val="single" w:sz="4" w:space="0" w:color="auto"/>
              <w:left w:val="single" w:sz="4" w:space="0" w:color="auto"/>
              <w:bottom w:val="single" w:sz="4" w:space="0" w:color="auto"/>
              <w:right w:val="single" w:sz="4" w:space="0" w:color="auto"/>
            </w:tcBorders>
            <w:vAlign w:val="center"/>
          </w:tcPr>
          <w:p w14:paraId="4DD06796" w14:textId="77777777" w:rsidR="00353517" w:rsidRPr="00A75A08" w:rsidRDefault="00353517" w:rsidP="00A334FA">
            <w:pPr>
              <w:keepNext/>
              <w:keepLines/>
              <w:jc w:val="both"/>
              <w:rPr>
                <w:rFonts w:ascii="Tahoma" w:hAnsi="Tahoma" w:cs="Tahoma"/>
                <w:sz w:val="18"/>
                <w:szCs w:val="18"/>
              </w:rPr>
            </w:pPr>
            <w:r w:rsidRPr="00A75A08">
              <w:rPr>
                <w:rFonts w:ascii="Tahoma" w:hAnsi="Tahoma" w:cs="Tahoma"/>
                <w:sz w:val="18"/>
                <w:szCs w:val="18"/>
              </w:rPr>
              <w:t>Rok izvedbe</w:t>
            </w:r>
          </w:p>
        </w:tc>
        <w:tc>
          <w:tcPr>
            <w:tcW w:w="5954" w:type="dxa"/>
            <w:gridSpan w:val="4"/>
            <w:tcBorders>
              <w:top w:val="single" w:sz="4" w:space="0" w:color="auto"/>
              <w:left w:val="single" w:sz="4" w:space="0" w:color="auto"/>
              <w:bottom w:val="single" w:sz="4" w:space="0" w:color="auto"/>
              <w:right w:val="single" w:sz="4" w:space="0" w:color="auto"/>
            </w:tcBorders>
            <w:vAlign w:val="center"/>
          </w:tcPr>
          <w:p w14:paraId="4F22CADF" w14:textId="77777777" w:rsidR="00353517" w:rsidRPr="00A75A08" w:rsidRDefault="00353517" w:rsidP="00A334FA">
            <w:pPr>
              <w:keepNext/>
              <w:keepLines/>
              <w:jc w:val="both"/>
              <w:rPr>
                <w:sz w:val="18"/>
                <w:szCs w:val="18"/>
              </w:rPr>
            </w:pPr>
          </w:p>
        </w:tc>
      </w:tr>
      <w:tr w:rsidR="00DA075D" w:rsidRPr="00C8579C" w14:paraId="7C8B3067" w14:textId="77777777" w:rsidTr="0058400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1"/>
          <w:wBefore w:w="25" w:type="dxa"/>
          <w:wAfter w:w="218" w:type="dxa"/>
          <w:trHeight w:val="110"/>
        </w:trPr>
        <w:tc>
          <w:tcPr>
            <w:tcW w:w="2846" w:type="dxa"/>
            <w:tcBorders>
              <w:bottom w:val="single" w:sz="4" w:space="0" w:color="auto"/>
            </w:tcBorders>
          </w:tcPr>
          <w:p w14:paraId="0B6CF4D1" w14:textId="77777777" w:rsidR="00DA075D" w:rsidRPr="00C8579C" w:rsidRDefault="00DA075D" w:rsidP="00A62419">
            <w:pPr>
              <w:keepNext/>
              <w:keepLines/>
              <w:jc w:val="both"/>
              <w:rPr>
                <w:rFonts w:ascii="Tahoma" w:hAnsi="Tahoma" w:cs="Tahoma"/>
                <w:snapToGrid w:val="0"/>
                <w:color w:val="000000"/>
              </w:rPr>
            </w:pPr>
          </w:p>
        </w:tc>
        <w:tc>
          <w:tcPr>
            <w:tcW w:w="2562" w:type="dxa"/>
            <w:gridSpan w:val="2"/>
          </w:tcPr>
          <w:p w14:paraId="6DF89B8A" w14:textId="77777777" w:rsidR="00DA075D" w:rsidRPr="00C8579C" w:rsidRDefault="00DA075D" w:rsidP="00707E84">
            <w:pPr>
              <w:keepNext/>
              <w:keepLines/>
              <w:rPr>
                <w:rFonts w:ascii="Tahoma" w:hAnsi="Tahoma" w:cs="Tahoma"/>
                <w:snapToGrid w:val="0"/>
                <w:color w:val="000000"/>
              </w:rPr>
            </w:pPr>
          </w:p>
        </w:tc>
        <w:tc>
          <w:tcPr>
            <w:tcW w:w="3700" w:type="dxa"/>
            <w:gridSpan w:val="2"/>
            <w:tcBorders>
              <w:bottom w:val="single" w:sz="4" w:space="0" w:color="auto"/>
            </w:tcBorders>
          </w:tcPr>
          <w:p w14:paraId="7573F501" w14:textId="77777777" w:rsidR="00DA075D" w:rsidRPr="00C8579C" w:rsidRDefault="00DA075D" w:rsidP="00A62419">
            <w:pPr>
              <w:keepNext/>
              <w:keepLines/>
              <w:tabs>
                <w:tab w:val="left" w:pos="567"/>
                <w:tab w:val="num" w:pos="851"/>
                <w:tab w:val="left" w:pos="993"/>
              </w:tabs>
              <w:jc w:val="both"/>
              <w:rPr>
                <w:rFonts w:ascii="Tahoma" w:hAnsi="Tahoma" w:cs="Tahoma"/>
                <w:snapToGrid w:val="0"/>
                <w:color w:val="000000"/>
                <w:sz w:val="28"/>
              </w:rPr>
            </w:pPr>
          </w:p>
        </w:tc>
      </w:tr>
      <w:tr w:rsidR="00DA075D" w:rsidRPr="00C8579C" w14:paraId="1D3109B5" w14:textId="77777777" w:rsidTr="0058400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1"/>
          <w:wBefore w:w="25" w:type="dxa"/>
          <w:wAfter w:w="218" w:type="dxa"/>
          <w:trHeight w:val="110"/>
        </w:trPr>
        <w:tc>
          <w:tcPr>
            <w:tcW w:w="2846" w:type="dxa"/>
            <w:tcBorders>
              <w:top w:val="single" w:sz="4" w:space="0" w:color="auto"/>
            </w:tcBorders>
          </w:tcPr>
          <w:p w14:paraId="02CCE82B" w14:textId="77777777" w:rsidR="00DA075D" w:rsidRPr="00C8579C" w:rsidRDefault="00DA075D" w:rsidP="00A62419">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62" w:type="dxa"/>
            <w:gridSpan w:val="2"/>
          </w:tcPr>
          <w:p w14:paraId="09F359C5" w14:textId="3EE67FAB" w:rsidR="00DA075D" w:rsidRPr="00C8579C" w:rsidRDefault="00EE4587" w:rsidP="00A62419">
            <w:pPr>
              <w:keepNext/>
              <w:keepLines/>
              <w:jc w:val="center"/>
              <w:rPr>
                <w:rFonts w:ascii="Tahoma" w:hAnsi="Tahoma" w:cs="Tahoma"/>
                <w:snapToGrid w:val="0"/>
                <w:color w:val="000000"/>
              </w:rPr>
            </w:pPr>
            <w:r w:rsidRPr="00C8579C">
              <w:rPr>
                <w:rFonts w:ascii="Tahoma" w:hAnsi="Tahoma" w:cs="Tahoma"/>
                <w:snapToGrid w:val="0"/>
                <w:color w:val="000000"/>
              </w:rPr>
              <w:t>Ž</w:t>
            </w:r>
            <w:r w:rsidR="00DA075D" w:rsidRPr="00C8579C">
              <w:rPr>
                <w:rFonts w:ascii="Tahoma" w:hAnsi="Tahoma" w:cs="Tahoma"/>
                <w:snapToGrid w:val="0"/>
                <w:color w:val="000000"/>
              </w:rPr>
              <w:t>ig</w:t>
            </w:r>
          </w:p>
        </w:tc>
        <w:tc>
          <w:tcPr>
            <w:tcW w:w="3700" w:type="dxa"/>
            <w:gridSpan w:val="2"/>
            <w:tcBorders>
              <w:top w:val="single" w:sz="4" w:space="0" w:color="auto"/>
            </w:tcBorders>
          </w:tcPr>
          <w:p w14:paraId="57C78B1F" w14:textId="77777777" w:rsidR="00DA075D" w:rsidRPr="00C8579C" w:rsidRDefault="00DA075D" w:rsidP="00A62419">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Ime in priimek ter</w:t>
            </w:r>
            <w:r w:rsidRPr="00C8579C">
              <w:rPr>
                <w:rFonts w:ascii="Tahoma" w:hAnsi="Tahoma" w:cs="Tahoma"/>
                <w:snapToGrid w:val="0"/>
                <w:color w:val="000000"/>
              </w:rPr>
              <w:t xml:space="preserve"> podpis</w:t>
            </w:r>
            <w:r>
              <w:rPr>
                <w:rFonts w:ascii="Tahoma" w:hAnsi="Tahoma" w:cs="Tahoma"/>
                <w:snapToGrid w:val="0"/>
                <w:color w:val="000000"/>
              </w:rPr>
              <w:t xml:space="preserve"> odgovorne osebe </w:t>
            </w:r>
            <w:r>
              <w:rPr>
                <w:rFonts w:ascii="Tahoma" w:hAnsi="Tahoma" w:cs="Tahoma"/>
                <w:b/>
                <w:snapToGrid w:val="0"/>
                <w:color w:val="000000"/>
              </w:rPr>
              <w:t>podizvajalca</w:t>
            </w:r>
            <w:r w:rsidRPr="00C8579C">
              <w:rPr>
                <w:rFonts w:ascii="Tahoma" w:hAnsi="Tahoma" w:cs="Tahoma"/>
                <w:snapToGrid w:val="0"/>
                <w:color w:val="000000"/>
              </w:rPr>
              <w:t>)</w:t>
            </w:r>
          </w:p>
        </w:tc>
      </w:tr>
      <w:tr w:rsidR="00DA075D" w:rsidRPr="00C8579C" w14:paraId="385FB473" w14:textId="77777777" w:rsidTr="0058400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1"/>
          <w:wBefore w:w="25" w:type="dxa"/>
          <w:wAfter w:w="218" w:type="dxa"/>
          <w:trHeight w:val="110"/>
        </w:trPr>
        <w:tc>
          <w:tcPr>
            <w:tcW w:w="2846" w:type="dxa"/>
            <w:tcBorders>
              <w:bottom w:val="single" w:sz="4" w:space="0" w:color="auto"/>
            </w:tcBorders>
          </w:tcPr>
          <w:p w14:paraId="3B237D27" w14:textId="77777777" w:rsidR="00DA075D" w:rsidRPr="00C8579C" w:rsidRDefault="00DA075D" w:rsidP="00A62419">
            <w:pPr>
              <w:keepNext/>
              <w:keepLines/>
              <w:jc w:val="both"/>
              <w:rPr>
                <w:rFonts w:ascii="Tahoma" w:hAnsi="Tahoma" w:cs="Tahoma"/>
                <w:snapToGrid w:val="0"/>
                <w:color w:val="000000"/>
              </w:rPr>
            </w:pPr>
          </w:p>
        </w:tc>
        <w:tc>
          <w:tcPr>
            <w:tcW w:w="2562" w:type="dxa"/>
            <w:gridSpan w:val="2"/>
          </w:tcPr>
          <w:p w14:paraId="5B851FCD" w14:textId="77777777" w:rsidR="00DA075D" w:rsidRPr="00C8579C" w:rsidRDefault="00DA075D" w:rsidP="00A62419">
            <w:pPr>
              <w:keepNext/>
              <w:keepLines/>
              <w:jc w:val="center"/>
              <w:rPr>
                <w:rFonts w:ascii="Tahoma" w:hAnsi="Tahoma" w:cs="Tahoma"/>
                <w:snapToGrid w:val="0"/>
                <w:color w:val="000000"/>
              </w:rPr>
            </w:pPr>
          </w:p>
        </w:tc>
        <w:tc>
          <w:tcPr>
            <w:tcW w:w="3700" w:type="dxa"/>
            <w:gridSpan w:val="2"/>
            <w:tcBorders>
              <w:bottom w:val="single" w:sz="4" w:space="0" w:color="auto"/>
            </w:tcBorders>
          </w:tcPr>
          <w:p w14:paraId="1D21E520" w14:textId="77777777" w:rsidR="00DA075D" w:rsidRPr="00C8579C" w:rsidRDefault="00DA075D" w:rsidP="00A62419">
            <w:pPr>
              <w:keepNext/>
              <w:keepLines/>
              <w:tabs>
                <w:tab w:val="left" w:pos="567"/>
                <w:tab w:val="num" w:pos="851"/>
                <w:tab w:val="left" w:pos="993"/>
              </w:tabs>
              <w:jc w:val="both"/>
              <w:rPr>
                <w:rFonts w:ascii="Tahoma" w:hAnsi="Tahoma" w:cs="Tahoma"/>
                <w:snapToGrid w:val="0"/>
                <w:color w:val="000000"/>
                <w:sz w:val="28"/>
              </w:rPr>
            </w:pPr>
          </w:p>
        </w:tc>
      </w:tr>
      <w:tr w:rsidR="00DA075D" w:rsidRPr="00C8579C" w14:paraId="26FE5554" w14:textId="77777777" w:rsidTr="00584002">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firstRow="0" w:lastRow="0" w:firstColumn="0" w:lastColumn="0" w:noHBand="0" w:noVBand="0"/>
        </w:tblPrEx>
        <w:trPr>
          <w:gridBefore w:val="1"/>
          <w:gridAfter w:val="1"/>
          <w:wBefore w:w="25" w:type="dxa"/>
          <w:wAfter w:w="218" w:type="dxa"/>
          <w:trHeight w:val="110"/>
        </w:trPr>
        <w:tc>
          <w:tcPr>
            <w:tcW w:w="2846" w:type="dxa"/>
            <w:tcBorders>
              <w:top w:val="single" w:sz="4" w:space="0" w:color="auto"/>
            </w:tcBorders>
          </w:tcPr>
          <w:p w14:paraId="4A9A5F9E" w14:textId="77777777" w:rsidR="00DA075D" w:rsidRPr="00C8579C" w:rsidRDefault="00DA075D" w:rsidP="00A62419">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62" w:type="dxa"/>
            <w:gridSpan w:val="2"/>
          </w:tcPr>
          <w:p w14:paraId="1F5300F3" w14:textId="7BC1F359" w:rsidR="00DA075D" w:rsidRPr="00C8579C" w:rsidRDefault="00EE4587" w:rsidP="00A62419">
            <w:pPr>
              <w:keepNext/>
              <w:keepLines/>
              <w:jc w:val="center"/>
              <w:rPr>
                <w:rFonts w:ascii="Tahoma" w:hAnsi="Tahoma" w:cs="Tahoma"/>
                <w:snapToGrid w:val="0"/>
                <w:color w:val="000000"/>
              </w:rPr>
            </w:pPr>
            <w:r w:rsidRPr="00C8579C">
              <w:rPr>
                <w:rFonts w:ascii="Tahoma" w:hAnsi="Tahoma" w:cs="Tahoma"/>
                <w:snapToGrid w:val="0"/>
                <w:color w:val="000000"/>
              </w:rPr>
              <w:t>Ž</w:t>
            </w:r>
            <w:r w:rsidR="00DA075D" w:rsidRPr="00C8579C">
              <w:rPr>
                <w:rFonts w:ascii="Tahoma" w:hAnsi="Tahoma" w:cs="Tahoma"/>
                <w:snapToGrid w:val="0"/>
                <w:color w:val="000000"/>
              </w:rPr>
              <w:t>ig</w:t>
            </w:r>
          </w:p>
        </w:tc>
        <w:tc>
          <w:tcPr>
            <w:tcW w:w="3700" w:type="dxa"/>
            <w:gridSpan w:val="2"/>
            <w:tcBorders>
              <w:top w:val="single" w:sz="4" w:space="0" w:color="auto"/>
            </w:tcBorders>
          </w:tcPr>
          <w:p w14:paraId="2087357D" w14:textId="77777777" w:rsidR="002F0739" w:rsidRDefault="00DA075D" w:rsidP="00A62419">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FF7983">
              <w:rPr>
                <w:rFonts w:ascii="Tahoma" w:hAnsi="Tahoma" w:cs="Tahoma"/>
                <w:b/>
                <w:snapToGrid w:val="0"/>
                <w:color w:val="000000"/>
              </w:rPr>
              <w:t>ponudnika</w:t>
            </w:r>
            <w:r w:rsidRPr="00C8579C">
              <w:rPr>
                <w:rFonts w:ascii="Tahoma" w:hAnsi="Tahoma" w:cs="Tahoma"/>
                <w:snapToGrid w:val="0"/>
                <w:color w:val="000000"/>
              </w:rPr>
              <w:t>)</w:t>
            </w:r>
          </w:p>
          <w:p w14:paraId="4E5827DE" w14:textId="66FA0463" w:rsidR="00707E84" w:rsidRPr="00C8579C" w:rsidRDefault="00707E84" w:rsidP="00A62419">
            <w:pPr>
              <w:keepNext/>
              <w:keepLines/>
              <w:jc w:val="both"/>
              <w:rPr>
                <w:rFonts w:ascii="Tahoma" w:hAnsi="Tahoma" w:cs="Tahoma"/>
                <w:snapToGrid w:val="0"/>
                <w:color w:val="000000"/>
              </w:rPr>
            </w:pPr>
          </w:p>
        </w:tc>
      </w:tr>
    </w:tbl>
    <w:p w14:paraId="0475E3BF" w14:textId="77777777" w:rsidR="00CA56A1" w:rsidRPr="00A75A08" w:rsidRDefault="00CA56A1" w:rsidP="00A62419">
      <w:pPr>
        <w:keepNext/>
        <w:keepLines/>
        <w:ind w:left="851" w:hanging="851"/>
        <w:jc w:val="both"/>
        <w:rPr>
          <w:rFonts w:ascii="Tahoma" w:hAnsi="Tahoma" w:cs="Tahoma"/>
          <w:i/>
          <w:sz w:val="16"/>
          <w:szCs w:val="18"/>
          <w:lang w:eastAsia="ar-SA"/>
        </w:rPr>
      </w:pPr>
      <w:r w:rsidRPr="00A75A08">
        <w:rPr>
          <w:rFonts w:ascii="Tahoma" w:hAnsi="Tahoma" w:cs="Tahoma"/>
          <w:b/>
          <w:i/>
          <w:sz w:val="16"/>
          <w:szCs w:val="18"/>
          <w:lang w:eastAsia="ar-SA"/>
        </w:rPr>
        <w:t xml:space="preserve">Opomba:  </w:t>
      </w:r>
      <w:r w:rsidRPr="00A75A08">
        <w:rPr>
          <w:rFonts w:ascii="Tahoma" w:hAnsi="Tahoma" w:cs="Tahoma"/>
          <w:i/>
          <w:sz w:val="16"/>
          <w:szCs w:val="18"/>
          <w:lang w:eastAsia="ar-SA"/>
        </w:rPr>
        <w:t xml:space="preserve">Obrazec velja tudi za primer, da se je gospodarski subjekt odločil oddati del javnega naročila v </w:t>
      </w:r>
      <w:proofErr w:type="spellStart"/>
      <w:r w:rsidRPr="00A75A08">
        <w:rPr>
          <w:rFonts w:ascii="Tahoma" w:hAnsi="Tahoma" w:cs="Tahoma"/>
          <w:i/>
          <w:sz w:val="16"/>
          <w:szCs w:val="18"/>
          <w:lang w:eastAsia="ar-SA"/>
        </w:rPr>
        <w:t>podizvajanje</w:t>
      </w:r>
      <w:proofErr w:type="spellEnd"/>
      <w:r w:rsidRPr="00A75A08">
        <w:rPr>
          <w:rFonts w:ascii="Tahoma" w:hAnsi="Tahoma" w:cs="Tahoma"/>
          <w:i/>
          <w:sz w:val="16"/>
          <w:szCs w:val="18"/>
          <w:lang w:eastAsia="ar-SA"/>
        </w:rPr>
        <w:t xml:space="preserve"> in za izvedbo  tega dela uporablja tudi podizvajalčeve zmogljivosti, </w:t>
      </w:r>
      <w:r>
        <w:rPr>
          <w:rFonts w:ascii="Tahoma" w:hAnsi="Tahoma" w:cs="Tahoma"/>
          <w:i/>
          <w:sz w:val="16"/>
          <w:szCs w:val="18"/>
          <w:lang w:eastAsia="ar-SA"/>
        </w:rPr>
        <w:t>zato temu podizvajalcu Priloge 4/2 ni potrebno izpolniti</w:t>
      </w:r>
      <w:r w:rsidRPr="00A75A08">
        <w:rPr>
          <w:rFonts w:ascii="Tahoma" w:hAnsi="Tahoma" w:cs="Tahoma"/>
          <w:i/>
          <w:sz w:val="16"/>
          <w:szCs w:val="18"/>
          <w:lang w:eastAsia="ar-SA"/>
        </w:rPr>
        <w:t>. V tem primeru se v obrazcu navedejo tudi vse zmogljivost podizvajalca, ki jih bo uporabil ponudnik.</w:t>
      </w:r>
    </w:p>
    <w:p w14:paraId="02E4850E" w14:textId="2241A4DC" w:rsidR="00353517" w:rsidRDefault="00CA56A1" w:rsidP="00A62419">
      <w:pPr>
        <w:keepNext/>
        <w:keepLines/>
        <w:rPr>
          <w:sz w:val="18"/>
        </w:rPr>
      </w:pPr>
      <w:r w:rsidRPr="00A75A08">
        <w:rPr>
          <w:rFonts w:ascii="Tahoma" w:hAnsi="Tahoma" w:cs="Tahoma"/>
          <w:b/>
          <w:i/>
          <w:sz w:val="16"/>
          <w:szCs w:val="18"/>
          <w:lang w:eastAsia="ar-SA"/>
        </w:rPr>
        <w:t>Navodilo</w:t>
      </w:r>
      <w:r w:rsidRPr="00A75A08">
        <w:rPr>
          <w:rFonts w:ascii="Tahoma" w:hAnsi="Tahoma" w:cs="Tahoma"/>
          <w:i/>
          <w:sz w:val="16"/>
          <w:szCs w:val="18"/>
          <w:lang w:eastAsia="ar-SA"/>
        </w:rPr>
        <w:t>: Obrazec se po potrebi kopira!</w:t>
      </w:r>
      <w:r w:rsidRPr="00A75A08">
        <w:rPr>
          <w:sz w:val="18"/>
        </w:rPr>
        <w:t xml:space="preserve"> </w:t>
      </w:r>
    </w:p>
    <w:p w14:paraId="4B5E5DBE" w14:textId="2B62E543" w:rsidR="00584002" w:rsidRDefault="00584002">
      <w:pPr>
        <w:rPr>
          <w:sz w:val="18"/>
        </w:rPr>
      </w:pPr>
      <w:r>
        <w:rPr>
          <w:sz w:val="18"/>
        </w:rPr>
        <w:br w:type="page"/>
      </w: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161"/>
        <w:gridCol w:w="1985"/>
        <w:gridCol w:w="567"/>
      </w:tblGrid>
      <w:tr w:rsidR="0001215F" w:rsidRPr="0001215F" w14:paraId="3114A430" w14:textId="77777777" w:rsidTr="00486DA6">
        <w:tc>
          <w:tcPr>
            <w:tcW w:w="608" w:type="dxa"/>
            <w:tcBorders>
              <w:right w:val="nil"/>
            </w:tcBorders>
          </w:tcPr>
          <w:p w14:paraId="3D848926" w14:textId="77777777" w:rsidR="0001215F" w:rsidRPr="0001215F" w:rsidRDefault="0001215F" w:rsidP="0001215F">
            <w:pPr>
              <w:keepNext/>
              <w:keepLines/>
              <w:jc w:val="both"/>
              <w:rPr>
                <w:rFonts w:ascii="Tahoma" w:hAnsi="Tahoma" w:cs="Tahoma"/>
              </w:rPr>
            </w:pPr>
            <w:r w:rsidRPr="0001215F">
              <w:lastRenderedPageBreak/>
              <w:br w:type="page"/>
            </w:r>
            <w:r w:rsidRPr="0001215F">
              <w:br w:type="page"/>
            </w:r>
            <w:r w:rsidRPr="0001215F">
              <w:br w:type="page"/>
            </w:r>
            <w:r w:rsidRPr="0001215F">
              <w:br w:type="page"/>
            </w:r>
            <w:r w:rsidRPr="0001215F">
              <w:rPr>
                <w:rFonts w:ascii="Tahoma" w:hAnsi="Tahoma" w:cs="Tahoma"/>
              </w:rPr>
              <w:br w:type="page"/>
            </w:r>
            <w:r w:rsidRPr="0001215F">
              <w:rPr>
                <w:rFonts w:ascii="Tahoma" w:hAnsi="Tahoma" w:cs="Tahoma"/>
                <w:b/>
              </w:rPr>
              <w:br w:type="page"/>
            </w:r>
            <w:r w:rsidRPr="0001215F">
              <w:rPr>
                <w:rFonts w:ascii="Tahoma" w:hAnsi="Tahoma" w:cs="Tahoma"/>
              </w:rPr>
              <w:br w:type="page"/>
            </w:r>
          </w:p>
        </w:tc>
        <w:tc>
          <w:tcPr>
            <w:tcW w:w="6161" w:type="dxa"/>
            <w:tcBorders>
              <w:left w:val="nil"/>
              <w:right w:val="single" w:sz="4" w:space="0" w:color="auto"/>
            </w:tcBorders>
            <w:vAlign w:val="bottom"/>
          </w:tcPr>
          <w:p w14:paraId="208E4FAC" w14:textId="77777777" w:rsidR="0001215F" w:rsidRPr="0001215F" w:rsidRDefault="0001215F" w:rsidP="0001215F">
            <w:pPr>
              <w:keepNext/>
              <w:keepLines/>
              <w:rPr>
                <w:rFonts w:ascii="Tahoma" w:hAnsi="Tahoma" w:cs="Tahoma"/>
              </w:rPr>
            </w:pPr>
            <w:r w:rsidRPr="0001215F">
              <w:rPr>
                <w:rFonts w:ascii="Tahoma" w:eastAsia="Calibri" w:hAnsi="Tahoma" w:cs="Tahoma"/>
              </w:rPr>
              <w:t>POOBLASTILO PONUDNIKA</w:t>
            </w:r>
          </w:p>
        </w:tc>
        <w:tc>
          <w:tcPr>
            <w:tcW w:w="1985" w:type="dxa"/>
            <w:tcBorders>
              <w:top w:val="single" w:sz="4" w:space="0" w:color="auto"/>
              <w:left w:val="single" w:sz="4" w:space="0" w:color="auto"/>
              <w:bottom w:val="single" w:sz="4" w:space="0" w:color="auto"/>
              <w:right w:val="nil"/>
            </w:tcBorders>
          </w:tcPr>
          <w:p w14:paraId="0E933D4C" w14:textId="77777777" w:rsidR="0001215F" w:rsidRPr="0001215F" w:rsidRDefault="0001215F" w:rsidP="0001215F">
            <w:pPr>
              <w:keepNext/>
              <w:keepLines/>
              <w:ind w:left="-74" w:right="-207"/>
              <w:jc w:val="both"/>
              <w:rPr>
                <w:rFonts w:ascii="Tahoma" w:hAnsi="Tahoma" w:cs="Tahoma"/>
                <w:b/>
                <w:iCs/>
              </w:rPr>
            </w:pPr>
            <w:r w:rsidRPr="0001215F">
              <w:rPr>
                <w:rFonts w:ascii="Tahoma" w:hAnsi="Tahoma" w:cs="Tahoma"/>
                <w:b/>
                <w:iCs/>
              </w:rPr>
              <w:t xml:space="preserve">  Obrazec 1 k Prilogi </w:t>
            </w:r>
          </w:p>
        </w:tc>
        <w:tc>
          <w:tcPr>
            <w:tcW w:w="567" w:type="dxa"/>
            <w:tcBorders>
              <w:top w:val="single" w:sz="4" w:space="0" w:color="auto"/>
              <w:left w:val="nil"/>
              <w:bottom w:val="single" w:sz="4" w:space="0" w:color="auto"/>
              <w:right w:val="single" w:sz="4" w:space="0" w:color="auto"/>
            </w:tcBorders>
          </w:tcPr>
          <w:p w14:paraId="41A34ED9" w14:textId="77777777" w:rsidR="0001215F" w:rsidRPr="0001215F" w:rsidRDefault="0001215F" w:rsidP="0001215F">
            <w:pPr>
              <w:keepNext/>
              <w:keepLines/>
              <w:ind w:right="-62"/>
              <w:jc w:val="both"/>
              <w:rPr>
                <w:rFonts w:ascii="Tahoma" w:hAnsi="Tahoma" w:cs="Tahoma"/>
                <w:b/>
                <w:iCs/>
              </w:rPr>
            </w:pPr>
            <w:r w:rsidRPr="0001215F">
              <w:rPr>
                <w:rFonts w:ascii="Tahoma" w:hAnsi="Tahoma" w:cs="Tahoma"/>
                <w:b/>
                <w:iCs/>
              </w:rPr>
              <w:t xml:space="preserve"> 4/1  </w:t>
            </w:r>
          </w:p>
        </w:tc>
      </w:tr>
    </w:tbl>
    <w:p w14:paraId="300B5339" w14:textId="77777777" w:rsidR="0001215F" w:rsidRPr="00A75A08" w:rsidRDefault="0001215F" w:rsidP="00A62419">
      <w:pPr>
        <w:keepNext/>
        <w:keepLines/>
        <w:ind w:right="-143"/>
        <w:jc w:val="both"/>
        <w:rPr>
          <w:rFonts w:ascii="Tahoma" w:hAnsi="Tahoma" w:cs="Tahoma"/>
          <w:sz w:val="24"/>
        </w:rPr>
      </w:pPr>
    </w:p>
    <w:p w14:paraId="2F229E43" w14:textId="77777777" w:rsidR="00CA56A1" w:rsidRPr="00A75A08" w:rsidRDefault="00CA56A1" w:rsidP="00A62419">
      <w:pPr>
        <w:keepNext/>
        <w:keepLines/>
        <w:rPr>
          <w:rFonts w:ascii="Tahoma" w:hAnsi="Tahoma" w:cs="Tahoma"/>
        </w:rPr>
      </w:pPr>
      <w:r w:rsidRPr="00A75A08">
        <w:rPr>
          <w:rFonts w:ascii="Tahoma" w:hAnsi="Tahoma" w:cs="Tahoma"/>
        </w:rPr>
        <w:t>Ponudnik: ________________________________________________________________________</w:t>
      </w:r>
      <w:r>
        <w:rPr>
          <w:rFonts w:ascii="Tahoma" w:hAnsi="Tahoma" w:cs="Tahoma"/>
        </w:rPr>
        <w:t>____</w:t>
      </w:r>
      <w:r w:rsidRPr="00A75A08">
        <w:rPr>
          <w:rFonts w:ascii="Tahoma" w:hAnsi="Tahoma" w:cs="Tahoma"/>
        </w:rPr>
        <w:t>_____</w:t>
      </w:r>
    </w:p>
    <w:p w14:paraId="5E1E3353" w14:textId="77777777" w:rsidR="00CA56A1" w:rsidRPr="00A75A08" w:rsidRDefault="00CA56A1" w:rsidP="00A62419">
      <w:pPr>
        <w:keepNext/>
        <w:keepLines/>
        <w:rPr>
          <w:rFonts w:ascii="Tahoma" w:hAnsi="Tahoma" w:cs="Tahoma"/>
        </w:rPr>
      </w:pPr>
    </w:p>
    <w:p w14:paraId="47A3DFD4" w14:textId="16755445" w:rsidR="00CA56A1" w:rsidRPr="00A75A08" w:rsidRDefault="00CA56A1" w:rsidP="00A62419">
      <w:pPr>
        <w:keepNext/>
        <w:keepLines/>
        <w:ind w:right="-143"/>
        <w:jc w:val="both"/>
        <w:rPr>
          <w:rFonts w:ascii="Tahoma" w:hAnsi="Tahoma" w:cs="Tahoma"/>
          <w:b/>
        </w:rPr>
      </w:pPr>
      <w:r w:rsidRPr="00A75A08">
        <w:rPr>
          <w:rFonts w:ascii="Tahoma" w:hAnsi="Tahoma" w:cs="Tahoma"/>
        </w:rPr>
        <w:t>za izvedbo javnega naročila</w:t>
      </w:r>
      <w:r w:rsidRPr="00A75A08">
        <w:rPr>
          <w:rFonts w:ascii="Tahoma" w:hAnsi="Tahoma" w:cs="Tahoma"/>
          <w:b/>
        </w:rPr>
        <w:t xml:space="preserve"> </w:t>
      </w:r>
      <w:r w:rsidRPr="00A75A08">
        <w:rPr>
          <w:rFonts w:ascii="Tahoma" w:hAnsi="Tahoma" w:cs="Tahoma"/>
        </w:rPr>
        <w:t>št</w:t>
      </w:r>
      <w:r w:rsidRPr="00313EE0">
        <w:rPr>
          <w:rFonts w:ascii="Tahoma" w:hAnsi="Tahoma" w:cs="Tahoma"/>
        </w:rPr>
        <w:t>.</w:t>
      </w:r>
      <w:r w:rsidRPr="00313EE0">
        <w:rPr>
          <w:rFonts w:ascii="Tahoma" w:hAnsi="Tahoma" w:cs="Tahoma"/>
          <w:b/>
          <w:sz w:val="24"/>
        </w:rPr>
        <w:t xml:space="preserve"> </w:t>
      </w:r>
      <w:r w:rsidR="0088435B" w:rsidRPr="0088435B">
        <w:rPr>
          <w:rFonts w:ascii="Tahoma" w:hAnsi="Tahoma" w:cs="Tahoma"/>
          <w:b/>
        </w:rPr>
        <w:t xml:space="preserve">VKS-61/25 Vzdrževanje, servisiranje in dobava rezervnih delov ter obnove rezalnih gredi za drobilec MTB za obdobje 36 mesecev </w:t>
      </w:r>
      <w:r w:rsidRPr="00A75A08">
        <w:rPr>
          <w:rFonts w:ascii="Tahoma" w:hAnsi="Tahoma" w:cs="Tahoma"/>
        </w:rPr>
        <w:t>ter v skladu s 94. členom ZJN-3</w:t>
      </w:r>
    </w:p>
    <w:p w14:paraId="74CE9856" w14:textId="77777777" w:rsidR="00CA56A1" w:rsidRPr="00A75A08" w:rsidRDefault="00CA56A1" w:rsidP="00A62419">
      <w:pPr>
        <w:keepNext/>
        <w:keepLines/>
        <w:rPr>
          <w:rFonts w:ascii="Tahoma" w:hAnsi="Tahoma" w:cs="Tahoma"/>
        </w:rPr>
      </w:pPr>
    </w:p>
    <w:p w14:paraId="34B710A8" w14:textId="77777777" w:rsidR="00CA56A1" w:rsidRPr="00A75A08" w:rsidRDefault="00CA56A1" w:rsidP="00A62419">
      <w:pPr>
        <w:keepNext/>
        <w:keepLines/>
        <w:jc w:val="center"/>
        <w:rPr>
          <w:rFonts w:ascii="Tahoma" w:hAnsi="Tahoma" w:cs="Tahoma"/>
          <w:b/>
          <w:sz w:val="22"/>
          <w:szCs w:val="22"/>
        </w:rPr>
      </w:pPr>
      <w:r w:rsidRPr="00A75A08">
        <w:rPr>
          <w:rFonts w:ascii="Tahoma" w:hAnsi="Tahoma" w:cs="Tahoma"/>
          <w:b/>
          <w:sz w:val="22"/>
          <w:szCs w:val="22"/>
        </w:rPr>
        <w:t>POOBLAŠČAMO</w:t>
      </w:r>
    </w:p>
    <w:p w14:paraId="6E06C8C8" w14:textId="77777777" w:rsidR="00CA56A1" w:rsidRPr="00A75A08" w:rsidRDefault="00CA56A1" w:rsidP="00A62419">
      <w:pPr>
        <w:keepNext/>
        <w:keepLines/>
        <w:rPr>
          <w:rFonts w:ascii="Tahoma" w:hAnsi="Tahoma" w:cs="Tahoma"/>
        </w:rPr>
      </w:pPr>
    </w:p>
    <w:p w14:paraId="15519300" w14:textId="77777777" w:rsidR="00CA56A1" w:rsidRPr="00A75A08" w:rsidRDefault="00CA56A1" w:rsidP="00A62419">
      <w:pPr>
        <w:keepNext/>
        <w:keepLines/>
        <w:spacing w:after="120" w:line="276" w:lineRule="auto"/>
        <w:jc w:val="both"/>
        <w:rPr>
          <w:rFonts w:ascii="Tahoma" w:hAnsi="Tahoma" w:cs="Tahoma"/>
        </w:rPr>
      </w:pPr>
      <w:r w:rsidRPr="00A75A08">
        <w:rPr>
          <w:rFonts w:ascii="Tahoma" w:hAnsi="Tahoma" w:cs="Tahoma"/>
        </w:rPr>
        <w:t>nar</w:t>
      </w:r>
      <w:r>
        <w:rPr>
          <w:rFonts w:ascii="Tahoma" w:hAnsi="Tahoma" w:cs="Tahoma"/>
        </w:rPr>
        <w:t xml:space="preserve">očnika predmetnega javnega naročila </w:t>
      </w:r>
      <w:r>
        <w:rPr>
          <w:rFonts w:ascii="Tahoma" w:hAnsi="Tahoma" w:cs="Tahoma"/>
          <w:szCs w:val="22"/>
        </w:rPr>
        <w:t xml:space="preserve">JAVNO PODJETJE VODOVOD KANALIZACIJA </w:t>
      </w:r>
      <w:r w:rsidRPr="00A75A08">
        <w:rPr>
          <w:rFonts w:ascii="Tahoma" w:hAnsi="Tahoma" w:cs="Tahoma"/>
          <w:szCs w:val="22"/>
        </w:rPr>
        <w:t xml:space="preserve">SNAGA d.o.o., </w:t>
      </w:r>
      <w:r>
        <w:rPr>
          <w:rFonts w:ascii="Tahoma" w:hAnsi="Tahoma" w:cs="Tahoma"/>
          <w:szCs w:val="22"/>
        </w:rPr>
        <w:t>Vodovodna cesta</w:t>
      </w:r>
      <w:r w:rsidRPr="00A75A08">
        <w:rPr>
          <w:rFonts w:ascii="Tahoma" w:hAnsi="Tahoma" w:cs="Tahoma"/>
          <w:szCs w:val="22"/>
        </w:rPr>
        <w:t xml:space="preserve"> </w:t>
      </w:r>
      <w:r>
        <w:rPr>
          <w:rFonts w:ascii="Tahoma" w:hAnsi="Tahoma" w:cs="Tahoma"/>
          <w:szCs w:val="22"/>
        </w:rPr>
        <w:t>90</w:t>
      </w:r>
      <w:r w:rsidRPr="00A75A08">
        <w:rPr>
          <w:rFonts w:ascii="Tahoma" w:hAnsi="Tahoma" w:cs="Tahoma"/>
          <w:szCs w:val="22"/>
        </w:rPr>
        <w:t>, 1000</w:t>
      </w:r>
      <w:r>
        <w:rPr>
          <w:rFonts w:ascii="Tahoma" w:hAnsi="Tahoma" w:cs="Tahoma"/>
          <w:szCs w:val="22"/>
        </w:rPr>
        <w:t xml:space="preserve"> Ljubljana,</w:t>
      </w:r>
      <w:r w:rsidRPr="00A75A08">
        <w:rPr>
          <w:rFonts w:ascii="Tahoma" w:hAnsi="Tahoma" w:cs="Tahoma"/>
          <w:szCs w:val="22"/>
        </w:rPr>
        <w:t xml:space="preserve"> </w:t>
      </w:r>
    </w:p>
    <w:p w14:paraId="758121AA" w14:textId="77777777" w:rsidR="00CA56A1" w:rsidRPr="00A75A08" w:rsidRDefault="00CA56A1" w:rsidP="00A62419">
      <w:pPr>
        <w:keepNext/>
        <w:keepLines/>
        <w:spacing w:line="276" w:lineRule="auto"/>
        <w:jc w:val="both"/>
        <w:rPr>
          <w:rFonts w:ascii="Tahoma" w:hAnsi="Tahoma" w:cs="Tahoma"/>
        </w:rPr>
      </w:pPr>
      <w:r w:rsidRPr="00A75A08">
        <w:rPr>
          <w:rFonts w:ascii="Tahoma" w:hAnsi="Tahoma" w:cs="Tahoma"/>
        </w:rPr>
        <w:t>da na podla</w:t>
      </w:r>
      <w:r>
        <w:rPr>
          <w:rFonts w:ascii="Tahoma" w:hAnsi="Tahoma" w:cs="Tahoma"/>
        </w:rPr>
        <w:t>g</w:t>
      </w:r>
      <w:r w:rsidRPr="00A75A08">
        <w:rPr>
          <w:rFonts w:ascii="Tahoma" w:hAnsi="Tahoma" w:cs="Tahoma"/>
        </w:rPr>
        <w:t>i potrjenega računa oziroma situacije neposredno plačuje</w:t>
      </w:r>
      <w:r>
        <w:rPr>
          <w:rFonts w:ascii="Tahoma" w:hAnsi="Tahoma" w:cs="Tahoma"/>
        </w:rPr>
        <w:t>jo</w:t>
      </w:r>
      <w:r w:rsidRPr="00A75A08">
        <w:rPr>
          <w:rFonts w:ascii="Tahoma" w:hAnsi="Tahoma" w:cs="Tahoma"/>
        </w:rPr>
        <w:t xml:space="preserve"> naše obveznosti do naslednjih podizvajalcev:</w:t>
      </w:r>
    </w:p>
    <w:p w14:paraId="75F57F93" w14:textId="77777777" w:rsidR="00CA56A1" w:rsidRPr="00A75A08" w:rsidRDefault="00CA56A1" w:rsidP="00A62419">
      <w:pPr>
        <w:keepNext/>
        <w:keepLines/>
        <w:spacing w:line="276" w:lineRule="auto"/>
        <w:jc w:val="both"/>
        <w:rPr>
          <w:rFonts w:ascii="Tahoma" w:hAnsi="Tahoma" w:cs="Tahoma"/>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8505"/>
      </w:tblGrid>
      <w:tr w:rsidR="00CA56A1" w:rsidRPr="00A75A08" w14:paraId="55827960" w14:textId="77777777" w:rsidTr="007A3112">
        <w:tc>
          <w:tcPr>
            <w:tcW w:w="426" w:type="dxa"/>
            <w:shd w:val="clear" w:color="auto" w:fill="auto"/>
            <w:vAlign w:val="center"/>
          </w:tcPr>
          <w:p w14:paraId="662C1E50" w14:textId="77777777" w:rsidR="00CA56A1" w:rsidRPr="00A75A08" w:rsidRDefault="00CA56A1" w:rsidP="00A62419">
            <w:pPr>
              <w:keepNext/>
              <w:keepLines/>
              <w:spacing w:line="276" w:lineRule="auto"/>
              <w:ind w:right="-108"/>
              <w:rPr>
                <w:rFonts w:ascii="Tahoma" w:hAnsi="Tahoma" w:cs="Tahoma"/>
                <w:szCs w:val="22"/>
                <w:lang w:eastAsia="en-US"/>
              </w:rPr>
            </w:pPr>
            <w:r w:rsidRPr="00A75A08">
              <w:rPr>
                <w:rFonts w:ascii="Tahoma" w:hAnsi="Tahoma" w:cs="Tahoma"/>
                <w:sz w:val="18"/>
                <w:szCs w:val="22"/>
                <w:lang w:eastAsia="en-US"/>
              </w:rPr>
              <w:t>Št.</w:t>
            </w:r>
            <w:r w:rsidRPr="00A75A08">
              <w:rPr>
                <w:rFonts w:ascii="Tahoma" w:hAnsi="Tahoma" w:cs="Tahoma"/>
                <w:szCs w:val="22"/>
                <w:lang w:eastAsia="en-US"/>
              </w:rPr>
              <w:t xml:space="preserve"> </w:t>
            </w:r>
          </w:p>
        </w:tc>
        <w:tc>
          <w:tcPr>
            <w:tcW w:w="8505" w:type="dxa"/>
            <w:shd w:val="clear" w:color="auto" w:fill="auto"/>
            <w:vAlign w:val="center"/>
          </w:tcPr>
          <w:p w14:paraId="4593E344" w14:textId="77777777" w:rsidR="00CA56A1" w:rsidRPr="00A75A08" w:rsidRDefault="00CA56A1" w:rsidP="00A62419">
            <w:pPr>
              <w:keepNext/>
              <w:keepLines/>
              <w:spacing w:line="276" w:lineRule="auto"/>
              <w:jc w:val="center"/>
              <w:rPr>
                <w:rFonts w:ascii="Tahoma" w:hAnsi="Tahoma" w:cs="Tahoma"/>
                <w:szCs w:val="22"/>
                <w:lang w:eastAsia="en-US"/>
              </w:rPr>
            </w:pPr>
            <w:r w:rsidRPr="00A75A08">
              <w:rPr>
                <w:rFonts w:ascii="Tahoma" w:hAnsi="Tahoma" w:cs="Tahoma"/>
                <w:sz w:val="18"/>
                <w:szCs w:val="22"/>
                <w:lang w:eastAsia="en-US"/>
              </w:rPr>
              <w:t>NAZIV PODIZVAJALCA</w:t>
            </w:r>
          </w:p>
        </w:tc>
      </w:tr>
      <w:tr w:rsidR="00CA56A1" w:rsidRPr="00A75A08" w14:paraId="36721231" w14:textId="77777777" w:rsidTr="007A3112">
        <w:tc>
          <w:tcPr>
            <w:tcW w:w="426" w:type="dxa"/>
            <w:shd w:val="clear" w:color="auto" w:fill="auto"/>
            <w:vAlign w:val="center"/>
          </w:tcPr>
          <w:p w14:paraId="09773145" w14:textId="77777777" w:rsidR="00CA56A1" w:rsidRPr="00A75A08" w:rsidRDefault="00CA56A1" w:rsidP="00A62419">
            <w:pPr>
              <w:keepNext/>
              <w:keepLines/>
              <w:spacing w:line="276" w:lineRule="auto"/>
              <w:jc w:val="center"/>
              <w:rPr>
                <w:rFonts w:ascii="Tahoma" w:hAnsi="Tahoma" w:cs="Tahoma"/>
                <w:sz w:val="16"/>
                <w:szCs w:val="22"/>
                <w:lang w:eastAsia="en-US"/>
              </w:rPr>
            </w:pPr>
          </w:p>
          <w:p w14:paraId="3CA9CBEE" w14:textId="77777777" w:rsidR="00CA56A1" w:rsidRPr="00A75A08" w:rsidRDefault="00CA56A1" w:rsidP="00A62419">
            <w:pPr>
              <w:keepNext/>
              <w:keepLines/>
              <w:spacing w:line="276" w:lineRule="auto"/>
              <w:jc w:val="center"/>
              <w:rPr>
                <w:rFonts w:ascii="Tahoma" w:hAnsi="Tahoma" w:cs="Tahoma"/>
                <w:sz w:val="16"/>
                <w:szCs w:val="22"/>
                <w:lang w:eastAsia="en-US"/>
              </w:rPr>
            </w:pPr>
            <w:r w:rsidRPr="00A75A08">
              <w:rPr>
                <w:rFonts w:ascii="Tahoma" w:hAnsi="Tahoma" w:cs="Tahoma"/>
                <w:sz w:val="16"/>
                <w:szCs w:val="22"/>
                <w:lang w:eastAsia="en-US"/>
              </w:rPr>
              <w:t>1.</w:t>
            </w:r>
          </w:p>
          <w:p w14:paraId="59013536" w14:textId="77777777" w:rsidR="00CA56A1" w:rsidRPr="00A75A08" w:rsidRDefault="00CA56A1" w:rsidP="00A62419">
            <w:pPr>
              <w:keepNext/>
              <w:keepLines/>
              <w:spacing w:line="276" w:lineRule="auto"/>
              <w:jc w:val="center"/>
              <w:rPr>
                <w:rFonts w:ascii="Tahoma" w:hAnsi="Tahoma" w:cs="Tahoma"/>
                <w:sz w:val="16"/>
                <w:szCs w:val="22"/>
                <w:lang w:eastAsia="en-US"/>
              </w:rPr>
            </w:pPr>
          </w:p>
        </w:tc>
        <w:tc>
          <w:tcPr>
            <w:tcW w:w="8505" w:type="dxa"/>
            <w:shd w:val="clear" w:color="auto" w:fill="auto"/>
            <w:vAlign w:val="center"/>
          </w:tcPr>
          <w:p w14:paraId="1E634AF6" w14:textId="77777777" w:rsidR="00CA56A1" w:rsidRPr="00A75A08" w:rsidRDefault="00CA56A1" w:rsidP="00A62419">
            <w:pPr>
              <w:keepNext/>
              <w:keepLines/>
              <w:spacing w:line="276" w:lineRule="auto"/>
              <w:rPr>
                <w:rFonts w:ascii="Tahoma" w:hAnsi="Tahoma" w:cs="Tahoma"/>
                <w:sz w:val="22"/>
                <w:szCs w:val="22"/>
                <w:lang w:eastAsia="en-US"/>
              </w:rPr>
            </w:pPr>
          </w:p>
          <w:p w14:paraId="623F79E2" w14:textId="77777777" w:rsidR="00CA56A1" w:rsidRPr="00A75A08" w:rsidRDefault="00CA56A1" w:rsidP="00A62419">
            <w:pPr>
              <w:keepNext/>
              <w:keepLines/>
              <w:spacing w:line="276" w:lineRule="auto"/>
              <w:rPr>
                <w:rFonts w:ascii="Tahoma" w:hAnsi="Tahoma" w:cs="Tahoma"/>
                <w:sz w:val="22"/>
                <w:szCs w:val="22"/>
                <w:lang w:eastAsia="en-US"/>
              </w:rPr>
            </w:pPr>
          </w:p>
          <w:p w14:paraId="3833CDFC" w14:textId="77777777" w:rsidR="00CA56A1" w:rsidRPr="00A75A08" w:rsidRDefault="00CA56A1" w:rsidP="00A62419">
            <w:pPr>
              <w:keepNext/>
              <w:keepLines/>
              <w:spacing w:line="276" w:lineRule="auto"/>
              <w:rPr>
                <w:rFonts w:ascii="Tahoma" w:hAnsi="Tahoma" w:cs="Tahoma"/>
                <w:sz w:val="22"/>
                <w:szCs w:val="22"/>
                <w:lang w:eastAsia="en-US"/>
              </w:rPr>
            </w:pPr>
          </w:p>
        </w:tc>
      </w:tr>
      <w:tr w:rsidR="00CA56A1" w:rsidRPr="00A75A08" w14:paraId="2746BCD6" w14:textId="77777777" w:rsidTr="007A3112">
        <w:tc>
          <w:tcPr>
            <w:tcW w:w="426" w:type="dxa"/>
            <w:shd w:val="clear" w:color="auto" w:fill="auto"/>
            <w:vAlign w:val="center"/>
          </w:tcPr>
          <w:p w14:paraId="5130ACE1" w14:textId="77777777" w:rsidR="00CA56A1" w:rsidRPr="00A75A08" w:rsidRDefault="00CA56A1" w:rsidP="00A62419">
            <w:pPr>
              <w:keepNext/>
              <w:keepLines/>
              <w:spacing w:line="276" w:lineRule="auto"/>
              <w:jc w:val="center"/>
              <w:rPr>
                <w:rFonts w:ascii="Tahoma" w:hAnsi="Tahoma" w:cs="Tahoma"/>
                <w:sz w:val="16"/>
                <w:szCs w:val="22"/>
                <w:lang w:eastAsia="en-US"/>
              </w:rPr>
            </w:pPr>
          </w:p>
          <w:p w14:paraId="53650DBA" w14:textId="77777777" w:rsidR="00CA56A1" w:rsidRPr="00A75A08" w:rsidRDefault="00CA56A1" w:rsidP="00A62419">
            <w:pPr>
              <w:keepNext/>
              <w:keepLines/>
              <w:spacing w:line="276" w:lineRule="auto"/>
              <w:jc w:val="center"/>
              <w:rPr>
                <w:rFonts w:ascii="Tahoma" w:hAnsi="Tahoma" w:cs="Tahoma"/>
                <w:sz w:val="16"/>
                <w:szCs w:val="22"/>
                <w:lang w:eastAsia="en-US"/>
              </w:rPr>
            </w:pPr>
            <w:r w:rsidRPr="00A75A08">
              <w:rPr>
                <w:rFonts w:ascii="Tahoma" w:hAnsi="Tahoma" w:cs="Tahoma"/>
                <w:sz w:val="16"/>
                <w:szCs w:val="22"/>
                <w:lang w:eastAsia="en-US"/>
              </w:rPr>
              <w:t>2.</w:t>
            </w:r>
          </w:p>
          <w:p w14:paraId="66CC782D" w14:textId="77777777" w:rsidR="00CA56A1" w:rsidRPr="00A75A08" w:rsidRDefault="00CA56A1" w:rsidP="00A62419">
            <w:pPr>
              <w:keepNext/>
              <w:keepLines/>
              <w:spacing w:line="276" w:lineRule="auto"/>
              <w:jc w:val="center"/>
              <w:rPr>
                <w:rFonts w:ascii="Tahoma" w:hAnsi="Tahoma" w:cs="Tahoma"/>
                <w:sz w:val="16"/>
                <w:szCs w:val="22"/>
                <w:lang w:eastAsia="en-US"/>
              </w:rPr>
            </w:pPr>
          </w:p>
        </w:tc>
        <w:tc>
          <w:tcPr>
            <w:tcW w:w="8505" w:type="dxa"/>
            <w:shd w:val="clear" w:color="auto" w:fill="auto"/>
            <w:vAlign w:val="center"/>
          </w:tcPr>
          <w:p w14:paraId="4D2B4DDC" w14:textId="77777777" w:rsidR="00CA56A1" w:rsidRPr="00A75A08" w:rsidRDefault="00CA56A1" w:rsidP="00A62419">
            <w:pPr>
              <w:keepNext/>
              <w:keepLines/>
              <w:spacing w:line="276" w:lineRule="auto"/>
              <w:rPr>
                <w:rFonts w:ascii="Tahoma" w:hAnsi="Tahoma" w:cs="Tahoma"/>
                <w:sz w:val="22"/>
                <w:szCs w:val="22"/>
                <w:lang w:eastAsia="en-US"/>
              </w:rPr>
            </w:pPr>
          </w:p>
          <w:p w14:paraId="1156BFE6" w14:textId="77777777" w:rsidR="00CA56A1" w:rsidRPr="00A75A08" w:rsidRDefault="00CA56A1" w:rsidP="00A62419">
            <w:pPr>
              <w:keepNext/>
              <w:keepLines/>
              <w:spacing w:line="276" w:lineRule="auto"/>
              <w:rPr>
                <w:rFonts w:ascii="Tahoma" w:hAnsi="Tahoma" w:cs="Tahoma"/>
                <w:sz w:val="22"/>
                <w:szCs w:val="22"/>
                <w:lang w:eastAsia="en-US"/>
              </w:rPr>
            </w:pPr>
          </w:p>
          <w:p w14:paraId="480C9F44" w14:textId="77777777" w:rsidR="00CA56A1" w:rsidRPr="00A75A08" w:rsidRDefault="00CA56A1" w:rsidP="00A62419">
            <w:pPr>
              <w:keepNext/>
              <w:keepLines/>
              <w:spacing w:line="276" w:lineRule="auto"/>
              <w:rPr>
                <w:rFonts w:ascii="Tahoma" w:hAnsi="Tahoma" w:cs="Tahoma"/>
                <w:sz w:val="22"/>
                <w:szCs w:val="22"/>
                <w:lang w:eastAsia="en-US"/>
              </w:rPr>
            </w:pPr>
          </w:p>
        </w:tc>
      </w:tr>
      <w:tr w:rsidR="00CA56A1" w:rsidRPr="00A75A08" w14:paraId="0398070E" w14:textId="77777777" w:rsidTr="007A3112">
        <w:tc>
          <w:tcPr>
            <w:tcW w:w="426" w:type="dxa"/>
            <w:shd w:val="clear" w:color="auto" w:fill="auto"/>
            <w:vAlign w:val="center"/>
          </w:tcPr>
          <w:p w14:paraId="5FC71C02" w14:textId="77777777" w:rsidR="00CA56A1" w:rsidRPr="00A75A08" w:rsidRDefault="00CA56A1" w:rsidP="00A62419">
            <w:pPr>
              <w:keepNext/>
              <w:keepLines/>
              <w:spacing w:line="276" w:lineRule="auto"/>
              <w:jc w:val="center"/>
              <w:rPr>
                <w:rFonts w:ascii="Tahoma" w:hAnsi="Tahoma" w:cs="Tahoma"/>
                <w:sz w:val="16"/>
                <w:szCs w:val="22"/>
                <w:lang w:eastAsia="en-US"/>
              </w:rPr>
            </w:pPr>
          </w:p>
          <w:p w14:paraId="748A5064" w14:textId="77777777" w:rsidR="00CA56A1" w:rsidRPr="00A75A08" w:rsidRDefault="00CA56A1" w:rsidP="00A62419">
            <w:pPr>
              <w:keepNext/>
              <w:keepLines/>
              <w:spacing w:line="276" w:lineRule="auto"/>
              <w:jc w:val="center"/>
              <w:rPr>
                <w:rFonts w:ascii="Tahoma" w:hAnsi="Tahoma" w:cs="Tahoma"/>
                <w:sz w:val="16"/>
                <w:szCs w:val="22"/>
                <w:lang w:eastAsia="en-US"/>
              </w:rPr>
            </w:pPr>
            <w:r w:rsidRPr="00A75A08">
              <w:rPr>
                <w:rFonts w:ascii="Tahoma" w:hAnsi="Tahoma" w:cs="Tahoma"/>
                <w:sz w:val="16"/>
                <w:szCs w:val="22"/>
                <w:lang w:eastAsia="en-US"/>
              </w:rPr>
              <w:t>3.</w:t>
            </w:r>
          </w:p>
          <w:p w14:paraId="793AFA18" w14:textId="77777777" w:rsidR="00CA56A1" w:rsidRPr="00A75A08" w:rsidRDefault="00CA56A1" w:rsidP="00A62419">
            <w:pPr>
              <w:keepNext/>
              <w:keepLines/>
              <w:spacing w:line="276" w:lineRule="auto"/>
              <w:jc w:val="center"/>
              <w:rPr>
                <w:rFonts w:ascii="Tahoma" w:hAnsi="Tahoma" w:cs="Tahoma"/>
                <w:sz w:val="16"/>
                <w:szCs w:val="22"/>
                <w:lang w:eastAsia="en-US"/>
              </w:rPr>
            </w:pPr>
          </w:p>
        </w:tc>
        <w:tc>
          <w:tcPr>
            <w:tcW w:w="8505" w:type="dxa"/>
            <w:shd w:val="clear" w:color="auto" w:fill="auto"/>
            <w:vAlign w:val="center"/>
          </w:tcPr>
          <w:p w14:paraId="66996EF7" w14:textId="77777777" w:rsidR="00CA56A1" w:rsidRPr="00A75A08" w:rsidRDefault="00CA56A1" w:rsidP="00A62419">
            <w:pPr>
              <w:keepNext/>
              <w:keepLines/>
              <w:spacing w:line="276" w:lineRule="auto"/>
              <w:rPr>
                <w:rFonts w:ascii="Tahoma" w:hAnsi="Tahoma" w:cs="Tahoma"/>
                <w:sz w:val="22"/>
                <w:szCs w:val="22"/>
                <w:lang w:eastAsia="en-US"/>
              </w:rPr>
            </w:pPr>
          </w:p>
          <w:p w14:paraId="2742EA80" w14:textId="77777777" w:rsidR="00CA56A1" w:rsidRPr="00A75A08" w:rsidRDefault="00CA56A1" w:rsidP="00A62419">
            <w:pPr>
              <w:keepNext/>
              <w:keepLines/>
              <w:spacing w:line="276" w:lineRule="auto"/>
              <w:rPr>
                <w:rFonts w:ascii="Tahoma" w:hAnsi="Tahoma" w:cs="Tahoma"/>
                <w:sz w:val="22"/>
                <w:szCs w:val="22"/>
                <w:lang w:eastAsia="en-US"/>
              </w:rPr>
            </w:pPr>
          </w:p>
          <w:p w14:paraId="4D2AF223" w14:textId="77777777" w:rsidR="00CA56A1" w:rsidRPr="00A75A08" w:rsidRDefault="00CA56A1" w:rsidP="00A62419">
            <w:pPr>
              <w:keepNext/>
              <w:keepLines/>
              <w:spacing w:line="276" w:lineRule="auto"/>
              <w:rPr>
                <w:rFonts w:ascii="Tahoma" w:hAnsi="Tahoma" w:cs="Tahoma"/>
                <w:sz w:val="22"/>
                <w:szCs w:val="22"/>
                <w:lang w:eastAsia="en-US"/>
              </w:rPr>
            </w:pPr>
          </w:p>
        </w:tc>
      </w:tr>
    </w:tbl>
    <w:p w14:paraId="7A534B7F" w14:textId="77777777" w:rsidR="00CA56A1" w:rsidRPr="00A75A08" w:rsidRDefault="00CA56A1" w:rsidP="00A62419">
      <w:pPr>
        <w:keepNext/>
        <w:keepLines/>
        <w:jc w:val="both"/>
        <w:rPr>
          <w:rFonts w:ascii="Tahoma" w:hAnsi="Tahoma" w:cs="Tahoma"/>
          <w:bCs/>
          <w:i/>
          <w:noProof/>
          <w:sz w:val="18"/>
          <w:szCs w:val="18"/>
        </w:rPr>
      </w:pPr>
    </w:p>
    <w:p w14:paraId="688435CE" w14:textId="77777777" w:rsidR="00CA56A1" w:rsidRPr="00A75A08" w:rsidRDefault="00CA56A1" w:rsidP="00A62419">
      <w:pPr>
        <w:keepNext/>
        <w:keepLines/>
        <w:jc w:val="both"/>
        <w:rPr>
          <w:rFonts w:ascii="Tahoma" w:hAnsi="Tahoma" w:cs="Tahoma"/>
          <w:bCs/>
          <w:i/>
          <w:noProof/>
          <w:sz w:val="18"/>
          <w:szCs w:val="18"/>
        </w:rPr>
      </w:pPr>
    </w:p>
    <w:p w14:paraId="3311049E" w14:textId="77777777" w:rsidR="00CA56A1" w:rsidRPr="00A75A08" w:rsidRDefault="00CA56A1" w:rsidP="00A62419">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3544"/>
      </w:tblGrid>
      <w:tr w:rsidR="00CA56A1" w:rsidRPr="00A75A08" w14:paraId="317F93D0" w14:textId="77777777" w:rsidTr="007A3112">
        <w:tc>
          <w:tcPr>
            <w:tcW w:w="3189" w:type="dxa"/>
            <w:tcBorders>
              <w:top w:val="single" w:sz="4" w:space="0" w:color="auto"/>
            </w:tcBorders>
            <w:vAlign w:val="bottom"/>
          </w:tcPr>
          <w:p w14:paraId="2EEAE0A4" w14:textId="77777777" w:rsidR="00CA56A1" w:rsidRPr="00A75A08" w:rsidRDefault="00CA56A1" w:rsidP="00A62419">
            <w:pPr>
              <w:keepNext/>
              <w:keepLines/>
              <w:tabs>
                <w:tab w:val="left" w:pos="567"/>
                <w:tab w:val="num" w:pos="851"/>
                <w:tab w:val="left" w:pos="993"/>
              </w:tabs>
              <w:jc w:val="center"/>
              <w:rPr>
                <w:rFonts w:ascii="Tahoma" w:hAnsi="Tahoma" w:cs="Tahoma"/>
              </w:rPr>
            </w:pPr>
            <w:r w:rsidRPr="00A75A08">
              <w:rPr>
                <w:rFonts w:ascii="Tahoma" w:hAnsi="Tahoma" w:cs="Tahoma"/>
              </w:rPr>
              <w:t>Kraj, datum</w:t>
            </w:r>
          </w:p>
        </w:tc>
        <w:tc>
          <w:tcPr>
            <w:tcW w:w="2268" w:type="dxa"/>
          </w:tcPr>
          <w:p w14:paraId="03B8B2BF" w14:textId="77777777" w:rsidR="00CA56A1" w:rsidRPr="00A75A08" w:rsidRDefault="00CA56A1" w:rsidP="00A62419">
            <w:pPr>
              <w:keepNext/>
              <w:keepLines/>
              <w:tabs>
                <w:tab w:val="left" w:pos="567"/>
                <w:tab w:val="num" w:pos="851"/>
                <w:tab w:val="left" w:pos="993"/>
              </w:tabs>
              <w:jc w:val="center"/>
              <w:rPr>
                <w:rFonts w:ascii="Tahoma" w:hAnsi="Tahoma" w:cs="Tahoma"/>
              </w:rPr>
            </w:pPr>
            <w:r w:rsidRPr="00A75A08">
              <w:rPr>
                <w:rFonts w:ascii="Tahoma" w:hAnsi="Tahoma" w:cs="Tahoma"/>
              </w:rPr>
              <w:t>žig</w:t>
            </w:r>
          </w:p>
        </w:tc>
        <w:tc>
          <w:tcPr>
            <w:tcW w:w="3544" w:type="dxa"/>
            <w:tcBorders>
              <w:top w:val="single" w:sz="4" w:space="0" w:color="auto"/>
            </w:tcBorders>
          </w:tcPr>
          <w:p w14:paraId="5FAE0195" w14:textId="77777777" w:rsidR="00CA56A1" w:rsidRPr="00A75A08" w:rsidRDefault="00B20259" w:rsidP="00A62419">
            <w:pPr>
              <w:keepNext/>
              <w:keepLines/>
              <w:tabs>
                <w:tab w:val="left" w:pos="567"/>
                <w:tab w:val="num" w:pos="851"/>
                <w:tab w:val="left" w:pos="993"/>
              </w:tabs>
              <w:jc w:val="center"/>
              <w:rPr>
                <w:rFonts w:ascii="Tahoma" w:hAnsi="Tahoma" w:cs="Tahoma"/>
              </w:rPr>
            </w:pPr>
            <w:r w:rsidRPr="009968AA">
              <w:rPr>
                <w:rFonts w:ascii="Tahoma" w:hAnsi="Tahoma" w:cs="Tahoma"/>
              </w:rPr>
              <w:t>(</w:t>
            </w:r>
            <w:r>
              <w:rPr>
                <w:rFonts w:ascii="Tahoma" w:hAnsi="Tahoma" w:cs="Tahoma"/>
                <w:snapToGrid w:val="0"/>
                <w:color w:val="000000"/>
              </w:rPr>
              <w:t xml:space="preserve">Ime in priimek ter </w:t>
            </w:r>
            <w:r w:rsidRPr="00C8579C">
              <w:rPr>
                <w:rFonts w:ascii="Tahoma" w:hAnsi="Tahoma" w:cs="Tahoma"/>
                <w:snapToGrid w:val="0"/>
                <w:color w:val="000000"/>
              </w:rPr>
              <w:t>podpis</w:t>
            </w:r>
            <w:r>
              <w:rPr>
                <w:rFonts w:ascii="Tahoma" w:hAnsi="Tahoma" w:cs="Tahoma"/>
                <w:snapToGrid w:val="0"/>
                <w:color w:val="000000"/>
              </w:rPr>
              <w:t xml:space="preserve"> odgovorne osebe</w:t>
            </w:r>
            <w:r w:rsidRPr="00C8579C">
              <w:rPr>
                <w:rFonts w:ascii="Tahoma" w:hAnsi="Tahoma" w:cs="Tahoma"/>
                <w:snapToGrid w:val="0"/>
                <w:color w:val="000000"/>
              </w:rPr>
              <w:t xml:space="preserve"> </w:t>
            </w:r>
            <w:r w:rsidRPr="00750E7B">
              <w:rPr>
                <w:rFonts w:ascii="Tahoma" w:hAnsi="Tahoma" w:cs="Tahoma"/>
                <w:snapToGrid w:val="0"/>
                <w:color w:val="000000"/>
              </w:rPr>
              <w:t>ponudnika</w:t>
            </w:r>
            <w:r w:rsidRPr="009968AA">
              <w:rPr>
                <w:rFonts w:ascii="Tahoma" w:hAnsi="Tahoma" w:cs="Tahoma"/>
              </w:rPr>
              <w:t>)</w:t>
            </w:r>
          </w:p>
        </w:tc>
      </w:tr>
    </w:tbl>
    <w:p w14:paraId="06564E82" w14:textId="77777777" w:rsidR="00CA56A1" w:rsidRPr="00A75A08" w:rsidRDefault="00CA56A1" w:rsidP="00A62419">
      <w:pPr>
        <w:keepNext/>
        <w:keepLines/>
        <w:tabs>
          <w:tab w:val="left" w:pos="2835"/>
        </w:tabs>
        <w:ind w:left="284" w:hanging="284"/>
        <w:jc w:val="both"/>
        <w:rPr>
          <w:rFonts w:ascii="Tahoma" w:hAnsi="Tahoma" w:cs="Tahoma"/>
        </w:rPr>
      </w:pPr>
    </w:p>
    <w:p w14:paraId="380E90B1" w14:textId="77777777" w:rsidR="00CA56A1" w:rsidRPr="00A75A08" w:rsidRDefault="00CA56A1" w:rsidP="00A62419">
      <w:pPr>
        <w:keepNext/>
        <w:keepLines/>
        <w:tabs>
          <w:tab w:val="left" w:pos="2835"/>
        </w:tabs>
        <w:jc w:val="both"/>
        <w:rPr>
          <w:rFonts w:ascii="Tahoma" w:hAnsi="Tahoma" w:cs="Tahoma"/>
        </w:rPr>
      </w:pPr>
    </w:p>
    <w:p w14:paraId="21D1AA5F" w14:textId="77777777" w:rsidR="00CA56A1" w:rsidRPr="00A75A08" w:rsidRDefault="00CA56A1" w:rsidP="00A62419">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r w:rsidRPr="00A75A08">
        <w:rPr>
          <w:rFonts w:ascii="Tahoma" w:hAnsi="Tahoma" w:cs="Tahoma"/>
          <w:i/>
          <w:iCs/>
          <w:sz w:val="18"/>
          <w:szCs w:val="22"/>
        </w:rPr>
        <w:t xml:space="preserve">Obrazec se izpolni in podpiše </w:t>
      </w:r>
      <w:r w:rsidRPr="00A75A08">
        <w:rPr>
          <w:rFonts w:ascii="Tahoma" w:hAnsi="Tahoma" w:cs="Tahoma"/>
          <w:i/>
          <w:iCs/>
          <w:sz w:val="18"/>
          <w:szCs w:val="22"/>
          <w:u w:val="single"/>
        </w:rPr>
        <w:t>kadar namerava ponudnik izvesti javno naročilo s podizvajalcem, ki zahteva neposredno plačilo</w:t>
      </w:r>
      <w:r w:rsidRPr="00A75A08">
        <w:rPr>
          <w:rFonts w:ascii="Tahoma" w:hAnsi="Tahoma" w:cs="Tahoma"/>
          <w:i/>
          <w:iCs/>
          <w:sz w:val="18"/>
          <w:szCs w:val="22"/>
        </w:rPr>
        <w:t xml:space="preserve"> v skladu s 94. členom ZJN-3, ter posledično služi kot priloga k pogodbi o izvedbi javnega naročila.</w:t>
      </w:r>
    </w:p>
    <w:p w14:paraId="0381D0B6" w14:textId="77777777" w:rsidR="00CA56A1" w:rsidRPr="00A75A08" w:rsidRDefault="00CA56A1" w:rsidP="00A62419">
      <w:pPr>
        <w:keepNext/>
        <w:keepLines/>
        <w:jc w:val="both"/>
        <w:rPr>
          <w:rFonts w:ascii="Tahoma" w:hAnsi="Tahoma" w:cs="Tahoma"/>
          <w:i/>
          <w:iCs/>
          <w:sz w:val="16"/>
          <w:szCs w:val="22"/>
        </w:rPr>
      </w:pPr>
    </w:p>
    <w:p w14:paraId="2630938F" w14:textId="77777777" w:rsidR="00CA56A1" w:rsidRPr="00A75A08" w:rsidRDefault="00CA56A1" w:rsidP="00A62419">
      <w:pPr>
        <w:keepNext/>
        <w:keepLines/>
        <w:jc w:val="both"/>
        <w:rPr>
          <w:rFonts w:ascii="Tahoma" w:hAnsi="Tahoma" w:cs="Tahoma"/>
          <w:i/>
          <w:iCs/>
          <w:sz w:val="18"/>
          <w:szCs w:val="22"/>
        </w:rPr>
      </w:pPr>
      <w:r w:rsidRPr="00A75A08">
        <w:rPr>
          <w:rFonts w:ascii="Tahoma" w:hAnsi="Tahoma" w:cs="Tahoma"/>
          <w:i/>
          <w:iCs/>
          <w:sz w:val="18"/>
          <w:szCs w:val="22"/>
        </w:rPr>
        <w:t xml:space="preserve">V primeru, da ponudnik </w:t>
      </w:r>
      <w:r w:rsidRPr="00A75A08">
        <w:rPr>
          <w:rFonts w:ascii="Tahoma" w:hAnsi="Tahoma" w:cs="Tahoma"/>
          <w:i/>
          <w:iCs/>
          <w:sz w:val="18"/>
          <w:szCs w:val="22"/>
          <w:u w:val="single"/>
        </w:rPr>
        <w:t>ne namerava</w:t>
      </w:r>
      <w:r w:rsidRPr="00A75A08">
        <w:rPr>
          <w:rFonts w:ascii="Tahoma" w:hAnsi="Tahoma" w:cs="Tahoma"/>
          <w:i/>
          <w:iCs/>
          <w:sz w:val="18"/>
          <w:szCs w:val="22"/>
        </w:rPr>
        <w:t xml:space="preserve"> izvesti javno naročilo s podizvajalcem, </w:t>
      </w:r>
      <w:r w:rsidRPr="00A75A08">
        <w:rPr>
          <w:rFonts w:ascii="Tahoma" w:hAnsi="Tahoma" w:cs="Tahoma"/>
          <w:i/>
          <w:iCs/>
          <w:sz w:val="18"/>
          <w:szCs w:val="22"/>
          <w:u w:val="single"/>
        </w:rPr>
        <w:t>ki zahteva neposredno plačilo</w:t>
      </w:r>
      <w:r w:rsidRPr="00A75A08">
        <w:rPr>
          <w:rFonts w:ascii="Tahoma" w:hAnsi="Tahoma" w:cs="Tahoma"/>
          <w:i/>
          <w:iCs/>
          <w:sz w:val="18"/>
          <w:szCs w:val="22"/>
        </w:rPr>
        <w:t xml:space="preserve">, obrazca ni potrebno izpolniti.  </w:t>
      </w:r>
    </w:p>
    <w:p w14:paraId="3099ACB1" w14:textId="77777777" w:rsidR="00CA56A1" w:rsidRPr="00A75A08" w:rsidRDefault="00CA56A1" w:rsidP="00A62419">
      <w:pPr>
        <w:keepNext/>
        <w:keepLines/>
        <w:jc w:val="both"/>
        <w:rPr>
          <w:rFonts w:ascii="Tahoma" w:hAnsi="Tahoma" w:cs="Tahoma"/>
          <w:i/>
          <w:iCs/>
          <w:szCs w:val="22"/>
        </w:rPr>
      </w:pPr>
    </w:p>
    <w:p w14:paraId="1282D0AE" w14:textId="77777777" w:rsidR="00CA56A1" w:rsidRPr="00A75A08" w:rsidRDefault="00CA56A1" w:rsidP="00A62419">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Navodilo: </w:t>
      </w:r>
      <w:r w:rsidRPr="00A75A08">
        <w:rPr>
          <w:rFonts w:ascii="Tahoma" w:hAnsi="Tahoma" w:cs="Tahoma"/>
          <w:i/>
          <w:iCs/>
          <w:sz w:val="18"/>
          <w:szCs w:val="22"/>
        </w:rPr>
        <w:t>Glavni izvajalec mora svojemu računu ali situaciji priložiti račun ali situacijo podizvajalca, ki ga je predhodno potrdil.</w:t>
      </w:r>
    </w:p>
    <w:p w14:paraId="3F8C568A" w14:textId="77777777" w:rsidR="00CA56A1" w:rsidRPr="00A75A08" w:rsidRDefault="00CA56A1" w:rsidP="00A62419">
      <w:pPr>
        <w:keepNext/>
        <w:keepLines/>
        <w:jc w:val="both"/>
        <w:rPr>
          <w:rFonts w:ascii="Tahoma" w:hAnsi="Tahoma" w:cs="Tahoma"/>
          <w:i/>
          <w:sz w:val="18"/>
        </w:rPr>
      </w:pPr>
    </w:p>
    <w:p w14:paraId="05E0AFDF" w14:textId="77777777" w:rsidR="00CA56A1" w:rsidRDefault="00CA56A1" w:rsidP="00A62419">
      <w:pPr>
        <w:keepNext/>
        <w:keepLines/>
        <w:jc w:val="both"/>
        <w:rPr>
          <w:rFonts w:ascii="Tahoma" w:hAnsi="Tahoma" w:cs="Tahoma"/>
          <w:i/>
          <w:sz w:val="18"/>
        </w:rPr>
      </w:pPr>
      <w:r w:rsidRPr="00A75A08">
        <w:rPr>
          <w:rFonts w:ascii="Tahoma" w:hAnsi="Tahoma" w:cs="Tahoma"/>
          <w:i/>
          <w:sz w:val="18"/>
        </w:rPr>
        <w:t>Obrazec se po potrebi kopira!</w:t>
      </w:r>
    </w:p>
    <w:p w14:paraId="17C7B948" w14:textId="77777777" w:rsidR="00CA56A1" w:rsidRDefault="00CA56A1" w:rsidP="00A62419">
      <w:pPr>
        <w:keepNext/>
        <w:keepLines/>
        <w:jc w:val="both"/>
        <w:rPr>
          <w:rFonts w:ascii="Tahoma" w:hAnsi="Tahoma" w:cs="Tahoma"/>
          <w:i/>
          <w:sz w:val="18"/>
        </w:rPr>
      </w:pPr>
    </w:p>
    <w:p w14:paraId="641BCCA1" w14:textId="77777777" w:rsidR="00CA56A1" w:rsidRDefault="00CA56A1" w:rsidP="00A62419">
      <w:pPr>
        <w:keepNext/>
        <w:keepLines/>
        <w:jc w:val="both"/>
        <w:rPr>
          <w:rFonts w:ascii="Tahoma" w:hAnsi="Tahoma" w:cs="Tahoma"/>
          <w:i/>
          <w:sz w:val="18"/>
        </w:rPr>
      </w:pPr>
    </w:p>
    <w:p w14:paraId="198635A6" w14:textId="77777777" w:rsidR="00CA56A1" w:rsidRDefault="00CA56A1" w:rsidP="00A62419">
      <w:pPr>
        <w:keepNext/>
        <w:keepLines/>
        <w:jc w:val="both"/>
        <w:rPr>
          <w:rFonts w:ascii="Tahoma" w:hAnsi="Tahoma" w:cs="Tahoma"/>
          <w:i/>
          <w:sz w:val="18"/>
        </w:rPr>
      </w:pPr>
    </w:p>
    <w:p w14:paraId="4CC4F021" w14:textId="77777777" w:rsidR="00CA56A1" w:rsidRDefault="00CA56A1" w:rsidP="00A62419">
      <w:pPr>
        <w:keepNext/>
        <w:keepLines/>
        <w:jc w:val="both"/>
        <w:rPr>
          <w:rFonts w:ascii="Tahoma" w:hAnsi="Tahoma" w:cs="Tahoma"/>
          <w:i/>
          <w:sz w:val="18"/>
        </w:rPr>
      </w:pPr>
    </w:p>
    <w:p w14:paraId="3A3CFF20" w14:textId="77777777" w:rsidR="00CA56A1" w:rsidRDefault="00CA56A1" w:rsidP="00A62419">
      <w:pPr>
        <w:keepNext/>
        <w:keepLines/>
        <w:jc w:val="both"/>
        <w:rPr>
          <w:rFonts w:ascii="Tahoma" w:hAnsi="Tahoma" w:cs="Tahoma"/>
          <w:i/>
          <w:sz w:val="18"/>
        </w:rPr>
      </w:pPr>
    </w:p>
    <w:p w14:paraId="51143FFF" w14:textId="77777777" w:rsidR="00CA56A1" w:rsidRDefault="00CA56A1" w:rsidP="00A62419">
      <w:pPr>
        <w:keepNext/>
        <w:keepLines/>
        <w:jc w:val="both"/>
        <w:rPr>
          <w:rFonts w:ascii="Tahoma" w:hAnsi="Tahoma" w:cs="Tahoma"/>
          <w:i/>
          <w:sz w:val="18"/>
        </w:rPr>
      </w:pPr>
    </w:p>
    <w:p w14:paraId="10E7FD85" w14:textId="77777777" w:rsidR="00CA56A1" w:rsidRDefault="00CA56A1" w:rsidP="00A62419">
      <w:pPr>
        <w:keepNext/>
        <w:keepLines/>
        <w:jc w:val="both"/>
        <w:rPr>
          <w:rFonts w:ascii="Tahoma" w:hAnsi="Tahoma" w:cs="Tahoma"/>
          <w:i/>
          <w:sz w:val="18"/>
        </w:rPr>
      </w:pPr>
    </w:p>
    <w:p w14:paraId="2EF58FAA" w14:textId="77777777" w:rsidR="00CA56A1" w:rsidRDefault="00CA56A1" w:rsidP="00A62419">
      <w:pPr>
        <w:keepNext/>
        <w:keepLines/>
        <w:jc w:val="both"/>
        <w:rPr>
          <w:rFonts w:ascii="Tahoma" w:hAnsi="Tahoma" w:cs="Tahoma"/>
          <w:i/>
          <w:sz w:val="18"/>
        </w:rPr>
      </w:pPr>
    </w:p>
    <w:p w14:paraId="1D953704" w14:textId="77777777" w:rsidR="00CA56A1" w:rsidRDefault="00CA56A1" w:rsidP="00A62419">
      <w:pPr>
        <w:keepNext/>
        <w:keepLines/>
        <w:jc w:val="both"/>
        <w:rPr>
          <w:rFonts w:ascii="Tahoma" w:hAnsi="Tahoma" w:cs="Tahoma"/>
          <w:i/>
          <w:sz w:val="18"/>
        </w:rPr>
      </w:pPr>
    </w:p>
    <w:p w14:paraId="006C4828" w14:textId="59ECA18F" w:rsidR="00CA56A1" w:rsidRDefault="00CA56A1" w:rsidP="00A62419">
      <w:pPr>
        <w:keepNext/>
        <w:keepLines/>
        <w:jc w:val="both"/>
        <w:rPr>
          <w:rFonts w:ascii="Tahoma" w:hAnsi="Tahoma" w:cs="Tahoma"/>
          <w:i/>
          <w:sz w:val="18"/>
        </w:rPr>
      </w:pPr>
    </w:p>
    <w:p w14:paraId="65FECADB" w14:textId="77777777" w:rsidR="004450B1" w:rsidRDefault="004450B1" w:rsidP="00A62419">
      <w:pPr>
        <w:keepNext/>
        <w:keepLines/>
        <w:jc w:val="both"/>
        <w:rPr>
          <w:rFonts w:ascii="Tahoma" w:hAnsi="Tahoma" w:cs="Tahoma"/>
          <w:i/>
          <w:sz w:val="18"/>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161"/>
        <w:gridCol w:w="1985"/>
        <w:gridCol w:w="567"/>
      </w:tblGrid>
      <w:tr w:rsidR="0001215F" w:rsidRPr="0001215F" w14:paraId="1CB601CF" w14:textId="77777777" w:rsidTr="00486DA6">
        <w:tc>
          <w:tcPr>
            <w:tcW w:w="608" w:type="dxa"/>
            <w:tcBorders>
              <w:right w:val="nil"/>
            </w:tcBorders>
          </w:tcPr>
          <w:p w14:paraId="4CDD8C0F" w14:textId="77777777" w:rsidR="0001215F" w:rsidRPr="0001215F" w:rsidRDefault="0001215F" w:rsidP="0001215F">
            <w:pPr>
              <w:keepNext/>
              <w:keepLines/>
              <w:jc w:val="both"/>
              <w:rPr>
                <w:rFonts w:ascii="Tahoma" w:hAnsi="Tahoma" w:cs="Tahoma"/>
              </w:rPr>
            </w:pPr>
            <w:r w:rsidRPr="0001215F">
              <w:lastRenderedPageBreak/>
              <w:br w:type="page"/>
            </w:r>
            <w:r w:rsidRPr="0001215F">
              <w:br w:type="page"/>
            </w:r>
            <w:r w:rsidRPr="0001215F">
              <w:br w:type="page"/>
            </w:r>
            <w:r w:rsidRPr="0001215F">
              <w:br w:type="page"/>
            </w:r>
            <w:r w:rsidRPr="0001215F">
              <w:rPr>
                <w:rFonts w:ascii="Tahoma" w:hAnsi="Tahoma" w:cs="Tahoma"/>
              </w:rPr>
              <w:br w:type="page"/>
            </w:r>
            <w:r w:rsidRPr="0001215F">
              <w:rPr>
                <w:rFonts w:ascii="Tahoma" w:hAnsi="Tahoma" w:cs="Tahoma"/>
                <w:b/>
              </w:rPr>
              <w:br w:type="page"/>
            </w:r>
            <w:r w:rsidRPr="0001215F">
              <w:rPr>
                <w:rFonts w:ascii="Tahoma" w:hAnsi="Tahoma" w:cs="Tahoma"/>
              </w:rPr>
              <w:br w:type="page"/>
            </w:r>
          </w:p>
        </w:tc>
        <w:tc>
          <w:tcPr>
            <w:tcW w:w="6161" w:type="dxa"/>
            <w:tcBorders>
              <w:left w:val="nil"/>
              <w:right w:val="single" w:sz="4" w:space="0" w:color="auto"/>
            </w:tcBorders>
            <w:vAlign w:val="bottom"/>
          </w:tcPr>
          <w:p w14:paraId="6A52F9A2" w14:textId="5663AC82" w:rsidR="0001215F" w:rsidRPr="0001215F" w:rsidRDefault="0001215F" w:rsidP="0001215F">
            <w:pPr>
              <w:keepNext/>
              <w:keepLines/>
              <w:rPr>
                <w:rFonts w:ascii="Tahoma" w:hAnsi="Tahoma" w:cs="Tahoma"/>
              </w:rPr>
            </w:pPr>
            <w:r w:rsidRPr="0001215F">
              <w:rPr>
                <w:rFonts w:ascii="Tahoma" w:eastAsia="Calibri" w:hAnsi="Tahoma" w:cs="Tahoma"/>
              </w:rPr>
              <w:t>SOGLASJE PODIZVAJALCA</w:t>
            </w:r>
            <w:r>
              <w:rPr>
                <w:rFonts w:ascii="Tahoma" w:eastAsia="Calibri" w:hAnsi="Tahoma" w:cs="Tahoma"/>
              </w:rPr>
              <w:t xml:space="preserve"> ZA NEPOSREDNA PLAČILA</w:t>
            </w:r>
          </w:p>
        </w:tc>
        <w:tc>
          <w:tcPr>
            <w:tcW w:w="1985" w:type="dxa"/>
            <w:tcBorders>
              <w:top w:val="single" w:sz="4" w:space="0" w:color="auto"/>
              <w:left w:val="single" w:sz="4" w:space="0" w:color="auto"/>
              <w:bottom w:val="single" w:sz="4" w:space="0" w:color="auto"/>
              <w:right w:val="nil"/>
            </w:tcBorders>
          </w:tcPr>
          <w:p w14:paraId="0C3FA20F" w14:textId="77777777" w:rsidR="0001215F" w:rsidRPr="0001215F" w:rsidRDefault="0001215F" w:rsidP="0001215F">
            <w:pPr>
              <w:keepNext/>
              <w:keepLines/>
              <w:ind w:left="-74" w:right="-207"/>
              <w:jc w:val="both"/>
              <w:rPr>
                <w:rFonts w:ascii="Tahoma" w:hAnsi="Tahoma" w:cs="Tahoma"/>
                <w:b/>
                <w:iCs/>
              </w:rPr>
            </w:pPr>
            <w:r w:rsidRPr="0001215F">
              <w:rPr>
                <w:rFonts w:ascii="Tahoma" w:hAnsi="Tahoma" w:cs="Tahoma"/>
                <w:b/>
                <w:iCs/>
              </w:rPr>
              <w:t xml:space="preserve">  Obrazec 2 k Prilogi </w:t>
            </w:r>
          </w:p>
        </w:tc>
        <w:tc>
          <w:tcPr>
            <w:tcW w:w="567" w:type="dxa"/>
            <w:tcBorders>
              <w:top w:val="single" w:sz="4" w:space="0" w:color="auto"/>
              <w:left w:val="nil"/>
              <w:bottom w:val="single" w:sz="4" w:space="0" w:color="auto"/>
              <w:right w:val="single" w:sz="4" w:space="0" w:color="auto"/>
            </w:tcBorders>
          </w:tcPr>
          <w:p w14:paraId="0038C3A3" w14:textId="77777777" w:rsidR="0001215F" w:rsidRPr="0001215F" w:rsidRDefault="0001215F" w:rsidP="0001215F">
            <w:pPr>
              <w:keepNext/>
              <w:keepLines/>
              <w:ind w:right="-62"/>
              <w:jc w:val="both"/>
              <w:rPr>
                <w:rFonts w:ascii="Tahoma" w:hAnsi="Tahoma" w:cs="Tahoma"/>
                <w:b/>
                <w:iCs/>
              </w:rPr>
            </w:pPr>
            <w:r w:rsidRPr="0001215F">
              <w:rPr>
                <w:rFonts w:ascii="Tahoma" w:hAnsi="Tahoma" w:cs="Tahoma"/>
                <w:b/>
                <w:iCs/>
              </w:rPr>
              <w:t xml:space="preserve"> 4/1  </w:t>
            </w:r>
          </w:p>
        </w:tc>
      </w:tr>
    </w:tbl>
    <w:p w14:paraId="6EFF228E" w14:textId="77777777" w:rsidR="0001215F" w:rsidRPr="00A75A08" w:rsidRDefault="0001215F" w:rsidP="00A62419">
      <w:pPr>
        <w:keepNext/>
        <w:keepLines/>
        <w:rPr>
          <w:rFonts w:ascii="Tahoma" w:hAnsi="Tahoma" w:cs="Tahoma"/>
          <w:b/>
          <w:sz w:val="28"/>
        </w:rPr>
      </w:pPr>
    </w:p>
    <w:p w14:paraId="215A7DD9" w14:textId="4D472356" w:rsidR="00CA56A1" w:rsidRPr="00A75A08" w:rsidRDefault="00CA56A1" w:rsidP="00A62419">
      <w:pPr>
        <w:keepNext/>
        <w:keepLines/>
        <w:spacing w:after="120"/>
        <w:jc w:val="both"/>
        <w:rPr>
          <w:rFonts w:ascii="Tahoma" w:hAnsi="Tahoma" w:cs="Tahoma"/>
        </w:rPr>
      </w:pPr>
      <w:r w:rsidRPr="00A75A08">
        <w:rPr>
          <w:rFonts w:ascii="Tahoma" w:hAnsi="Tahoma" w:cs="Tahoma"/>
        </w:rPr>
        <w:t>Gospodarski subjekt: ______________________________</w:t>
      </w:r>
      <w:r>
        <w:rPr>
          <w:rFonts w:ascii="Tahoma" w:hAnsi="Tahoma" w:cs="Tahoma"/>
        </w:rPr>
        <w:t>_________________</w:t>
      </w:r>
      <w:r w:rsidRPr="00A75A08">
        <w:rPr>
          <w:rFonts w:ascii="Tahoma" w:hAnsi="Tahoma" w:cs="Tahoma"/>
        </w:rPr>
        <w:t xml:space="preserve">, ki kot podizvajalec nastopamo pri gospodarskemu subjektu, ki oddaja ponudbo za javno naročilo </w:t>
      </w:r>
      <w:r w:rsidRPr="00313EE0">
        <w:rPr>
          <w:rFonts w:ascii="Tahoma" w:hAnsi="Tahoma" w:cs="Tahoma"/>
        </w:rPr>
        <w:t>št.</w:t>
      </w:r>
      <w:r w:rsidRPr="00313EE0">
        <w:rPr>
          <w:rFonts w:ascii="Tahoma" w:hAnsi="Tahoma" w:cs="Tahoma"/>
          <w:b/>
        </w:rPr>
        <w:t xml:space="preserve"> </w:t>
      </w:r>
      <w:r w:rsidR="0088435B" w:rsidRPr="0088435B">
        <w:rPr>
          <w:rFonts w:ascii="Tahoma" w:hAnsi="Tahoma" w:cs="Tahoma"/>
          <w:b/>
        </w:rPr>
        <w:t>VKS-61/25 Vzdrževanje, servisiranje in dobava rezervnih delov ter obnove rezalnih gredi za drobilec MTB za obdobje 36 mesecev</w:t>
      </w:r>
      <w:r w:rsidRPr="00A75A08">
        <w:rPr>
          <w:rFonts w:ascii="Tahoma" w:hAnsi="Tahoma" w:cs="Tahoma"/>
          <w:b/>
        </w:rPr>
        <w:t xml:space="preserve">, </w:t>
      </w:r>
    </w:p>
    <w:p w14:paraId="279AAE0C" w14:textId="77777777" w:rsidR="00CA56A1" w:rsidRPr="00A75A08" w:rsidRDefault="00CA56A1" w:rsidP="00A62419">
      <w:pPr>
        <w:keepNext/>
        <w:keepLines/>
        <w:rPr>
          <w:rFonts w:ascii="Tahoma" w:hAnsi="Tahoma" w:cs="Tahoma"/>
          <w:b/>
        </w:rPr>
      </w:pPr>
    </w:p>
    <w:p w14:paraId="7413CF62" w14:textId="77777777" w:rsidR="00CA56A1" w:rsidRPr="00A75A08" w:rsidRDefault="00CA56A1" w:rsidP="00A62419">
      <w:pPr>
        <w:keepNext/>
        <w:keepLines/>
        <w:jc w:val="center"/>
        <w:rPr>
          <w:rFonts w:ascii="Tahoma" w:hAnsi="Tahoma" w:cs="Tahoma"/>
          <w:b/>
          <w:sz w:val="22"/>
          <w:szCs w:val="22"/>
        </w:rPr>
      </w:pPr>
      <w:r w:rsidRPr="00A75A08">
        <w:rPr>
          <w:rFonts w:ascii="Tahoma" w:hAnsi="Tahoma" w:cs="Tahoma"/>
          <w:b/>
          <w:sz w:val="22"/>
          <w:szCs w:val="22"/>
        </w:rPr>
        <w:t>SOGLAŠAMO,</w:t>
      </w:r>
    </w:p>
    <w:p w14:paraId="3707D851" w14:textId="77777777" w:rsidR="00CA56A1" w:rsidRPr="00A75A08" w:rsidRDefault="00CA56A1" w:rsidP="00A62419">
      <w:pPr>
        <w:keepNext/>
        <w:keepLines/>
        <w:rPr>
          <w:rFonts w:ascii="Tahoma" w:hAnsi="Tahoma" w:cs="Tahoma"/>
          <w:b/>
        </w:rPr>
      </w:pPr>
    </w:p>
    <w:p w14:paraId="43025CB0" w14:textId="77777777" w:rsidR="00CA56A1" w:rsidRPr="00CA56A1" w:rsidRDefault="00CA56A1" w:rsidP="00A62419">
      <w:pPr>
        <w:keepNext/>
        <w:keepLines/>
        <w:spacing w:after="120" w:line="276" w:lineRule="auto"/>
        <w:jc w:val="center"/>
        <w:rPr>
          <w:rFonts w:ascii="Tahoma" w:hAnsi="Tahoma" w:cs="Tahoma"/>
        </w:rPr>
      </w:pPr>
      <w:r w:rsidRPr="00A75A08">
        <w:rPr>
          <w:rFonts w:ascii="Tahoma" w:hAnsi="Tahoma" w:cs="Tahoma"/>
        </w:rPr>
        <w:t>da nam naročnik</w:t>
      </w:r>
      <w:r>
        <w:rPr>
          <w:rFonts w:ascii="Tahoma" w:hAnsi="Tahoma" w:cs="Tahoma"/>
        </w:rPr>
        <w:t xml:space="preserve"> predmetnega javnega naročila </w:t>
      </w:r>
      <w:r>
        <w:rPr>
          <w:rFonts w:ascii="Tahoma" w:hAnsi="Tahoma" w:cs="Tahoma"/>
          <w:color w:val="000000"/>
        </w:rPr>
        <w:t xml:space="preserve">JAVNO PODJETJE VODOVOD KANALIZACIJA </w:t>
      </w:r>
      <w:r w:rsidRPr="001670D7">
        <w:rPr>
          <w:rFonts w:ascii="Tahoma" w:hAnsi="Tahoma" w:cs="Tahoma"/>
          <w:color w:val="000000"/>
        </w:rPr>
        <w:t>SNAGA</w:t>
      </w:r>
      <w:r>
        <w:rPr>
          <w:rFonts w:ascii="Tahoma" w:hAnsi="Tahoma" w:cs="Tahoma"/>
          <w:color w:val="000000"/>
        </w:rPr>
        <w:t xml:space="preserve"> d.o.o., Vodovodna cesta 90</w:t>
      </w:r>
      <w:r w:rsidRPr="001670D7">
        <w:rPr>
          <w:rFonts w:ascii="Tahoma" w:hAnsi="Tahoma" w:cs="Tahoma"/>
          <w:color w:val="000000"/>
        </w:rPr>
        <w:t>, 1000 Ljubljana,</w:t>
      </w:r>
    </w:p>
    <w:p w14:paraId="4CAAADCB" w14:textId="77777777" w:rsidR="00CA56A1" w:rsidRDefault="00CA56A1" w:rsidP="00A62419">
      <w:pPr>
        <w:keepNext/>
        <w:keepLines/>
        <w:spacing w:line="276" w:lineRule="auto"/>
        <w:jc w:val="both"/>
        <w:rPr>
          <w:rFonts w:ascii="Tahoma" w:hAnsi="Tahoma" w:cs="Tahoma"/>
        </w:rPr>
      </w:pPr>
    </w:p>
    <w:p w14:paraId="4ADA2720" w14:textId="77777777" w:rsidR="00CA56A1" w:rsidRPr="00A75A08" w:rsidRDefault="00CA56A1" w:rsidP="00A62419">
      <w:pPr>
        <w:keepNext/>
        <w:keepLines/>
        <w:spacing w:line="276" w:lineRule="auto"/>
        <w:jc w:val="both"/>
        <w:rPr>
          <w:rFonts w:ascii="Tahoma" w:hAnsi="Tahoma" w:cs="Tahoma"/>
        </w:rPr>
      </w:pPr>
      <w:r w:rsidRPr="00A75A08">
        <w:rPr>
          <w:rFonts w:ascii="Tahoma" w:hAnsi="Tahoma" w:cs="Tahoma"/>
        </w:rPr>
        <w:t xml:space="preserve">v skladu s 94. členom ZJN-3, 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14:paraId="2E1BE36C" w14:textId="77777777" w:rsidR="00CA56A1" w:rsidRPr="00A75A08" w:rsidRDefault="00CA56A1" w:rsidP="00A62419">
      <w:pPr>
        <w:keepNext/>
        <w:keepLines/>
        <w:rPr>
          <w:b/>
        </w:rPr>
      </w:pPr>
      <w:r w:rsidRPr="00A75A08">
        <w:rPr>
          <w:b/>
        </w:rPr>
        <w:t xml:space="preserve"> </w:t>
      </w:r>
    </w:p>
    <w:p w14:paraId="7EF0762E" w14:textId="77777777" w:rsidR="00CA56A1" w:rsidRPr="00A75A08" w:rsidRDefault="00CA56A1" w:rsidP="00A62419">
      <w:pPr>
        <w:keepNext/>
        <w:keepLines/>
        <w:rPr>
          <w:b/>
        </w:rPr>
      </w:pPr>
    </w:p>
    <w:p w14:paraId="69F2BBA5" w14:textId="77777777" w:rsidR="00CA56A1" w:rsidRPr="00A75A08" w:rsidRDefault="00CA56A1" w:rsidP="00A62419">
      <w:pPr>
        <w:keepNext/>
        <w:keepLines/>
        <w:rPr>
          <w:rFonts w:ascii="Tahoma" w:hAnsi="Tahoma" w:cs="Tahoma"/>
          <w:b/>
        </w:rPr>
      </w:pPr>
    </w:p>
    <w:p w14:paraId="20158960" w14:textId="77777777" w:rsidR="00CA56A1" w:rsidRPr="00A75A08" w:rsidRDefault="00CA56A1" w:rsidP="00A62419">
      <w:pPr>
        <w:keepNext/>
        <w:keepLines/>
        <w:rPr>
          <w:rFonts w:ascii="Tahoma" w:hAnsi="Tahoma" w:cs="Tahoma"/>
        </w:rPr>
      </w:pPr>
      <w:r>
        <w:rPr>
          <w:rFonts w:ascii="Tahoma" w:hAnsi="Tahoma" w:cs="Tahoma"/>
        </w:rPr>
        <w:t>__________________________</w:t>
      </w:r>
      <w:r w:rsidRPr="00A75A08">
        <w:rPr>
          <w:rFonts w:ascii="Tahoma" w:hAnsi="Tahoma" w:cs="Tahoma"/>
        </w:rPr>
        <w:t xml:space="preserve">                   Žig                    </w:t>
      </w:r>
      <w:r>
        <w:rPr>
          <w:rFonts w:ascii="Tahoma" w:hAnsi="Tahoma" w:cs="Tahoma"/>
        </w:rPr>
        <w:t xml:space="preserve"> ____________________________</w:t>
      </w:r>
    </w:p>
    <w:p w14:paraId="7543F8F2" w14:textId="77777777" w:rsidR="00CA56A1" w:rsidRPr="00A75A08" w:rsidRDefault="00CA56A1" w:rsidP="00A62419">
      <w:pPr>
        <w:keepNext/>
        <w:keepLines/>
        <w:ind w:left="5670" w:hanging="5670"/>
        <w:rPr>
          <w:rFonts w:ascii="Tahoma" w:hAnsi="Tahoma" w:cs="Tahoma"/>
        </w:rPr>
      </w:pPr>
      <w:r w:rsidRPr="00A75A08">
        <w:rPr>
          <w:rFonts w:ascii="Tahoma" w:hAnsi="Tahoma" w:cs="Tahoma"/>
        </w:rPr>
        <w:t xml:space="preserve">(Kraj in datum)                                          </w:t>
      </w:r>
      <w:r>
        <w:rPr>
          <w:rFonts w:ascii="Tahoma" w:hAnsi="Tahoma" w:cs="Tahoma"/>
        </w:rPr>
        <w:t xml:space="preserve">                         </w:t>
      </w:r>
      <w:r w:rsidR="00B20259" w:rsidRPr="009968AA">
        <w:rPr>
          <w:rFonts w:ascii="Tahoma" w:hAnsi="Tahoma" w:cs="Tahoma"/>
        </w:rPr>
        <w:t>(</w:t>
      </w:r>
      <w:r w:rsidR="00B20259">
        <w:rPr>
          <w:rFonts w:ascii="Tahoma" w:hAnsi="Tahoma" w:cs="Tahoma"/>
          <w:snapToGrid w:val="0"/>
          <w:color w:val="000000"/>
        </w:rPr>
        <w:t xml:space="preserve">Ime in priimek ter </w:t>
      </w:r>
      <w:r w:rsidR="00B20259" w:rsidRPr="00C8579C">
        <w:rPr>
          <w:rFonts w:ascii="Tahoma" w:hAnsi="Tahoma" w:cs="Tahoma"/>
          <w:snapToGrid w:val="0"/>
          <w:color w:val="000000"/>
        </w:rPr>
        <w:t>podpis</w:t>
      </w:r>
      <w:r w:rsidR="00B20259">
        <w:rPr>
          <w:rFonts w:ascii="Tahoma" w:hAnsi="Tahoma" w:cs="Tahoma"/>
          <w:snapToGrid w:val="0"/>
          <w:color w:val="000000"/>
        </w:rPr>
        <w:t xml:space="preserve"> odgovorne osebe</w:t>
      </w:r>
      <w:r w:rsidR="00B20259" w:rsidRPr="00C8579C">
        <w:rPr>
          <w:rFonts w:ascii="Tahoma" w:hAnsi="Tahoma" w:cs="Tahoma"/>
          <w:snapToGrid w:val="0"/>
          <w:color w:val="000000"/>
        </w:rPr>
        <w:t xml:space="preserve"> </w:t>
      </w:r>
      <w:r w:rsidR="00B20259">
        <w:rPr>
          <w:rFonts w:ascii="Tahoma" w:hAnsi="Tahoma" w:cs="Tahoma"/>
          <w:snapToGrid w:val="0"/>
          <w:color w:val="000000"/>
        </w:rPr>
        <w:t>podizvajalca</w:t>
      </w:r>
      <w:r w:rsidRPr="00A75A08">
        <w:rPr>
          <w:rFonts w:ascii="Tahoma" w:hAnsi="Tahoma" w:cs="Tahoma"/>
        </w:rPr>
        <w:t>)</w:t>
      </w:r>
    </w:p>
    <w:p w14:paraId="4BB24A48" w14:textId="77777777" w:rsidR="00CA56A1" w:rsidRPr="00A75A08" w:rsidRDefault="00CA56A1" w:rsidP="00A62419">
      <w:pPr>
        <w:keepNext/>
        <w:keepLines/>
      </w:pPr>
    </w:p>
    <w:p w14:paraId="11D89B6E" w14:textId="77777777" w:rsidR="00CA56A1" w:rsidRPr="00A75A08" w:rsidRDefault="00CA56A1" w:rsidP="00A62419">
      <w:pPr>
        <w:keepNext/>
        <w:keepLines/>
      </w:pPr>
    </w:p>
    <w:p w14:paraId="3DCF7452" w14:textId="77777777" w:rsidR="00CA56A1" w:rsidRPr="00A75A08" w:rsidRDefault="00CA56A1" w:rsidP="00A62419">
      <w:pPr>
        <w:keepNext/>
        <w:keepLines/>
      </w:pPr>
    </w:p>
    <w:p w14:paraId="5AAE51D1" w14:textId="77777777" w:rsidR="00CA56A1" w:rsidRPr="00A75A08" w:rsidRDefault="00CA56A1" w:rsidP="00A62419">
      <w:pPr>
        <w:keepNext/>
        <w:keepLines/>
      </w:pPr>
    </w:p>
    <w:p w14:paraId="6C85AB92" w14:textId="77777777" w:rsidR="00CA56A1" w:rsidRPr="00A75A08" w:rsidRDefault="00CA56A1" w:rsidP="00A62419">
      <w:pPr>
        <w:keepNext/>
        <w:keepLines/>
      </w:pPr>
    </w:p>
    <w:p w14:paraId="5F13E86A" w14:textId="77777777" w:rsidR="00CA56A1" w:rsidRPr="00A75A08" w:rsidRDefault="00CA56A1" w:rsidP="00A62419">
      <w:pPr>
        <w:keepNext/>
        <w:keepLines/>
      </w:pPr>
    </w:p>
    <w:p w14:paraId="19C80566" w14:textId="77777777" w:rsidR="00CA56A1" w:rsidRPr="00A75A08" w:rsidRDefault="00CA56A1" w:rsidP="00A62419">
      <w:pPr>
        <w:keepNext/>
        <w:keepLines/>
      </w:pPr>
    </w:p>
    <w:p w14:paraId="2983DA32" w14:textId="77777777" w:rsidR="00CA56A1" w:rsidRPr="00A75A08" w:rsidRDefault="00CA56A1" w:rsidP="00A62419">
      <w:pPr>
        <w:keepNext/>
        <w:keepLines/>
      </w:pPr>
    </w:p>
    <w:p w14:paraId="42567639" w14:textId="77777777" w:rsidR="00CA56A1" w:rsidRPr="00A75A08" w:rsidRDefault="00CA56A1" w:rsidP="00A62419">
      <w:pPr>
        <w:keepNext/>
        <w:keepLines/>
      </w:pPr>
    </w:p>
    <w:p w14:paraId="0A023C2E" w14:textId="77777777" w:rsidR="00CA56A1" w:rsidRPr="00A75A08" w:rsidRDefault="00CA56A1" w:rsidP="00A62419">
      <w:pPr>
        <w:keepNext/>
        <w:keepLines/>
      </w:pPr>
    </w:p>
    <w:p w14:paraId="12CB7187" w14:textId="77777777" w:rsidR="00CA56A1" w:rsidRPr="00A75A08" w:rsidRDefault="00CA56A1" w:rsidP="00A62419">
      <w:pPr>
        <w:keepNext/>
        <w:keepLines/>
      </w:pPr>
    </w:p>
    <w:p w14:paraId="21CF0017" w14:textId="77777777" w:rsidR="00CA56A1" w:rsidRPr="00A75A08" w:rsidRDefault="00CA56A1" w:rsidP="00A62419">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p>
    <w:p w14:paraId="1D43471A" w14:textId="77777777" w:rsidR="00CA56A1" w:rsidRPr="00A75A08" w:rsidRDefault="00CA56A1" w:rsidP="00A62419">
      <w:pPr>
        <w:keepNext/>
        <w:keepLines/>
        <w:jc w:val="both"/>
        <w:rPr>
          <w:b/>
        </w:rPr>
      </w:pPr>
      <w:r w:rsidRPr="00A75A08">
        <w:rPr>
          <w:rFonts w:ascii="Tahoma" w:hAnsi="Tahoma" w:cs="Tahoma"/>
          <w:i/>
          <w:iCs/>
          <w:sz w:val="18"/>
          <w:szCs w:val="22"/>
        </w:rPr>
        <w:t>Obrazec se izpolni in podpiše kadar namerava ponudnik izvesti javno naročilo s podizvajalcem, ki zahteva neposredno plačilo v skladu s 94. členom ZJN-3, ter posledično služi kot priloga k pogodbi o izvedbi javnega naročila.</w:t>
      </w:r>
    </w:p>
    <w:p w14:paraId="390B74A1" w14:textId="77777777" w:rsidR="00CA56A1" w:rsidRPr="00A75A08" w:rsidRDefault="00CA56A1" w:rsidP="00A62419">
      <w:pPr>
        <w:keepNext/>
        <w:keepLines/>
        <w:jc w:val="both"/>
        <w:rPr>
          <w:rFonts w:ascii="Tahoma" w:hAnsi="Tahoma" w:cs="Tahoma"/>
          <w:i/>
          <w:iCs/>
          <w:sz w:val="18"/>
          <w:szCs w:val="22"/>
        </w:rPr>
      </w:pPr>
    </w:p>
    <w:p w14:paraId="07862992" w14:textId="77777777" w:rsidR="00CA56A1" w:rsidRPr="00A75A08" w:rsidRDefault="00CA56A1" w:rsidP="00A62419">
      <w:pPr>
        <w:keepNext/>
        <w:keepLines/>
        <w:jc w:val="both"/>
        <w:rPr>
          <w:rFonts w:ascii="Tahoma" w:hAnsi="Tahoma" w:cs="Tahoma"/>
          <w:i/>
          <w:iCs/>
          <w:sz w:val="18"/>
          <w:szCs w:val="22"/>
        </w:rPr>
      </w:pPr>
      <w:r w:rsidRPr="00A75A08">
        <w:rPr>
          <w:rFonts w:ascii="Tahoma" w:hAnsi="Tahoma" w:cs="Tahoma"/>
          <w:i/>
          <w:iCs/>
          <w:sz w:val="18"/>
          <w:szCs w:val="22"/>
        </w:rPr>
        <w:t xml:space="preserve">V primeru, da ponudnik ne namerava izvesti javno naročilo s podizvajalcem, ki zahteva neposredno plačilo, obrazca ni potrebno izpolniti.  </w:t>
      </w:r>
    </w:p>
    <w:p w14:paraId="40F57ACA" w14:textId="77777777" w:rsidR="00CA56A1" w:rsidRPr="00A75A08" w:rsidRDefault="00CA56A1" w:rsidP="00A62419">
      <w:pPr>
        <w:keepNext/>
        <w:keepLines/>
      </w:pPr>
    </w:p>
    <w:p w14:paraId="24746C6E" w14:textId="77777777" w:rsidR="00CA56A1" w:rsidRPr="00A75A08" w:rsidRDefault="00CA56A1" w:rsidP="00A62419">
      <w:pPr>
        <w:keepNext/>
        <w:keepLines/>
      </w:pPr>
    </w:p>
    <w:p w14:paraId="217071A8" w14:textId="77777777" w:rsidR="00CA56A1" w:rsidRPr="00A75A08" w:rsidRDefault="00CA56A1" w:rsidP="00A62419">
      <w:pPr>
        <w:keepNext/>
        <w:keepLines/>
        <w:tabs>
          <w:tab w:val="left" w:pos="567"/>
          <w:tab w:val="num" w:pos="851"/>
          <w:tab w:val="left" w:pos="993"/>
        </w:tabs>
        <w:jc w:val="both"/>
        <w:rPr>
          <w:rFonts w:ascii="Tahoma" w:hAnsi="Tahoma" w:cs="Tahoma"/>
        </w:rPr>
      </w:pPr>
    </w:p>
    <w:p w14:paraId="71C50E9F" w14:textId="77777777" w:rsidR="00CA56A1" w:rsidRPr="00A75A08" w:rsidRDefault="00CA56A1" w:rsidP="00A62419">
      <w:pPr>
        <w:keepNext/>
        <w:keepLines/>
      </w:pPr>
    </w:p>
    <w:p w14:paraId="2FCEECBD" w14:textId="77777777" w:rsidR="00CA56A1" w:rsidRDefault="00CA56A1" w:rsidP="00A62419">
      <w:pPr>
        <w:keepNext/>
        <w:keepLines/>
      </w:pPr>
    </w:p>
    <w:p w14:paraId="305CD59E" w14:textId="77777777" w:rsidR="00CA56A1" w:rsidRDefault="00CA56A1" w:rsidP="00A62419">
      <w:pPr>
        <w:keepNext/>
        <w:keepLines/>
      </w:pPr>
    </w:p>
    <w:p w14:paraId="747BE8C2" w14:textId="77777777" w:rsidR="00CA56A1" w:rsidRDefault="00CA56A1" w:rsidP="00A62419">
      <w:pPr>
        <w:keepNext/>
        <w:keepLines/>
      </w:pPr>
    </w:p>
    <w:p w14:paraId="509D5CED" w14:textId="77777777" w:rsidR="00CA56A1" w:rsidRDefault="00CA56A1" w:rsidP="00A62419">
      <w:pPr>
        <w:keepNext/>
        <w:keepLines/>
      </w:pPr>
    </w:p>
    <w:p w14:paraId="4002D314" w14:textId="77777777" w:rsidR="00CA56A1" w:rsidRDefault="00CA56A1" w:rsidP="00A62419">
      <w:pPr>
        <w:keepNext/>
        <w:keepLines/>
      </w:pPr>
    </w:p>
    <w:p w14:paraId="47687E15" w14:textId="77777777" w:rsidR="00CA56A1" w:rsidRDefault="00CA56A1" w:rsidP="00A62419">
      <w:pPr>
        <w:keepNext/>
        <w:keepLines/>
      </w:pPr>
    </w:p>
    <w:p w14:paraId="0EB9C0FA" w14:textId="77777777" w:rsidR="00CA56A1" w:rsidRDefault="00CA56A1" w:rsidP="00A62419">
      <w:pPr>
        <w:keepNext/>
        <w:keepLines/>
      </w:pPr>
    </w:p>
    <w:p w14:paraId="072CE607" w14:textId="77777777" w:rsidR="00CA56A1" w:rsidRDefault="00CA56A1" w:rsidP="00A62419">
      <w:pPr>
        <w:keepNext/>
        <w:keepLines/>
      </w:pPr>
    </w:p>
    <w:p w14:paraId="60815EA7" w14:textId="77777777" w:rsidR="00CA56A1" w:rsidRDefault="00CA56A1" w:rsidP="00A62419">
      <w:pPr>
        <w:keepNext/>
        <w:keepLines/>
      </w:pPr>
    </w:p>
    <w:p w14:paraId="5E190AC7" w14:textId="77777777" w:rsidR="00CA56A1" w:rsidRPr="00A75A08" w:rsidRDefault="00CA56A1" w:rsidP="00A62419">
      <w:pPr>
        <w:keepNext/>
        <w:keepLines/>
      </w:pPr>
    </w:p>
    <w:p w14:paraId="01BF5388" w14:textId="77777777" w:rsidR="00CA56A1" w:rsidRPr="00A75A08" w:rsidRDefault="00CA56A1" w:rsidP="00A62419">
      <w:pPr>
        <w:keepNext/>
        <w:keepLines/>
      </w:pPr>
    </w:p>
    <w:p w14:paraId="23F436B7" w14:textId="77777777" w:rsidR="00CA56A1" w:rsidRPr="00A75A08" w:rsidRDefault="00CA56A1" w:rsidP="00A62419">
      <w:pPr>
        <w:keepNext/>
        <w:keepLines/>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161"/>
        <w:gridCol w:w="1985"/>
        <w:gridCol w:w="567"/>
      </w:tblGrid>
      <w:tr w:rsidR="0001215F" w:rsidRPr="0001215F" w14:paraId="72AEDB7A" w14:textId="77777777" w:rsidTr="00486DA6">
        <w:tc>
          <w:tcPr>
            <w:tcW w:w="608" w:type="dxa"/>
            <w:tcBorders>
              <w:right w:val="nil"/>
            </w:tcBorders>
          </w:tcPr>
          <w:p w14:paraId="55E52A46" w14:textId="77777777" w:rsidR="0001215F" w:rsidRPr="0001215F" w:rsidRDefault="0001215F" w:rsidP="0001215F">
            <w:pPr>
              <w:keepNext/>
              <w:keepLines/>
              <w:jc w:val="both"/>
              <w:rPr>
                <w:rFonts w:ascii="Tahoma" w:hAnsi="Tahoma" w:cs="Tahoma"/>
              </w:rPr>
            </w:pPr>
            <w:bookmarkStart w:id="17" w:name="_Hlk197822325"/>
            <w:r w:rsidRPr="0001215F">
              <w:lastRenderedPageBreak/>
              <w:br w:type="page"/>
            </w:r>
            <w:r w:rsidRPr="0001215F">
              <w:br w:type="page"/>
            </w:r>
            <w:r w:rsidRPr="0001215F">
              <w:br w:type="page"/>
            </w:r>
            <w:r w:rsidRPr="0001215F">
              <w:br w:type="page"/>
            </w:r>
            <w:r w:rsidRPr="0001215F">
              <w:rPr>
                <w:rFonts w:ascii="Tahoma" w:hAnsi="Tahoma" w:cs="Tahoma"/>
              </w:rPr>
              <w:br w:type="page"/>
            </w:r>
            <w:r w:rsidRPr="0001215F">
              <w:rPr>
                <w:rFonts w:ascii="Tahoma" w:hAnsi="Tahoma" w:cs="Tahoma"/>
                <w:b/>
              </w:rPr>
              <w:br w:type="page"/>
            </w:r>
            <w:r w:rsidRPr="0001215F">
              <w:rPr>
                <w:rFonts w:ascii="Tahoma" w:hAnsi="Tahoma" w:cs="Tahoma"/>
              </w:rPr>
              <w:br w:type="page"/>
            </w:r>
          </w:p>
        </w:tc>
        <w:tc>
          <w:tcPr>
            <w:tcW w:w="6161" w:type="dxa"/>
            <w:tcBorders>
              <w:left w:val="nil"/>
              <w:right w:val="single" w:sz="4" w:space="0" w:color="auto"/>
            </w:tcBorders>
            <w:vAlign w:val="bottom"/>
          </w:tcPr>
          <w:p w14:paraId="53939CCA" w14:textId="77777777" w:rsidR="0001215F" w:rsidRPr="0001215F" w:rsidRDefault="0001215F" w:rsidP="0001215F">
            <w:pPr>
              <w:keepNext/>
              <w:keepLines/>
              <w:rPr>
                <w:rFonts w:ascii="Tahoma" w:hAnsi="Tahoma" w:cs="Tahoma"/>
              </w:rPr>
            </w:pPr>
            <w:r w:rsidRPr="0001215F">
              <w:rPr>
                <w:rFonts w:ascii="Tahoma" w:hAnsi="Tahoma" w:cs="Tahoma"/>
              </w:rPr>
              <w:t>SPORAZUM O MEDSEBOJNEM SODELOVANJU</w:t>
            </w:r>
          </w:p>
        </w:tc>
        <w:tc>
          <w:tcPr>
            <w:tcW w:w="1985" w:type="dxa"/>
            <w:tcBorders>
              <w:top w:val="single" w:sz="4" w:space="0" w:color="auto"/>
              <w:left w:val="single" w:sz="4" w:space="0" w:color="auto"/>
              <w:bottom w:val="single" w:sz="4" w:space="0" w:color="auto"/>
              <w:right w:val="nil"/>
            </w:tcBorders>
          </w:tcPr>
          <w:p w14:paraId="60F2D7A9" w14:textId="77777777" w:rsidR="0001215F" w:rsidRPr="0001215F" w:rsidRDefault="0001215F" w:rsidP="0001215F">
            <w:pPr>
              <w:keepNext/>
              <w:keepLines/>
              <w:ind w:left="-74" w:right="-207"/>
              <w:jc w:val="both"/>
              <w:rPr>
                <w:rFonts w:ascii="Tahoma" w:hAnsi="Tahoma" w:cs="Tahoma"/>
                <w:b/>
                <w:iCs/>
              </w:rPr>
            </w:pPr>
            <w:r w:rsidRPr="0001215F">
              <w:rPr>
                <w:rFonts w:ascii="Tahoma" w:hAnsi="Tahoma" w:cs="Tahoma"/>
                <w:b/>
                <w:iCs/>
              </w:rPr>
              <w:t xml:space="preserve">  Obrazec 3 k Prilogi </w:t>
            </w:r>
          </w:p>
        </w:tc>
        <w:tc>
          <w:tcPr>
            <w:tcW w:w="567" w:type="dxa"/>
            <w:tcBorders>
              <w:top w:val="single" w:sz="4" w:space="0" w:color="auto"/>
              <w:left w:val="nil"/>
              <w:bottom w:val="single" w:sz="4" w:space="0" w:color="auto"/>
              <w:right w:val="single" w:sz="4" w:space="0" w:color="auto"/>
            </w:tcBorders>
          </w:tcPr>
          <w:p w14:paraId="5F4845E9" w14:textId="77777777" w:rsidR="0001215F" w:rsidRPr="0001215F" w:rsidRDefault="0001215F" w:rsidP="0001215F">
            <w:pPr>
              <w:keepNext/>
              <w:keepLines/>
              <w:ind w:right="-62"/>
              <w:jc w:val="both"/>
              <w:rPr>
                <w:rFonts w:ascii="Tahoma" w:hAnsi="Tahoma" w:cs="Tahoma"/>
                <w:b/>
                <w:iCs/>
              </w:rPr>
            </w:pPr>
            <w:r w:rsidRPr="0001215F">
              <w:rPr>
                <w:rFonts w:ascii="Tahoma" w:hAnsi="Tahoma" w:cs="Tahoma"/>
                <w:b/>
                <w:iCs/>
              </w:rPr>
              <w:t xml:space="preserve"> 4/1  </w:t>
            </w:r>
          </w:p>
        </w:tc>
      </w:tr>
      <w:bookmarkEnd w:id="17"/>
    </w:tbl>
    <w:p w14:paraId="1C49FF91" w14:textId="5DDE0C81" w:rsidR="0001215F" w:rsidRDefault="0001215F" w:rsidP="00A62419">
      <w:pPr>
        <w:keepNext/>
        <w:keepLines/>
      </w:pPr>
    </w:p>
    <w:p w14:paraId="2A929EDC" w14:textId="77777777" w:rsidR="0001215F" w:rsidRPr="00A75A08" w:rsidRDefault="0001215F" w:rsidP="00A62419">
      <w:pPr>
        <w:keepNext/>
        <w:keepLines/>
      </w:pPr>
    </w:p>
    <w:p w14:paraId="1D5B0CE3" w14:textId="77777777" w:rsidR="00CA56A1" w:rsidRPr="00A75A08" w:rsidRDefault="00CA56A1" w:rsidP="00A62419">
      <w:pPr>
        <w:keepNext/>
        <w:keepLines/>
        <w:jc w:val="center"/>
        <w:rPr>
          <w:rFonts w:ascii="Tahoma" w:hAnsi="Tahoma" w:cs="Tahoma"/>
          <w:b/>
          <w:i/>
        </w:rPr>
      </w:pPr>
      <w:r w:rsidRPr="00A75A08">
        <w:rPr>
          <w:rFonts w:ascii="Tahoma" w:hAnsi="Tahoma" w:cs="Tahoma"/>
          <w:b/>
        </w:rPr>
        <w:t>SPORAZUM</w:t>
      </w:r>
    </w:p>
    <w:p w14:paraId="490A20D4" w14:textId="77777777" w:rsidR="00CA56A1" w:rsidRPr="00A75A08" w:rsidRDefault="00CA56A1" w:rsidP="00A62419">
      <w:pPr>
        <w:keepNext/>
        <w:keepLines/>
        <w:jc w:val="center"/>
        <w:rPr>
          <w:rFonts w:ascii="Tahoma" w:hAnsi="Tahoma" w:cs="Tahoma"/>
          <w:b/>
          <w:i/>
        </w:rPr>
      </w:pPr>
      <w:r w:rsidRPr="00A75A08">
        <w:rPr>
          <w:rFonts w:ascii="Tahoma" w:hAnsi="Tahoma" w:cs="Tahoma"/>
          <w:b/>
        </w:rPr>
        <w:t>O MEDSEBOJNEM SODELOVANJU</w:t>
      </w:r>
    </w:p>
    <w:p w14:paraId="249A3FFB" w14:textId="77777777" w:rsidR="00CA56A1" w:rsidRPr="00A75A08" w:rsidRDefault="00CA56A1" w:rsidP="00A62419">
      <w:pPr>
        <w:keepNext/>
        <w:keepLines/>
        <w:jc w:val="center"/>
        <w:rPr>
          <w:rFonts w:ascii="Tahoma" w:hAnsi="Tahoma" w:cs="Tahoma"/>
          <w:i/>
        </w:rPr>
      </w:pPr>
    </w:p>
    <w:p w14:paraId="4C95474A" w14:textId="77777777" w:rsidR="00CA56A1" w:rsidRPr="00A75A08" w:rsidRDefault="00CA56A1" w:rsidP="00A62419">
      <w:pPr>
        <w:keepNext/>
        <w:keepLines/>
        <w:jc w:val="center"/>
        <w:rPr>
          <w:rFonts w:ascii="Tahoma" w:hAnsi="Tahoma" w:cs="Tahoma"/>
          <w:i/>
        </w:rPr>
      </w:pPr>
    </w:p>
    <w:p w14:paraId="15DCCA30" w14:textId="77777777" w:rsidR="00CA56A1" w:rsidRPr="00A75A08" w:rsidRDefault="00CA56A1" w:rsidP="00A62419">
      <w:pPr>
        <w:keepNext/>
        <w:keepLines/>
        <w:jc w:val="center"/>
        <w:rPr>
          <w:rFonts w:ascii="Tahoma" w:hAnsi="Tahoma" w:cs="Tahoma"/>
          <w:i/>
        </w:rPr>
      </w:pPr>
      <w:r w:rsidRPr="00A75A08">
        <w:rPr>
          <w:rFonts w:ascii="Tahoma" w:hAnsi="Tahoma" w:cs="Tahoma"/>
        </w:rPr>
        <w:t>(med ponudnikom in podizvajalci – priloži ponudnik)</w:t>
      </w:r>
    </w:p>
    <w:p w14:paraId="524540EB" w14:textId="77777777" w:rsidR="00CA56A1" w:rsidRPr="00A75A08" w:rsidRDefault="00CA56A1" w:rsidP="00A62419">
      <w:pPr>
        <w:keepNext/>
        <w:keepLines/>
      </w:pPr>
    </w:p>
    <w:p w14:paraId="45D85B07" w14:textId="77777777" w:rsidR="00D92424" w:rsidRPr="00C8579C" w:rsidRDefault="00D92424" w:rsidP="00A62419">
      <w:pPr>
        <w:keepNext/>
        <w:keepLines/>
        <w:rPr>
          <w:rFonts w:ascii="Tahoma" w:hAnsi="Tahoma" w:cs="Tahoma"/>
        </w:rPr>
      </w:pPr>
    </w:p>
    <w:p w14:paraId="1828E55A" w14:textId="77777777" w:rsidR="00D92424" w:rsidRPr="00C8579C" w:rsidRDefault="00D92424" w:rsidP="00A62419">
      <w:pPr>
        <w:keepNext/>
        <w:keepLines/>
        <w:rPr>
          <w:rFonts w:ascii="Tahoma" w:hAnsi="Tahoma" w:cs="Tahoma"/>
        </w:rPr>
      </w:pPr>
    </w:p>
    <w:p w14:paraId="73F35DF2" w14:textId="77777777" w:rsidR="00D92424" w:rsidRPr="00C8579C" w:rsidRDefault="00D92424" w:rsidP="00A62419">
      <w:pPr>
        <w:keepNext/>
        <w:keepLines/>
        <w:rPr>
          <w:rFonts w:ascii="Tahoma" w:hAnsi="Tahoma" w:cs="Tahoma"/>
        </w:rPr>
      </w:pPr>
    </w:p>
    <w:p w14:paraId="5A680C37" w14:textId="77777777" w:rsidR="00D92424" w:rsidRPr="00C8579C" w:rsidRDefault="00D92424" w:rsidP="00A62419">
      <w:pPr>
        <w:keepNext/>
        <w:keepLines/>
        <w:rPr>
          <w:rFonts w:ascii="Tahoma" w:hAnsi="Tahoma" w:cs="Tahoma"/>
        </w:rPr>
      </w:pPr>
    </w:p>
    <w:p w14:paraId="64A98B32" w14:textId="77777777" w:rsidR="00D92424" w:rsidRPr="00C8579C" w:rsidRDefault="00D92424" w:rsidP="00A62419">
      <w:pPr>
        <w:keepNext/>
        <w:keepLines/>
        <w:rPr>
          <w:rFonts w:ascii="Tahoma" w:hAnsi="Tahoma" w:cs="Tahoma"/>
        </w:rPr>
      </w:pPr>
    </w:p>
    <w:p w14:paraId="574DE89C" w14:textId="77777777" w:rsidR="00D92424" w:rsidRPr="00C8579C" w:rsidRDefault="00D92424" w:rsidP="00A62419">
      <w:pPr>
        <w:keepNext/>
        <w:keepLines/>
        <w:rPr>
          <w:rFonts w:ascii="Tahoma" w:hAnsi="Tahoma" w:cs="Tahoma"/>
        </w:rPr>
      </w:pPr>
    </w:p>
    <w:p w14:paraId="62E194A4" w14:textId="77777777" w:rsidR="00D92424" w:rsidRPr="00C8579C" w:rsidRDefault="00D92424" w:rsidP="00A62419">
      <w:pPr>
        <w:keepNext/>
        <w:keepLines/>
        <w:rPr>
          <w:rFonts w:ascii="Tahoma" w:hAnsi="Tahoma" w:cs="Tahoma"/>
        </w:rPr>
      </w:pPr>
    </w:p>
    <w:p w14:paraId="03104DF8" w14:textId="77777777" w:rsidR="00D92424" w:rsidRPr="00C8579C" w:rsidRDefault="00D92424" w:rsidP="00A62419">
      <w:pPr>
        <w:keepNext/>
        <w:keepLines/>
        <w:rPr>
          <w:rFonts w:ascii="Tahoma" w:hAnsi="Tahoma" w:cs="Tahoma"/>
        </w:rPr>
      </w:pPr>
    </w:p>
    <w:p w14:paraId="238BD646" w14:textId="77777777" w:rsidR="00D92424" w:rsidRPr="00C8579C" w:rsidRDefault="00D92424" w:rsidP="00A62419">
      <w:pPr>
        <w:keepNext/>
        <w:keepLines/>
        <w:rPr>
          <w:rFonts w:ascii="Tahoma" w:hAnsi="Tahoma" w:cs="Tahoma"/>
        </w:rPr>
      </w:pPr>
    </w:p>
    <w:p w14:paraId="46A7F13B" w14:textId="77777777" w:rsidR="00D92424" w:rsidRPr="00C8579C" w:rsidRDefault="00D92424" w:rsidP="00A62419">
      <w:pPr>
        <w:keepNext/>
        <w:keepLines/>
        <w:rPr>
          <w:rFonts w:ascii="Tahoma" w:hAnsi="Tahoma" w:cs="Tahoma"/>
        </w:rPr>
      </w:pPr>
    </w:p>
    <w:p w14:paraId="33DE3EF3" w14:textId="77777777" w:rsidR="00D92424" w:rsidRPr="00C8579C" w:rsidRDefault="00D92424" w:rsidP="00A62419">
      <w:pPr>
        <w:keepNext/>
        <w:keepLines/>
        <w:rPr>
          <w:rFonts w:ascii="Tahoma" w:hAnsi="Tahoma" w:cs="Tahoma"/>
        </w:rPr>
      </w:pPr>
    </w:p>
    <w:p w14:paraId="7021B3EF" w14:textId="77777777" w:rsidR="00D92424" w:rsidRPr="00C8579C" w:rsidRDefault="00D92424" w:rsidP="00A62419">
      <w:pPr>
        <w:keepNext/>
        <w:keepLines/>
        <w:rPr>
          <w:rFonts w:ascii="Tahoma" w:hAnsi="Tahoma" w:cs="Tahoma"/>
        </w:rPr>
      </w:pPr>
    </w:p>
    <w:p w14:paraId="5800D8D9" w14:textId="77777777" w:rsidR="00D92424" w:rsidRPr="00C8579C" w:rsidRDefault="00D92424" w:rsidP="00A62419">
      <w:pPr>
        <w:keepNext/>
        <w:keepLines/>
        <w:rPr>
          <w:rFonts w:ascii="Tahoma" w:hAnsi="Tahoma" w:cs="Tahoma"/>
        </w:rPr>
      </w:pPr>
    </w:p>
    <w:p w14:paraId="338BF4F1" w14:textId="77777777" w:rsidR="00D92424" w:rsidRPr="00C8579C" w:rsidRDefault="00D92424" w:rsidP="00A62419">
      <w:pPr>
        <w:keepNext/>
        <w:keepLines/>
        <w:rPr>
          <w:rFonts w:ascii="Tahoma" w:hAnsi="Tahoma" w:cs="Tahoma"/>
        </w:rPr>
      </w:pPr>
    </w:p>
    <w:p w14:paraId="1B40A1E9" w14:textId="77777777" w:rsidR="00D92424" w:rsidRPr="00C8579C" w:rsidRDefault="00D92424" w:rsidP="00A62419">
      <w:pPr>
        <w:keepNext/>
        <w:keepLines/>
        <w:rPr>
          <w:rFonts w:ascii="Tahoma" w:hAnsi="Tahoma" w:cs="Tahoma"/>
        </w:rPr>
      </w:pPr>
    </w:p>
    <w:p w14:paraId="199031C0" w14:textId="77777777" w:rsidR="00D92424" w:rsidRPr="00C8579C" w:rsidRDefault="00D92424" w:rsidP="00A62419">
      <w:pPr>
        <w:keepNext/>
        <w:keepLines/>
        <w:rPr>
          <w:rFonts w:ascii="Tahoma" w:hAnsi="Tahoma" w:cs="Tahoma"/>
        </w:rPr>
      </w:pPr>
    </w:p>
    <w:p w14:paraId="4BD15EE0" w14:textId="77777777" w:rsidR="00D92424" w:rsidRPr="00C8579C" w:rsidRDefault="00D92424" w:rsidP="00A62419">
      <w:pPr>
        <w:keepNext/>
        <w:keepLines/>
        <w:rPr>
          <w:rFonts w:ascii="Tahoma" w:hAnsi="Tahoma" w:cs="Tahoma"/>
        </w:rPr>
      </w:pPr>
    </w:p>
    <w:p w14:paraId="3A31A632" w14:textId="77777777" w:rsidR="00D92424" w:rsidRPr="00C8579C" w:rsidRDefault="00D92424" w:rsidP="00A62419">
      <w:pPr>
        <w:keepNext/>
        <w:keepLines/>
        <w:rPr>
          <w:rFonts w:ascii="Tahoma" w:hAnsi="Tahoma" w:cs="Tahoma"/>
        </w:rPr>
      </w:pPr>
    </w:p>
    <w:p w14:paraId="1DC19872" w14:textId="77777777" w:rsidR="00D92424" w:rsidRPr="00C8579C" w:rsidRDefault="00D92424" w:rsidP="00A62419">
      <w:pPr>
        <w:keepNext/>
        <w:keepLines/>
        <w:rPr>
          <w:rFonts w:ascii="Tahoma" w:hAnsi="Tahoma" w:cs="Tahoma"/>
        </w:rPr>
      </w:pPr>
    </w:p>
    <w:p w14:paraId="2701FD72" w14:textId="77777777" w:rsidR="00C23AD1" w:rsidRPr="00C8579C" w:rsidRDefault="00C23AD1" w:rsidP="00A62419">
      <w:pPr>
        <w:keepNext/>
        <w:keepLines/>
        <w:rPr>
          <w:rFonts w:ascii="Tahoma" w:hAnsi="Tahoma" w:cs="Tahoma"/>
        </w:rPr>
      </w:pPr>
      <w:r w:rsidRPr="00C8579C">
        <w:rPr>
          <w:rFonts w:ascii="Tahoma" w:hAnsi="Tahoma" w:cs="Tahoma"/>
        </w:rPr>
        <w:br w:type="page"/>
      </w: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01215F" w:rsidRPr="0001215F" w14:paraId="2268EEBB" w14:textId="77777777" w:rsidTr="00486DA6">
        <w:tc>
          <w:tcPr>
            <w:tcW w:w="608" w:type="dxa"/>
            <w:tcBorders>
              <w:right w:val="nil"/>
            </w:tcBorders>
          </w:tcPr>
          <w:p w14:paraId="52DFD715" w14:textId="77777777" w:rsidR="0001215F" w:rsidRPr="0001215F" w:rsidRDefault="0001215F" w:rsidP="0001215F">
            <w:pPr>
              <w:keepNext/>
              <w:keepLines/>
              <w:jc w:val="both"/>
              <w:rPr>
                <w:rFonts w:ascii="Tahoma" w:hAnsi="Tahoma" w:cs="Tahoma"/>
              </w:rPr>
            </w:pPr>
            <w:bookmarkStart w:id="18" w:name="_Hlk211330737"/>
            <w:r w:rsidRPr="0001215F">
              <w:lastRenderedPageBreak/>
              <w:br w:type="page"/>
            </w:r>
            <w:r w:rsidRPr="0001215F">
              <w:br w:type="page"/>
            </w:r>
            <w:r w:rsidRPr="0001215F">
              <w:br w:type="page"/>
            </w:r>
            <w:r w:rsidRPr="0001215F">
              <w:br w:type="page"/>
            </w:r>
            <w:r w:rsidRPr="0001215F">
              <w:rPr>
                <w:rFonts w:ascii="Tahoma" w:hAnsi="Tahoma" w:cs="Tahoma"/>
              </w:rPr>
              <w:br w:type="page"/>
            </w:r>
            <w:r w:rsidRPr="0001215F">
              <w:rPr>
                <w:rFonts w:ascii="Tahoma" w:hAnsi="Tahoma" w:cs="Tahoma"/>
                <w:b/>
              </w:rPr>
              <w:br w:type="page"/>
            </w:r>
            <w:r w:rsidRPr="0001215F">
              <w:rPr>
                <w:rFonts w:ascii="Tahoma" w:hAnsi="Tahoma" w:cs="Tahoma"/>
              </w:rPr>
              <w:br w:type="page"/>
            </w:r>
          </w:p>
        </w:tc>
        <w:tc>
          <w:tcPr>
            <w:tcW w:w="7295" w:type="dxa"/>
            <w:tcBorders>
              <w:left w:val="nil"/>
              <w:right w:val="single" w:sz="4" w:space="0" w:color="auto"/>
            </w:tcBorders>
            <w:vAlign w:val="bottom"/>
          </w:tcPr>
          <w:p w14:paraId="704B2BD9" w14:textId="5114EC7E" w:rsidR="0001215F" w:rsidRPr="0001215F" w:rsidRDefault="0001215F" w:rsidP="0001215F">
            <w:pPr>
              <w:keepNext/>
              <w:keepLines/>
              <w:rPr>
                <w:rFonts w:ascii="Tahoma" w:hAnsi="Tahoma" w:cs="Tahoma"/>
              </w:rPr>
            </w:pPr>
            <w:r>
              <w:rPr>
                <w:rFonts w:ascii="Tahoma" w:eastAsia="Calibri" w:hAnsi="Tahoma" w:cs="Tahoma"/>
              </w:rPr>
              <w:t>UDELEŽBA</w:t>
            </w:r>
            <w:r w:rsidRPr="0001215F">
              <w:rPr>
                <w:rFonts w:ascii="Tahoma" w:eastAsia="Calibri" w:hAnsi="Tahoma" w:cs="Tahoma"/>
              </w:rPr>
              <w:t xml:space="preserve"> SUBJEKT</w:t>
            </w:r>
            <w:r>
              <w:rPr>
                <w:rFonts w:ascii="Tahoma" w:eastAsia="Calibri" w:hAnsi="Tahoma" w:cs="Tahoma"/>
              </w:rPr>
              <w:t>A</w:t>
            </w:r>
            <w:r w:rsidRPr="0001215F">
              <w:rPr>
                <w:rFonts w:ascii="Tahoma" w:eastAsia="Calibri" w:hAnsi="Tahoma" w:cs="Tahoma"/>
              </w:rPr>
              <w:t>, KATER</w:t>
            </w:r>
            <w:r>
              <w:rPr>
                <w:rFonts w:ascii="Tahoma" w:eastAsia="Calibri" w:hAnsi="Tahoma" w:cs="Tahoma"/>
              </w:rPr>
              <w:t>EGA</w:t>
            </w:r>
            <w:r w:rsidRPr="0001215F">
              <w:rPr>
                <w:rFonts w:ascii="Tahoma" w:eastAsia="Calibri" w:hAnsi="Tahoma" w:cs="Tahoma"/>
              </w:rPr>
              <w:t xml:space="preserve"> ZMOGLJIVOST </w:t>
            </w:r>
            <w:r>
              <w:rPr>
                <w:rFonts w:ascii="Tahoma" w:eastAsia="Calibri" w:hAnsi="Tahoma" w:cs="Tahoma"/>
              </w:rPr>
              <w:t xml:space="preserve">SE </w:t>
            </w:r>
            <w:r w:rsidRPr="0001215F">
              <w:rPr>
                <w:rFonts w:ascii="Tahoma" w:eastAsia="Calibri" w:hAnsi="Tahoma" w:cs="Tahoma"/>
              </w:rPr>
              <w:t xml:space="preserve">UPORABLJA  </w:t>
            </w:r>
          </w:p>
        </w:tc>
        <w:tc>
          <w:tcPr>
            <w:tcW w:w="851" w:type="dxa"/>
            <w:tcBorders>
              <w:top w:val="single" w:sz="4" w:space="0" w:color="auto"/>
              <w:left w:val="single" w:sz="4" w:space="0" w:color="auto"/>
              <w:bottom w:val="single" w:sz="4" w:space="0" w:color="auto"/>
              <w:right w:val="nil"/>
            </w:tcBorders>
          </w:tcPr>
          <w:p w14:paraId="0EDE2144" w14:textId="77777777" w:rsidR="0001215F" w:rsidRPr="0001215F" w:rsidRDefault="0001215F" w:rsidP="0001215F">
            <w:pPr>
              <w:keepNext/>
              <w:keepLines/>
              <w:ind w:left="-74" w:right="-207"/>
              <w:jc w:val="both"/>
              <w:rPr>
                <w:rFonts w:ascii="Tahoma" w:hAnsi="Tahoma" w:cs="Tahoma"/>
                <w:b/>
                <w:iCs/>
              </w:rPr>
            </w:pPr>
            <w:r w:rsidRPr="0001215F">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7AAEE3DF" w14:textId="77777777" w:rsidR="0001215F" w:rsidRPr="0001215F" w:rsidRDefault="0001215F" w:rsidP="0001215F">
            <w:pPr>
              <w:keepNext/>
              <w:keepLines/>
              <w:ind w:right="-62"/>
              <w:jc w:val="both"/>
              <w:rPr>
                <w:rFonts w:ascii="Tahoma" w:hAnsi="Tahoma" w:cs="Tahoma"/>
                <w:b/>
                <w:iCs/>
              </w:rPr>
            </w:pPr>
            <w:r w:rsidRPr="0001215F">
              <w:rPr>
                <w:rFonts w:ascii="Tahoma" w:hAnsi="Tahoma" w:cs="Tahoma"/>
                <w:b/>
                <w:iCs/>
              </w:rPr>
              <w:t xml:space="preserve"> 4/2  </w:t>
            </w:r>
          </w:p>
        </w:tc>
      </w:tr>
      <w:bookmarkEnd w:id="18"/>
    </w:tbl>
    <w:p w14:paraId="539B6CAA" w14:textId="4701B6BC" w:rsidR="0001215F" w:rsidRDefault="0001215F" w:rsidP="00A62419">
      <w:pPr>
        <w:keepNext/>
        <w:keepLines/>
      </w:pPr>
    </w:p>
    <w:p w14:paraId="27CC3572" w14:textId="77777777" w:rsidR="00584002" w:rsidRDefault="00584002" w:rsidP="00A62419">
      <w:pPr>
        <w:keepNext/>
        <w:keepLines/>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2800"/>
        <w:gridCol w:w="3295"/>
      </w:tblGrid>
      <w:tr w:rsidR="00353517" w:rsidRPr="00A75A08" w14:paraId="2D3C944F" w14:textId="77777777" w:rsidTr="0001215F">
        <w:trPr>
          <w:trHeight w:val="511"/>
          <w:jc w:val="center"/>
        </w:trPr>
        <w:tc>
          <w:tcPr>
            <w:tcW w:w="9209" w:type="dxa"/>
            <w:gridSpan w:val="3"/>
            <w:vAlign w:val="center"/>
          </w:tcPr>
          <w:p w14:paraId="6E14C0FD" w14:textId="163FC340" w:rsidR="00353517" w:rsidRPr="009F7D2F" w:rsidRDefault="00353517" w:rsidP="00A334FA">
            <w:pPr>
              <w:keepNext/>
              <w:keepLines/>
              <w:jc w:val="both"/>
              <w:rPr>
                <w:rFonts w:ascii="Tahoma" w:hAnsi="Tahoma" w:cs="Tahoma"/>
                <w:b/>
              </w:rPr>
            </w:pPr>
            <w:r w:rsidRPr="00A75A08">
              <w:rPr>
                <w:rFonts w:ascii="Tahoma" w:hAnsi="Tahoma" w:cs="Tahoma"/>
              </w:rPr>
              <w:t xml:space="preserve">Javno naročilo: </w:t>
            </w:r>
            <w:r w:rsidR="0088435B" w:rsidRPr="0088435B">
              <w:rPr>
                <w:rFonts w:ascii="Tahoma" w:hAnsi="Tahoma" w:cs="Tahoma"/>
                <w:b/>
              </w:rPr>
              <w:t>VKS-61/25 Vzdrževanje, servisiranje in dobava rezervnih delov ter obnove rezalnih gredi za drobilec MTB za obdobje 36 mesecev</w:t>
            </w:r>
          </w:p>
        </w:tc>
      </w:tr>
      <w:tr w:rsidR="00353517" w:rsidRPr="00A75A08" w14:paraId="78980AFE" w14:textId="77777777" w:rsidTr="0001215F">
        <w:trPr>
          <w:trHeight w:val="385"/>
          <w:jc w:val="center"/>
        </w:trPr>
        <w:tc>
          <w:tcPr>
            <w:tcW w:w="3114" w:type="dxa"/>
            <w:vAlign w:val="center"/>
          </w:tcPr>
          <w:p w14:paraId="081271D8" w14:textId="77777777" w:rsidR="00353517" w:rsidRPr="00A75A08" w:rsidRDefault="00353517" w:rsidP="00A334FA">
            <w:pPr>
              <w:keepNext/>
              <w:keepLines/>
              <w:jc w:val="both"/>
              <w:rPr>
                <w:rFonts w:ascii="Tahoma" w:hAnsi="Tahoma" w:cs="Tahoma"/>
                <w:sz w:val="18"/>
                <w:szCs w:val="18"/>
              </w:rPr>
            </w:pPr>
            <w:r w:rsidRPr="00A75A08">
              <w:rPr>
                <w:rFonts w:ascii="Tahoma" w:hAnsi="Tahoma" w:cs="Tahoma"/>
                <w:sz w:val="18"/>
                <w:szCs w:val="18"/>
              </w:rPr>
              <w:t>Naziv subjekta</w:t>
            </w:r>
            <w:r>
              <w:rPr>
                <w:rFonts w:ascii="Tahoma" w:hAnsi="Tahoma" w:cs="Tahoma"/>
                <w:sz w:val="18"/>
                <w:szCs w:val="18"/>
              </w:rPr>
              <w:t xml:space="preserve"> (firma)</w:t>
            </w:r>
          </w:p>
        </w:tc>
        <w:tc>
          <w:tcPr>
            <w:tcW w:w="6095" w:type="dxa"/>
            <w:gridSpan w:val="2"/>
            <w:vAlign w:val="center"/>
          </w:tcPr>
          <w:p w14:paraId="46A62876" w14:textId="77777777" w:rsidR="00353517" w:rsidRPr="00A75A08" w:rsidRDefault="00353517" w:rsidP="00A334FA">
            <w:pPr>
              <w:keepNext/>
              <w:keepLines/>
              <w:jc w:val="both"/>
              <w:rPr>
                <w:rFonts w:ascii="Tahoma" w:hAnsi="Tahoma" w:cs="Tahoma"/>
                <w:sz w:val="18"/>
                <w:szCs w:val="18"/>
              </w:rPr>
            </w:pPr>
          </w:p>
          <w:p w14:paraId="6F6B0B29" w14:textId="77777777" w:rsidR="00353517" w:rsidRPr="00A75A08" w:rsidRDefault="00353517" w:rsidP="00A334FA">
            <w:pPr>
              <w:keepNext/>
              <w:keepLines/>
              <w:jc w:val="both"/>
              <w:rPr>
                <w:rFonts w:ascii="Tahoma" w:hAnsi="Tahoma" w:cs="Tahoma"/>
                <w:sz w:val="18"/>
                <w:szCs w:val="18"/>
              </w:rPr>
            </w:pPr>
          </w:p>
        </w:tc>
      </w:tr>
      <w:tr w:rsidR="00353517" w:rsidRPr="00A75A08" w14:paraId="747F4B54" w14:textId="77777777" w:rsidTr="0001215F">
        <w:trPr>
          <w:jc w:val="center"/>
        </w:trPr>
        <w:tc>
          <w:tcPr>
            <w:tcW w:w="3114" w:type="dxa"/>
            <w:vAlign w:val="center"/>
          </w:tcPr>
          <w:p w14:paraId="7BEAB013" w14:textId="77777777" w:rsidR="00353517" w:rsidRPr="00A75A08" w:rsidRDefault="00353517" w:rsidP="00A334FA">
            <w:pPr>
              <w:keepNext/>
              <w:keepLines/>
              <w:jc w:val="both"/>
              <w:rPr>
                <w:rFonts w:ascii="Tahoma" w:hAnsi="Tahoma" w:cs="Tahoma"/>
                <w:sz w:val="18"/>
                <w:szCs w:val="18"/>
              </w:rPr>
            </w:pPr>
            <w:r w:rsidRPr="007124F0">
              <w:rPr>
                <w:rFonts w:ascii="Tahoma" w:hAnsi="Tahoma" w:cs="Tahoma"/>
                <w:sz w:val="18"/>
                <w:szCs w:val="18"/>
              </w:rPr>
              <w:t>Po</w:t>
            </w:r>
            <w:r>
              <w:rPr>
                <w:rFonts w:ascii="Tahoma" w:hAnsi="Tahoma" w:cs="Tahoma"/>
                <w:sz w:val="18"/>
                <w:szCs w:val="18"/>
              </w:rPr>
              <w:t>s</w:t>
            </w:r>
            <w:r w:rsidRPr="007124F0">
              <w:rPr>
                <w:rFonts w:ascii="Tahoma" w:hAnsi="Tahoma" w:cs="Tahoma"/>
                <w:sz w:val="18"/>
                <w:szCs w:val="18"/>
              </w:rPr>
              <w:t>l</w:t>
            </w:r>
            <w:r>
              <w:rPr>
                <w:rFonts w:ascii="Tahoma" w:hAnsi="Tahoma" w:cs="Tahoma"/>
                <w:sz w:val="18"/>
                <w:szCs w:val="18"/>
              </w:rPr>
              <w:t>ov</w:t>
            </w:r>
            <w:r w:rsidRPr="007124F0">
              <w:rPr>
                <w:rFonts w:ascii="Tahoma" w:hAnsi="Tahoma" w:cs="Tahoma"/>
                <w:sz w:val="18"/>
                <w:szCs w:val="18"/>
              </w:rPr>
              <w:t>ni naslov</w:t>
            </w:r>
            <w:r>
              <w:rPr>
                <w:rFonts w:ascii="Tahoma" w:hAnsi="Tahoma" w:cs="Tahoma"/>
                <w:sz w:val="18"/>
                <w:szCs w:val="18"/>
              </w:rPr>
              <w:t xml:space="preserve"> (sedež)</w:t>
            </w:r>
          </w:p>
        </w:tc>
        <w:tc>
          <w:tcPr>
            <w:tcW w:w="6095" w:type="dxa"/>
            <w:gridSpan w:val="2"/>
            <w:vAlign w:val="center"/>
          </w:tcPr>
          <w:p w14:paraId="7571C834" w14:textId="77777777" w:rsidR="00353517" w:rsidRPr="00A75A08" w:rsidRDefault="00353517" w:rsidP="00A334FA">
            <w:pPr>
              <w:keepNext/>
              <w:keepLines/>
              <w:jc w:val="both"/>
              <w:rPr>
                <w:rFonts w:ascii="Tahoma" w:hAnsi="Tahoma" w:cs="Tahoma"/>
                <w:sz w:val="18"/>
                <w:szCs w:val="18"/>
              </w:rPr>
            </w:pPr>
          </w:p>
          <w:p w14:paraId="291A641C" w14:textId="77777777" w:rsidR="00353517" w:rsidRPr="00A75A08" w:rsidRDefault="00353517" w:rsidP="00A334FA">
            <w:pPr>
              <w:keepNext/>
              <w:keepLines/>
              <w:jc w:val="both"/>
              <w:rPr>
                <w:rFonts w:ascii="Tahoma" w:hAnsi="Tahoma" w:cs="Tahoma"/>
                <w:sz w:val="18"/>
                <w:szCs w:val="18"/>
              </w:rPr>
            </w:pPr>
          </w:p>
        </w:tc>
      </w:tr>
      <w:tr w:rsidR="00353517" w:rsidRPr="00A75A08" w14:paraId="70F0AA3E" w14:textId="77777777" w:rsidTr="0001215F">
        <w:trPr>
          <w:trHeight w:val="175"/>
          <w:jc w:val="center"/>
        </w:trPr>
        <w:tc>
          <w:tcPr>
            <w:tcW w:w="3114" w:type="dxa"/>
            <w:vMerge w:val="restart"/>
            <w:vAlign w:val="center"/>
          </w:tcPr>
          <w:p w14:paraId="5279C874" w14:textId="77777777" w:rsidR="00353517" w:rsidRPr="00A75A08" w:rsidRDefault="00353517" w:rsidP="00A334FA">
            <w:pPr>
              <w:keepNext/>
              <w:keepLines/>
              <w:jc w:val="both"/>
              <w:rPr>
                <w:rFonts w:ascii="Tahoma" w:hAnsi="Tahoma" w:cs="Tahoma"/>
                <w:sz w:val="18"/>
                <w:szCs w:val="18"/>
              </w:rPr>
            </w:pPr>
          </w:p>
          <w:p w14:paraId="250BFC8F" w14:textId="77777777" w:rsidR="00353517" w:rsidRPr="007124F0" w:rsidRDefault="00353517" w:rsidP="00A334FA">
            <w:pPr>
              <w:keepNext/>
              <w:keepLines/>
              <w:jc w:val="both"/>
              <w:rPr>
                <w:rFonts w:ascii="Tahoma" w:hAnsi="Tahoma" w:cs="Tahoma"/>
                <w:sz w:val="16"/>
                <w:szCs w:val="18"/>
              </w:rPr>
            </w:pPr>
            <w:r w:rsidRPr="007124F0">
              <w:rPr>
                <w:rFonts w:ascii="Tahoma" w:hAnsi="Tahoma" w:cs="Tahoma"/>
                <w:sz w:val="16"/>
                <w:szCs w:val="18"/>
              </w:rPr>
              <w:t xml:space="preserve">VSE osebe, ki so člani upravnega, vodstvenega ali nadzornega organa gospodarskega subjekta ali ki imajo pooblastila za njegovo zastopanje ali odločanje ali nadzor v njem, </w:t>
            </w:r>
            <w:r w:rsidRPr="007124F0">
              <w:rPr>
                <w:rFonts w:ascii="Tahoma" w:hAnsi="Tahoma" w:cs="Tahoma"/>
                <w:b/>
                <w:sz w:val="16"/>
                <w:szCs w:val="18"/>
              </w:rPr>
              <w:t>ter</w:t>
            </w:r>
            <w:r w:rsidRPr="007124F0">
              <w:rPr>
                <w:rFonts w:ascii="Tahoma" w:hAnsi="Tahoma" w:cs="Tahoma"/>
                <w:sz w:val="16"/>
                <w:szCs w:val="18"/>
              </w:rPr>
              <w:t xml:space="preserve"> njihov </w:t>
            </w:r>
            <w:r w:rsidRPr="007124F0">
              <w:rPr>
                <w:rFonts w:ascii="Tahoma" w:hAnsi="Tahoma" w:cs="Tahoma"/>
                <w:b/>
                <w:sz w:val="16"/>
                <w:szCs w:val="18"/>
              </w:rPr>
              <w:t>EMŠO</w:t>
            </w:r>
          </w:p>
          <w:p w14:paraId="57E4BB6F" w14:textId="77777777" w:rsidR="00353517" w:rsidRPr="007124F0" w:rsidRDefault="00353517" w:rsidP="00A334FA">
            <w:pPr>
              <w:keepNext/>
              <w:keepLines/>
              <w:rPr>
                <w:rFonts w:ascii="Tahoma" w:hAnsi="Tahoma" w:cs="Tahoma"/>
                <w:sz w:val="8"/>
                <w:szCs w:val="18"/>
              </w:rPr>
            </w:pPr>
          </w:p>
          <w:p w14:paraId="7CF78815" w14:textId="77777777" w:rsidR="00353517" w:rsidRPr="007124F0" w:rsidRDefault="00353517" w:rsidP="00A334FA">
            <w:pPr>
              <w:keepNext/>
              <w:keepLines/>
              <w:rPr>
                <w:rFonts w:ascii="Tahoma" w:hAnsi="Tahoma" w:cs="Tahoma"/>
                <w:i/>
                <w:sz w:val="16"/>
                <w:szCs w:val="18"/>
              </w:rPr>
            </w:pPr>
            <w:r w:rsidRPr="007124F0">
              <w:rPr>
                <w:rFonts w:ascii="Tahoma" w:hAnsi="Tahoma" w:cs="Tahoma"/>
                <w:i/>
                <w:sz w:val="16"/>
                <w:szCs w:val="18"/>
              </w:rPr>
              <w:t>/v primeru, da ste podatke vnesli v ESPD ali priložili lastno izjavo, ni potrebno izpolniti!/</w:t>
            </w:r>
          </w:p>
          <w:p w14:paraId="3F2C8A03" w14:textId="77777777" w:rsidR="00353517" w:rsidRPr="007124F0" w:rsidRDefault="00353517" w:rsidP="00A334FA">
            <w:pPr>
              <w:keepNext/>
              <w:keepLines/>
              <w:rPr>
                <w:rFonts w:ascii="Tahoma" w:hAnsi="Tahoma" w:cs="Tahoma"/>
                <w:i/>
                <w:sz w:val="10"/>
                <w:szCs w:val="18"/>
              </w:rPr>
            </w:pPr>
          </w:p>
          <w:p w14:paraId="2AB75CA6" w14:textId="77777777" w:rsidR="00353517" w:rsidRPr="00A75A08" w:rsidRDefault="00353517" w:rsidP="00A334FA">
            <w:pPr>
              <w:keepNext/>
              <w:keepLines/>
              <w:jc w:val="both"/>
              <w:rPr>
                <w:rFonts w:ascii="Tahoma" w:hAnsi="Tahoma" w:cs="Tahoma"/>
                <w:sz w:val="18"/>
                <w:szCs w:val="18"/>
              </w:rPr>
            </w:pPr>
            <w:r w:rsidRPr="007124F0">
              <w:rPr>
                <w:rFonts w:ascii="Tahoma" w:hAnsi="Tahoma" w:cs="Tahoma"/>
                <w:i/>
                <w:sz w:val="16"/>
                <w:szCs w:val="18"/>
              </w:rPr>
              <w:t>EMŠO se potrebuje zgolj zaradi potreb pri preverjanju nekaznovanosti v e-Dosje-u</w:t>
            </w:r>
          </w:p>
        </w:tc>
        <w:tc>
          <w:tcPr>
            <w:tcW w:w="2800" w:type="dxa"/>
            <w:vAlign w:val="center"/>
          </w:tcPr>
          <w:p w14:paraId="576A11B0" w14:textId="77777777" w:rsidR="00353517" w:rsidRPr="00A75A08" w:rsidRDefault="00353517" w:rsidP="00A334FA">
            <w:pPr>
              <w:keepNext/>
              <w:keepLines/>
              <w:jc w:val="both"/>
              <w:rPr>
                <w:rFonts w:ascii="Tahoma" w:hAnsi="Tahoma" w:cs="Tahoma"/>
                <w:sz w:val="18"/>
                <w:szCs w:val="18"/>
              </w:rPr>
            </w:pPr>
          </w:p>
          <w:p w14:paraId="1B356E6C" w14:textId="77777777" w:rsidR="00353517" w:rsidRPr="00A75A08" w:rsidRDefault="00353517" w:rsidP="00A334FA">
            <w:pPr>
              <w:keepNext/>
              <w:keepLines/>
              <w:jc w:val="both"/>
              <w:rPr>
                <w:rFonts w:ascii="Tahoma" w:hAnsi="Tahoma" w:cs="Tahoma"/>
                <w:sz w:val="18"/>
                <w:szCs w:val="18"/>
              </w:rPr>
            </w:pPr>
            <w:r>
              <w:rPr>
                <w:rFonts w:ascii="Tahoma" w:hAnsi="Tahoma" w:cs="Tahoma"/>
                <w:sz w:val="18"/>
                <w:szCs w:val="18"/>
              </w:rPr>
              <w:t>Ime in priimek</w:t>
            </w:r>
          </w:p>
        </w:tc>
        <w:tc>
          <w:tcPr>
            <w:tcW w:w="3295" w:type="dxa"/>
            <w:vAlign w:val="center"/>
          </w:tcPr>
          <w:p w14:paraId="6BD9E4C5" w14:textId="77777777" w:rsidR="00353517" w:rsidRPr="00A75A08" w:rsidRDefault="00353517" w:rsidP="00A334FA">
            <w:pPr>
              <w:keepNext/>
              <w:keepLines/>
              <w:jc w:val="both"/>
              <w:rPr>
                <w:rFonts w:ascii="Tahoma" w:hAnsi="Tahoma" w:cs="Tahoma"/>
                <w:sz w:val="18"/>
                <w:szCs w:val="18"/>
              </w:rPr>
            </w:pPr>
          </w:p>
          <w:p w14:paraId="212A5AF8" w14:textId="77777777" w:rsidR="00353517" w:rsidRPr="00A75A08" w:rsidRDefault="00353517" w:rsidP="00A334FA">
            <w:pPr>
              <w:keepNext/>
              <w:keepLines/>
              <w:jc w:val="both"/>
              <w:rPr>
                <w:rFonts w:ascii="Tahoma" w:hAnsi="Tahoma" w:cs="Tahoma"/>
                <w:sz w:val="18"/>
                <w:szCs w:val="18"/>
              </w:rPr>
            </w:pPr>
            <w:r>
              <w:rPr>
                <w:rFonts w:ascii="Tahoma" w:hAnsi="Tahoma" w:cs="Tahoma"/>
                <w:sz w:val="18"/>
                <w:szCs w:val="18"/>
              </w:rPr>
              <w:t>EMŠO</w:t>
            </w:r>
          </w:p>
        </w:tc>
      </w:tr>
      <w:tr w:rsidR="00353517" w:rsidRPr="00A75A08" w14:paraId="1DF59630" w14:textId="77777777" w:rsidTr="0001215F">
        <w:trPr>
          <w:trHeight w:val="1243"/>
          <w:jc w:val="center"/>
        </w:trPr>
        <w:tc>
          <w:tcPr>
            <w:tcW w:w="3114" w:type="dxa"/>
            <w:vMerge/>
            <w:vAlign w:val="center"/>
          </w:tcPr>
          <w:p w14:paraId="5BBFF7AB" w14:textId="77777777" w:rsidR="00353517" w:rsidRPr="00A75A08" w:rsidRDefault="00353517" w:rsidP="00A334FA">
            <w:pPr>
              <w:keepNext/>
              <w:keepLines/>
              <w:jc w:val="both"/>
              <w:rPr>
                <w:rFonts w:ascii="Tahoma" w:hAnsi="Tahoma" w:cs="Tahoma"/>
                <w:sz w:val="18"/>
                <w:szCs w:val="18"/>
              </w:rPr>
            </w:pPr>
          </w:p>
        </w:tc>
        <w:tc>
          <w:tcPr>
            <w:tcW w:w="2800" w:type="dxa"/>
            <w:vAlign w:val="center"/>
          </w:tcPr>
          <w:p w14:paraId="6E8D51BB" w14:textId="77777777" w:rsidR="00353517" w:rsidRPr="00A75A08" w:rsidRDefault="00353517" w:rsidP="00A334FA">
            <w:pPr>
              <w:keepNext/>
              <w:keepLines/>
              <w:jc w:val="both"/>
              <w:rPr>
                <w:rFonts w:ascii="Tahoma" w:hAnsi="Tahoma" w:cs="Tahoma"/>
                <w:sz w:val="18"/>
                <w:szCs w:val="18"/>
              </w:rPr>
            </w:pPr>
          </w:p>
        </w:tc>
        <w:tc>
          <w:tcPr>
            <w:tcW w:w="3295" w:type="dxa"/>
            <w:vAlign w:val="center"/>
          </w:tcPr>
          <w:p w14:paraId="3E856161" w14:textId="77777777" w:rsidR="00353517" w:rsidRPr="00A75A08" w:rsidRDefault="00353517" w:rsidP="00A334FA">
            <w:pPr>
              <w:keepNext/>
              <w:keepLines/>
              <w:jc w:val="both"/>
              <w:rPr>
                <w:rFonts w:ascii="Tahoma" w:hAnsi="Tahoma" w:cs="Tahoma"/>
                <w:sz w:val="18"/>
                <w:szCs w:val="18"/>
              </w:rPr>
            </w:pPr>
          </w:p>
        </w:tc>
      </w:tr>
      <w:tr w:rsidR="00353517" w:rsidRPr="00A75A08" w14:paraId="7E2BA14C" w14:textId="77777777" w:rsidTr="0001215F">
        <w:trPr>
          <w:trHeight w:val="357"/>
          <w:jc w:val="center"/>
        </w:trPr>
        <w:tc>
          <w:tcPr>
            <w:tcW w:w="3114" w:type="dxa"/>
            <w:vAlign w:val="center"/>
          </w:tcPr>
          <w:p w14:paraId="718F8201" w14:textId="77777777" w:rsidR="00353517" w:rsidRPr="00A75A08" w:rsidRDefault="00353517" w:rsidP="00A334FA">
            <w:pPr>
              <w:keepNext/>
              <w:keepLines/>
              <w:spacing w:line="276" w:lineRule="auto"/>
              <w:jc w:val="both"/>
              <w:rPr>
                <w:rFonts w:ascii="Tahoma" w:hAnsi="Tahoma" w:cs="Tahoma"/>
                <w:sz w:val="18"/>
                <w:szCs w:val="18"/>
              </w:rPr>
            </w:pPr>
            <w:r w:rsidRPr="00A75A08">
              <w:rPr>
                <w:rFonts w:ascii="Tahoma" w:hAnsi="Tahoma" w:cs="Tahoma"/>
                <w:sz w:val="18"/>
                <w:szCs w:val="18"/>
              </w:rPr>
              <w:t>Matična številka subjekta</w:t>
            </w:r>
          </w:p>
        </w:tc>
        <w:tc>
          <w:tcPr>
            <w:tcW w:w="6095" w:type="dxa"/>
            <w:gridSpan w:val="2"/>
            <w:vAlign w:val="center"/>
          </w:tcPr>
          <w:p w14:paraId="297B6703" w14:textId="77777777" w:rsidR="00353517" w:rsidRPr="00A75A08" w:rsidRDefault="00353517" w:rsidP="00A334FA">
            <w:pPr>
              <w:keepNext/>
              <w:keepLines/>
              <w:spacing w:line="276" w:lineRule="auto"/>
              <w:jc w:val="both"/>
              <w:rPr>
                <w:rFonts w:ascii="Tahoma" w:hAnsi="Tahoma" w:cs="Tahoma"/>
                <w:sz w:val="18"/>
                <w:szCs w:val="18"/>
              </w:rPr>
            </w:pPr>
          </w:p>
        </w:tc>
      </w:tr>
      <w:tr w:rsidR="00353517" w:rsidRPr="00A75A08" w14:paraId="51DD2616" w14:textId="77777777" w:rsidTr="0001215F">
        <w:trPr>
          <w:trHeight w:val="405"/>
          <w:jc w:val="center"/>
        </w:trPr>
        <w:tc>
          <w:tcPr>
            <w:tcW w:w="3114" w:type="dxa"/>
            <w:vAlign w:val="center"/>
          </w:tcPr>
          <w:p w14:paraId="6AD7DE30" w14:textId="77777777" w:rsidR="00353517" w:rsidRPr="00A75A08" w:rsidRDefault="00353517" w:rsidP="00A334FA">
            <w:pPr>
              <w:keepNext/>
              <w:keepLines/>
              <w:spacing w:line="276" w:lineRule="auto"/>
              <w:jc w:val="both"/>
              <w:rPr>
                <w:rFonts w:ascii="Tahoma" w:hAnsi="Tahoma" w:cs="Tahoma"/>
                <w:sz w:val="18"/>
                <w:szCs w:val="18"/>
              </w:rPr>
            </w:pPr>
            <w:r w:rsidRPr="00A75A08">
              <w:rPr>
                <w:rFonts w:ascii="Tahoma" w:hAnsi="Tahoma" w:cs="Tahoma"/>
                <w:sz w:val="18"/>
                <w:szCs w:val="18"/>
              </w:rPr>
              <w:t>Davčna številka subjekta</w:t>
            </w:r>
          </w:p>
        </w:tc>
        <w:tc>
          <w:tcPr>
            <w:tcW w:w="6095" w:type="dxa"/>
            <w:gridSpan w:val="2"/>
            <w:vAlign w:val="center"/>
          </w:tcPr>
          <w:p w14:paraId="7673C1C2" w14:textId="77777777" w:rsidR="00353517" w:rsidRPr="00A75A08" w:rsidRDefault="00353517" w:rsidP="00A334FA">
            <w:pPr>
              <w:keepNext/>
              <w:keepLines/>
              <w:spacing w:line="276" w:lineRule="auto"/>
              <w:jc w:val="both"/>
              <w:rPr>
                <w:rFonts w:ascii="Tahoma" w:hAnsi="Tahoma" w:cs="Tahoma"/>
                <w:sz w:val="18"/>
                <w:szCs w:val="18"/>
              </w:rPr>
            </w:pPr>
          </w:p>
        </w:tc>
      </w:tr>
      <w:tr w:rsidR="00353517" w:rsidRPr="00A75A08" w14:paraId="794769EF" w14:textId="77777777" w:rsidTr="0001215F">
        <w:trPr>
          <w:trHeight w:val="410"/>
          <w:jc w:val="center"/>
        </w:trPr>
        <w:tc>
          <w:tcPr>
            <w:tcW w:w="3114" w:type="dxa"/>
            <w:vAlign w:val="center"/>
          </w:tcPr>
          <w:p w14:paraId="2C0B0883" w14:textId="77777777" w:rsidR="00353517" w:rsidRPr="00A75A08" w:rsidRDefault="00353517" w:rsidP="00A334FA">
            <w:pPr>
              <w:keepNext/>
              <w:keepLines/>
              <w:spacing w:line="276" w:lineRule="auto"/>
              <w:jc w:val="both"/>
              <w:rPr>
                <w:rFonts w:ascii="Tahoma" w:hAnsi="Tahoma" w:cs="Tahoma"/>
                <w:sz w:val="18"/>
                <w:szCs w:val="18"/>
              </w:rPr>
            </w:pPr>
            <w:r w:rsidRPr="00A75A08">
              <w:rPr>
                <w:rFonts w:ascii="Tahoma" w:hAnsi="Tahoma" w:cs="Tahoma"/>
                <w:sz w:val="18"/>
                <w:szCs w:val="18"/>
              </w:rPr>
              <w:t>Transakcijski račun subjekta</w:t>
            </w:r>
          </w:p>
        </w:tc>
        <w:tc>
          <w:tcPr>
            <w:tcW w:w="6095" w:type="dxa"/>
            <w:gridSpan w:val="2"/>
            <w:vAlign w:val="center"/>
          </w:tcPr>
          <w:p w14:paraId="3E52605B" w14:textId="77777777" w:rsidR="00353517" w:rsidRPr="00A75A08" w:rsidRDefault="00353517" w:rsidP="00A334FA">
            <w:pPr>
              <w:keepNext/>
              <w:keepLines/>
              <w:spacing w:line="276" w:lineRule="auto"/>
              <w:jc w:val="both"/>
              <w:rPr>
                <w:rFonts w:ascii="Tahoma" w:hAnsi="Tahoma" w:cs="Tahoma"/>
                <w:sz w:val="18"/>
                <w:szCs w:val="18"/>
              </w:rPr>
            </w:pPr>
          </w:p>
        </w:tc>
      </w:tr>
      <w:tr w:rsidR="00353517" w:rsidRPr="00A75A08" w14:paraId="0F6B6984" w14:textId="77777777" w:rsidTr="0001215F">
        <w:trPr>
          <w:trHeight w:val="722"/>
          <w:jc w:val="center"/>
        </w:trPr>
        <w:tc>
          <w:tcPr>
            <w:tcW w:w="3114" w:type="dxa"/>
            <w:vAlign w:val="center"/>
          </w:tcPr>
          <w:p w14:paraId="43B7DEB9" w14:textId="77777777" w:rsidR="00353517" w:rsidRPr="00A75A08" w:rsidRDefault="00353517" w:rsidP="00A334FA">
            <w:pPr>
              <w:keepNext/>
              <w:keepLines/>
              <w:jc w:val="both"/>
              <w:rPr>
                <w:rFonts w:ascii="Tahoma" w:hAnsi="Tahoma" w:cs="Tahoma"/>
                <w:sz w:val="18"/>
                <w:szCs w:val="18"/>
              </w:rPr>
            </w:pPr>
          </w:p>
          <w:p w14:paraId="7FE8446E" w14:textId="77777777" w:rsidR="00353517" w:rsidRPr="00A75A08" w:rsidRDefault="00353517" w:rsidP="00A334FA">
            <w:pPr>
              <w:keepNext/>
              <w:keepLines/>
              <w:jc w:val="both"/>
              <w:rPr>
                <w:rFonts w:ascii="Tahoma" w:hAnsi="Tahoma" w:cs="Tahoma"/>
                <w:sz w:val="18"/>
                <w:szCs w:val="18"/>
              </w:rPr>
            </w:pPr>
            <w:r w:rsidRPr="00A75A08">
              <w:rPr>
                <w:rFonts w:ascii="Tahoma" w:hAnsi="Tahoma" w:cs="Tahoma"/>
                <w:sz w:val="18"/>
                <w:szCs w:val="18"/>
              </w:rPr>
              <w:t>Vsak del javnega naročila, za katere</w:t>
            </w:r>
            <w:r>
              <w:rPr>
                <w:rFonts w:ascii="Tahoma" w:hAnsi="Tahoma" w:cs="Tahoma"/>
                <w:sz w:val="18"/>
                <w:szCs w:val="18"/>
              </w:rPr>
              <w:t>ga</w:t>
            </w:r>
            <w:r w:rsidRPr="00A75A08">
              <w:rPr>
                <w:rFonts w:ascii="Tahoma" w:hAnsi="Tahoma" w:cs="Tahoma"/>
                <w:sz w:val="18"/>
                <w:szCs w:val="18"/>
              </w:rPr>
              <w:t xml:space="preserve"> namerava ponudnik uporabiti zmogljivost subjekta</w:t>
            </w:r>
          </w:p>
          <w:p w14:paraId="0C963F61" w14:textId="77777777" w:rsidR="00353517" w:rsidRPr="00A75A08" w:rsidRDefault="00353517" w:rsidP="00A334FA">
            <w:pPr>
              <w:keepNext/>
              <w:keepLines/>
              <w:jc w:val="both"/>
              <w:rPr>
                <w:rFonts w:ascii="Tahoma" w:hAnsi="Tahoma" w:cs="Tahoma"/>
                <w:sz w:val="18"/>
                <w:szCs w:val="18"/>
              </w:rPr>
            </w:pPr>
          </w:p>
        </w:tc>
        <w:tc>
          <w:tcPr>
            <w:tcW w:w="6095" w:type="dxa"/>
            <w:gridSpan w:val="2"/>
            <w:vAlign w:val="center"/>
          </w:tcPr>
          <w:p w14:paraId="7B0A12D3" w14:textId="77777777" w:rsidR="00353517" w:rsidRPr="00A75A08" w:rsidRDefault="00353517" w:rsidP="00A334FA">
            <w:pPr>
              <w:keepNext/>
              <w:keepLines/>
              <w:jc w:val="both"/>
              <w:rPr>
                <w:sz w:val="18"/>
                <w:szCs w:val="18"/>
              </w:rPr>
            </w:pPr>
          </w:p>
          <w:p w14:paraId="4C811765" w14:textId="77777777" w:rsidR="00353517" w:rsidRPr="00A75A08" w:rsidRDefault="00353517" w:rsidP="00A334FA">
            <w:pPr>
              <w:keepNext/>
              <w:keepLines/>
              <w:jc w:val="both"/>
              <w:rPr>
                <w:sz w:val="18"/>
                <w:szCs w:val="18"/>
              </w:rPr>
            </w:pPr>
          </w:p>
        </w:tc>
      </w:tr>
      <w:tr w:rsidR="00353517" w:rsidRPr="00A75A08" w14:paraId="12F8654B" w14:textId="77777777" w:rsidTr="0001215F">
        <w:trPr>
          <w:trHeight w:val="525"/>
          <w:jc w:val="center"/>
        </w:trPr>
        <w:tc>
          <w:tcPr>
            <w:tcW w:w="3114" w:type="dxa"/>
            <w:vAlign w:val="center"/>
          </w:tcPr>
          <w:p w14:paraId="26BBAF0B" w14:textId="77777777" w:rsidR="00353517" w:rsidRPr="00A75A08" w:rsidRDefault="00353517" w:rsidP="00A334FA">
            <w:pPr>
              <w:keepNext/>
              <w:keepLines/>
              <w:jc w:val="both"/>
              <w:rPr>
                <w:rFonts w:ascii="Tahoma" w:hAnsi="Tahoma" w:cs="Tahoma"/>
                <w:sz w:val="18"/>
                <w:szCs w:val="18"/>
              </w:rPr>
            </w:pPr>
            <w:r>
              <w:rPr>
                <w:rFonts w:ascii="Tahoma" w:hAnsi="Tahoma" w:cs="Tahoma"/>
                <w:sz w:val="18"/>
                <w:szCs w:val="18"/>
              </w:rPr>
              <w:t>Okvirna k</w:t>
            </w:r>
            <w:r w:rsidRPr="00A75A08">
              <w:rPr>
                <w:rFonts w:ascii="Tahoma" w:hAnsi="Tahoma" w:cs="Tahoma"/>
                <w:sz w:val="18"/>
                <w:szCs w:val="18"/>
              </w:rPr>
              <w:t>oličina/Delež (%) javnega naročila</w:t>
            </w:r>
          </w:p>
        </w:tc>
        <w:tc>
          <w:tcPr>
            <w:tcW w:w="6095" w:type="dxa"/>
            <w:gridSpan w:val="2"/>
            <w:vAlign w:val="center"/>
          </w:tcPr>
          <w:p w14:paraId="0936F46B" w14:textId="77777777" w:rsidR="00353517" w:rsidRPr="00A75A08" w:rsidRDefault="00353517" w:rsidP="00A334FA">
            <w:pPr>
              <w:keepNext/>
              <w:keepLines/>
              <w:jc w:val="both"/>
              <w:rPr>
                <w:sz w:val="18"/>
                <w:szCs w:val="18"/>
              </w:rPr>
            </w:pPr>
          </w:p>
          <w:p w14:paraId="1C4B61EC" w14:textId="77777777" w:rsidR="00353517" w:rsidRPr="00A75A08" w:rsidRDefault="00353517" w:rsidP="00A334FA">
            <w:pPr>
              <w:keepNext/>
              <w:keepLines/>
              <w:jc w:val="both"/>
              <w:rPr>
                <w:sz w:val="18"/>
                <w:szCs w:val="18"/>
              </w:rPr>
            </w:pPr>
          </w:p>
        </w:tc>
      </w:tr>
      <w:tr w:rsidR="00353517" w:rsidRPr="00A75A08" w14:paraId="6FC7006F" w14:textId="77777777" w:rsidTr="0001215F">
        <w:trPr>
          <w:jc w:val="center"/>
        </w:trPr>
        <w:tc>
          <w:tcPr>
            <w:tcW w:w="3114" w:type="dxa"/>
            <w:vAlign w:val="center"/>
          </w:tcPr>
          <w:p w14:paraId="5E529775" w14:textId="77777777" w:rsidR="00353517" w:rsidRPr="00A75A08" w:rsidRDefault="00353517" w:rsidP="00A334FA">
            <w:pPr>
              <w:keepNext/>
              <w:keepLines/>
              <w:jc w:val="both"/>
              <w:rPr>
                <w:rFonts w:ascii="Tahoma" w:hAnsi="Tahoma" w:cs="Tahoma"/>
                <w:sz w:val="18"/>
                <w:szCs w:val="18"/>
              </w:rPr>
            </w:pPr>
            <w:r w:rsidRPr="00A75A08">
              <w:rPr>
                <w:rFonts w:ascii="Tahoma" w:hAnsi="Tahoma" w:cs="Tahoma"/>
                <w:sz w:val="18"/>
                <w:szCs w:val="18"/>
              </w:rPr>
              <w:t>Kraj izvedbe</w:t>
            </w:r>
          </w:p>
        </w:tc>
        <w:tc>
          <w:tcPr>
            <w:tcW w:w="6095" w:type="dxa"/>
            <w:gridSpan w:val="2"/>
            <w:vAlign w:val="center"/>
          </w:tcPr>
          <w:p w14:paraId="21893999" w14:textId="77777777" w:rsidR="00353517" w:rsidRPr="00A75A08" w:rsidRDefault="00353517" w:rsidP="00A334FA">
            <w:pPr>
              <w:keepNext/>
              <w:keepLines/>
              <w:jc w:val="both"/>
              <w:rPr>
                <w:sz w:val="18"/>
                <w:szCs w:val="18"/>
              </w:rPr>
            </w:pPr>
          </w:p>
          <w:p w14:paraId="2873711C" w14:textId="77777777" w:rsidR="00353517" w:rsidRPr="00A75A08" w:rsidRDefault="00353517" w:rsidP="00A334FA">
            <w:pPr>
              <w:keepNext/>
              <w:keepLines/>
              <w:jc w:val="both"/>
              <w:rPr>
                <w:sz w:val="18"/>
                <w:szCs w:val="18"/>
              </w:rPr>
            </w:pPr>
          </w:p>
        </w:tc>
      </w:tr>
      <w:tr w:rsidR="00353517" w:rsidRPr="00A75A08" w14:paraId="4548D1E6" w14:textId="77777777" w:rsidTr="0001215F">
        <w:trPr>
          <w:jc w:val="center"/>
        </w:trPr>
        <w:tc>
          <w:tcPr>
            <w:tcW w:w="3114" w:type="dxa"/>
            <w:vAlign w:val="center"/>
          </w:tcPr>
          <w:p w14:paraId="4068842E" w14:textId="77777777" w:rsidR="00353517" w:rsidRPr="00A75A08" w:rsidRDefault="00353517" w:rsidP="00A334FA">
            <w:pPr>
              <w:keepNext/>
              <w:keepLines/>
              <w:jc w:val="both"/>
              <w:rPr>
                <w:rFonts w:ascii="Tahoma" w:hAnsi="Tahoma" w:cs="Tahoma"/>
                <w:sz w:val="18"/>
                <w:szCs w:val="18"/>
              </w:rPr>
            </w:pPr>
            <w:r w:rsidRPr="00A75A08">
              <w:rPr>
                <w:rFonts w:ascii="Tahoma" w:hAnsi="Tahoma" w:cs="Tahoma"/>
                <w:sz w:val="18"/>
                <w:szCs w:val="18"/>
              </w:rPr>
              <w:t>Rok izvedbe</w:t>
            </w:r>
          </w:p>
        </w:tc>
        <w:tc>
          <w:tcPr>
            <w:tcW w:w="6095" w:type="dxa"/>
            <w:gridSpan w:val="2"/>
            <w:vAlign w:val="center"/>
          </w:tcPr>
          <w:p w14:paraId="04A3BB3F" w14:textId="77777777" w:rsidR="00353517" w:rsidRPr="00A75A08" w:rsidRDefault="00353517" w:rsidP="00A334FA">
            <w:pPr>
              <w:keepNext/>
              <w:keepLines/>
              <w:jc w:val="both"/>
              <w:rPr>
                <w:sz w:val="18"/>
                <w:szCs w:val="18"/>
              </w:rPr>
            </w:pPr>
          </w:p>
          <w:p w14:paraId="18530DE5" w14:textId="77777777" w:rsidR="00353517" w:rsidRPr="00A75A08" w:rsidRDefault="00353517" w:rsidP="00A334FA">
            <w:pPr>
              <w:keepNext/>
              <w:keepLines/>
              <w:jc w:val="both"/>
              <w:rPr>
                <w:sz w:val="18"/>
                <w:szCs w:val="18"/>
              </w:rPr>
            </w:pPr>
          </w:p>
        </w:tc>
      </w:tr>
    </w:tbl>
    <w:p w14:paraId="4EF4E5E0" w14:textId="77777777" w:rsidR="003A3D79" w:rsidRPr="00A75A08" w:rsidRDefault="003A3D79" w:rsidP="00A62419">
      <w:pPr>
        <w:keepNext/>
        <w:keepLines/>
        <w:tabs>
          <w:tab w:val="left" w:pos="567"/>
          <w:tab w:val="left" w:pos="851"/>
          <w:tab w:val="left" w:pos="993"/>
        </w:tabs>
        <w:suppressAutoHyphens/>
        <w:jc w:val="both"/>
        <w:rPr>
          <w:rFonts w:ascii="Tahoma" w:hAnsi="Tahoma" w:cs="Tahoma"/>
          <w:lang w:eastAsia="ar-SA"/>
        </w:rPr>
      </w:pPr>
    </w:p>
    <w:p w14:paraId="24239D1D" w14:textId="77777777" w:rsidR="003A3D79" w:rsidRPr="00A75A08" w:rsidRDefault="003A3D79" w:rsidP="00A62419">
      <w:pPr>
        <w:keepNext/>
        <w:keepLines/>
        <w:tabs>
          <w:tab w:val="left" w:pos="5400"/>
        </w:tabs>
        <w:rPr>
          <w:rFonts w:ascii="Tahoma" w:hAnsi="Tahoma" w:cs="Tahoma"/>
        </w:rPr>
      </w:pPr>
      <w:r w:rsidRPr="00A75A08">
        <w:rPr>
          <w:rFonts w:ascii="Tahoma" w:hAnsi="Tahoma" w:cs="Tahoma"/>
        </w:rPr>
        <w:t>Datum:.........................</w:t>
      </w:r>
      <w:r w:rsidRPr="00A75A08">
        <w:rPr>
          <w:rFonts w:ascii="Tahoma" w:hAnsi="Tahoma" w:cs="Tahoma"/>
        </w:rPr>
        <w:tab/>
      </w:r>
    </w:p>
    <w:p w14:paraId="054F3A1B" w14:textId="77777777" w:rsidR="003A3D79" w:rsidRPr="00A75A08" w:rsidRDefault="003A3D79" w:rsidP="00A62419">
      <w:pPr>
        <w:keepNext/>
        <w:keepLines/>
        <w:tabs>
          <w:tab w:val="left" w:pos="5400"/>
        </w:tabs>
        <w:jc w:val="both"/>
        <w:rPr>
          <w:rFonts w:ascii="Tahoma" w:hAnsi="Tahoma" w:cs="Tahoma"/>
        </w:rPr>
      </w:pPr>
    </w:p>
    <w:p w14:paraId="4B74C5BF" w14:textId="77777777" w:rsidR="003A3D79" w:rsidRPr="00A75A08" w:rsidRDefault="003A3D79" w:rsidP="00A62419">
      <w:pPr>
        <w:keepNext/>
        <w:keepLines/>
        <w:tabs>
          <w:tab w:val="left" w:pos="5400"/>
        </w:tabs>
        <w:jc w:val="both"/>
        <w:rPr>
          <w:rFonts w:ascii="Tahoma" w:hAnsi="Tahoma" w:cs="Tahoma"/>
        </w:rPr>
      </w:pPr>
    </w:p>
    <w:p w14:paraId="59D3031B" w14:textId="77777777" w:rsidR="003A3D79" w:rsidRPr="00A75A08" w:rsidRDefault="003A3D79" w:rsidP="00A62419">
      <w:pPr>
        <w:keepNext/>
        <w:keepLines/>
        <w:tabs>
          <w:tab w:val="left" w:pos="5400"/>
        </w:tabs>
        <w:jc w:val="both"/>
        <w:rPr>
          <w:rFonts w:ascii="Tahoma" w:hAnsi="Tahoma" w:cs="Tahoma"/>
        </w:rPr>
      </w:pPr>
      <w:r w:rsidRPr="00A75A08">
        <w:rPr>
          <w:rFonts w:ascii="Tahoma" w:hAnsi="Tahoma" w:cs="Tahoma"/>
        </w:rPr>
        <w:t xml:space="preserve">  Ime in priimek ter podpis</w:t>
      </w:r>
      <w:r w:rsidRPr="00A75A08">
        <w:rPr>
          <w:rFonts w:ascii="Tahoma" w:hAnsi="Tahoma" w:cs="Tahoma"/>
        </w:rPr>
        <w:tab/>
        <w:t xml:space="preserve">         Ime in priimek ter podpis </w:t>
      </w:r>
    </w:p>
    <w:p w14:paraId="0F2B1108" w14:textId="77777777" w:rsidR="003A3D79" w:rsidRPr="00A75A08" w:rsidRDefault="003A3D79" w:rsidP="00A62419">
      <w:pPr>
        <w:keepNext/>
        <w:keepLines/>
        <w:tabs>
          <w:tab w:val="left" w:pos="5400"/>
        </w:tabs>
        <w:jc w:val="both"/>
        <w:rPr>
          <w:rFonts w:ascii="Tahoma" w:hAnsi="Tahoma" w:cs="Tahoma"/>
        </w:rPr>
      </w:pPr>
      <w:r w:rsidRPr="00A75A08">
        <w:rPr>
          <w:rFonts w:ascii="Tahoma" w:hAnsi="Tahoma" w:cs="Tahoma"/>
        </w:rPr>
        <w:t xml:space="preserve">  gospodarskega subjekta:                                                          drugega subjekta:</w:t>
      </w:r>
    </w:p>
    <w:p w14:paraId="02391ACE" w14:textId="77777777" w:rsidR="003A3D79" w:rsidRPr="00A75A08" w:rsidRDefault="003A3D79" w:rsidP="00A62419">
      <w:pPr>
        <w:keepNext/>
        <w:keepLines/>
        <w:tabs>
          <w:tab w:val="left" w:pos="5400"/>
        </w:tabs>
        <w:rPr>
          <w:rFonts w:ascii="Tahoma" w:hAnsi="Tahoma" w:cs="Tahoma"/>
        </w:rPr>
      </w:pPr>
    </w:p>
    <w:p w14:paraId="63C5FB78" w14:textId="77777777" w:rsidR="003A3D79" w:rsidRPr="00A75A08" w:rsidRDefault="003A3D79" w:rsidP="00A62419">
      <w:pPr>
        <w:keepNext/>
        <w:keepLines/>
        <w:rPr>
          <w:rFonts w:ascii="Tahoma" w:hAnsi="Tahoma" w:cs="Tahoma"/>
        </w:rPr>
      </w:pPr>
      <w:r w:rsidRPr="00A75A08">
        <w:rPr>
          <w:rFonts w:ascii="Tahoma" w:hAnsi="Tahoma" w:cs="Tahoma"/>
        </w:rPr>
        <w:t>..........................................</w:t>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t>………………………………………………</w:t>
      </w:r>
    </w:p>
    <w:p w14:paraId="3D4D11FF" w14:textId="77777777" w:rsidR="003A3D79" w:rsidRPr="00A75A08" w:rsidRDefault="003A3D79" w:rsidP="00A62419">
      <w:pPr>
        <w:keepNext/>
        <w:keepLines/>
        <w:tabs>
          <w:tab w:val="left" w:pos="284"/>
        </w:tabs>
        <w:jc w:val="both"/>
        <w:rPr>
          <w:rFonts w:ascii="Tahoma" w:hAnsi="Tahoma" w:cs="Tahoma"/>
          <w:b/>
        </w:rPr>
      </w:pPr>
      <w:r w:rsidRPr="00A75A08">
        <w:rPr>
          <w:rFonts w:ascii="Tahoma" w:hAnsi="Tahoma" w:cs="Tahoma"/>
          <w:b/>
        </w:rPr>
        <w:tab/>
      </w:r>
      <w:r w:rsidRPr="00A75A08">
        <w:rPr>
          <w:rFonts w:ascii="Tahoma" w:hAnsi="Tahoma" w:cs="Tahoma"/>
          <w:b/>
        </w:rPr>
        <w:tab/>
        <w:t xml:space="preserve">   </w:t>
      </w:r>
      <w:r w:rsidRPr="00A75A08">
        <w:rPr>
          <w:rFonts w:ascii="Tahoma" w:hAnsi="Tahoma" w:cs="Tahoma"/>
        </w:rPr>
        <w:t xml:space="preserve">Žig: </w:t>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r>
      <w:r w:rsidRPr="00A75A08">
        <w:rPr>
          <w:rFonts w:ascii="Tahoma" w:hAnsi="Tahoma" w:cs="Tahoma"/>
        </w:rPr>
        <w:tab/>
        <w:t xml:space="preserve">        Žig:</w:t>
      </w:r>
    </w:p>
    <w:p w14:paraId="50B84797" w14:textId="77777777" w:rsidR="003A3D79" w:rsidRPr="00A75A08" w:rsidRDefault="003A3D79" w:rsidP="00A62419">
      <w:pPr>
        <w:keepNext/>
        <w:keepLines/>
        <w:tabs>
          <w:tab w:val="left" w:pos="567"/>
          <w:tab w:val="left" w:pos="851"/>
          <w:tab w:val="left" w:pos="993"/>
        </w:tabs>
        <w:suppressAutoHyphens/>
        <w:jc w:val="both"/>
        <w:rPr>
          <w:rFonts w:ascii="Tahoma" w:hAnsi="Tahoma" w:cs="Tahoma"/>
          <w:b/>
          <w:i/>
          <w:sz w:val="18"/>
          <w:szCs w:val="18"/>
          <w:lang w:eastAsia="ar-SA"/>
        </w:rPr>
      </w:pPr>
    </w:p>
    <w:p w14:paraId="489F5188" w14:textId="77777777" w:rsidR="003A3D79" w:rsidRPr="00A75A08" w:rsidRDefault="003A3D79" w:rsidP="00A62419">
      <w:pPr>
        <w:keepNext/>
        <w:keepLines/>
        <w:tabs>
          <w:tab w:val="left" w:pos="567"/>
          <w:tab w:val="left" w:pos="851"/>
          <w:tab w:val="left" w:pos="993"/>
        </w:tabs>
        <w:suppressAutoHyphens/>
        <w:jc w:val="both"/>
        <w:rPr>
          <w:rFonts w:ascii="Tahoma" w:hAnsi="Tahoma" w:cs="Tahoma"/>
          <w:b/>
          <w:i/>
          <w:sz w:val="18"/>
          <w:szCs w:val="18"/>
          <w:lang w:eastAsia="ar-SA"/>
        </w:rPr>
      </w:pPr>
    </w:p>
    <w:p w14:paraId="2307BAE8" w14:textId="77777777" w:rsidR="003A3D79" w:rsidRPr="00A75A08" w:rsidRDefault="003A3D79" w:rsidP="00A62419">
      <w:pPr>
        <w:keepNext/>
        <w:keepLines/>
        <w:tabs>
          <w:tab w:val="left" w:pos="567"/>
          <w:tab w:val="left" w:pos="851"/>
          <w:tab w:val="left" w:pos="993"/>
        </w:tabs>
        <w:suppressAutoHyphens/>
        <w:jc w:val="both"/>
        <w:rPr>
          <w:rFonts w:ascii="Tahoma" w:hAnsi="Tahoma" w:cs="Tahoma"/>
          <w:b/>
          <w:i/>
          <w:sz w:val="18"/>
          <w:szCs w:val="18"/>
          <w:lang w:eastAsia="ar-SA"/>
        </w:rPr>
      </w:pPr>
    </w:p>
    <w:p w14:paraId="7A9A0A5A" w14:textId="77777777" w:rsidR="003A3D79" w:rsidRPr="00A75A08" w:rsidRDefault="003A3D79" w:rsidP="00A62419">
      <w:pPr>
        <w:keepNext/>
        <w:keepLines/>
        <w:tabs>
          <w:tab w:val="left" w:pos="567"/>
          <w:tab w:val="left" w:pos="851"/>
          <w:tab w:val="left" w:pos="993"/>
        </w:tabs>
        <w:suppressAutoHyphens/>
        <w:jc w:val="both"/>
        <w:rPr>
          <w:rFonts w:ascii="Tahoma" w:hAnsi="Tahoma" w:cs="Tahoma"/>
          <w:b/>
          <w:i/>
          <w:sz w:val="18"/>
          <w:szCs w:val="18"/>
          <w:lang w:eastAsia="ar-SA"/>
        </w:rPr>
      </w:pPr>
    </w:p>
    <w:p w14:paraId="028C281E" w14:textId="77777777" w:rsidR="003A3D79" w:rsidRPr="00A75A08" w:rsidRDefault="003A3D79" w:rsidP="00A62419">
      <w:pPr>
        <w:keepNext/>
        <w:keepLines/>
        <w:spacing w:after="40"/>
        <w:jc w:val="both"/>
        <w:rPr>
          <w:rFonts w:ascii="Tahoma" w:hAnsi="Tahoma" w:cs="Tahoma"/>
          <w:b/>
          <w:i/>
          <w:sz w:val="18"/>
          <w:szCs w:val="18"/>
          <w:u w:val="single"/>
        </w:rPr>
      </w:pPr>
      <w:r w:rsidRPr="00A75A08">
        <w:rPr>
          <w:rFonts w:ascii="Tahoma" w:hAnsi="Tahoma" w:cs="Tahoma"/>
          <w:b/>
          <w:i/>
          <w:sz w:val="18"/>
          <w:szCs w:val="18"/>
          <w:u w:val="single"/>
        </w:rPr>
        <w:t xml:space="preserve">Opomba: </w:t>
      </w:r>
      <w:r w:rsidRPr="00A75A08">
        <w:rPr>
          <w:rFonts w:ascii="Tahoma" w:hAnsi="Tahoma" w:cs="Tahoma"/>
          <w:i/>
          <w:sz w:val="18"/>
        </w:rPr>
        <w:t>Prilogo je potrebno izpolniti, v kolikor  ponudnik uporabi zmogljivost drugih subjektov.</w:t>
      </w:r>
    </w:p>
    <w:p w14:paraId="55EBBF78" w14:textId="77777777" w:rsidR="003A3D79" w:rsidRPr="00A75A08" w:rsidRDefault="003A3D79" w:rsidP="00A62419">
      <w:pPr>
        <w:keepNext/>
        <w:keepLines/>
        <w:tabs>
          <w:tab w:val="left" w:pos="567"/>
          <w:tab w:val="left" w:pos="851"/>
          <w:tab w:val="left" w:pos="993"/>
        </w:tabs>
        <w:suppressAutoHyphens/>
        <w:jc w:val="both"/>
        <w:rPr>
          <w:rFonts w:ascii="Tahoma" w:hAnsi="Tahoma" w:cs="Tahoma"/>
          <w:b/>
          <w:i/>
          <w:sz w:val="22"/>
          <w:szCs w:val="18"/>
          <w:lang w:eastAsia="ar-SA"/>
        </w:rPr>
      </w:pPr>
    </w:p>
    <w:p w14:paraId="501D3DC1" w14:textId="77777777" w:rsidR="003A3D79" w:rsidRPr="00A75A08" w:rsidRDefault="003A3D79" w:rsidP="00A62419">
      <w:pPr>
        <w:keepNext/>
        <w:keepLines/>
        <w:spacing w:after="40"/>
        <w:jc w:val="both"/>
        <w:rPr>
          <w:rFonts w:ascii="Tahoma" w:hAnsi="Tahoma" w:cs="Tahoma"/>
          <w:i/>
          <w:sz w:val="18"/>
        </w:rPr>
      </w:pPr>
      <w:r w:rsidRPr="00A75A08">
        <w:rPr>
          <w:rFonts w:ascii="Tahoma" w:hAnsi="Tahoma" w:cs="Tahoma"/>
          <w:b/>
          <w:i/>
          <w:sz w:val="18"/>
          <w:szCs w:val="18"/>
          <w:u w:val="single"/>
        </w:rPr>
        <w:t xml:space="preserve">Navodilo: </w:t>
      </w:r>
      <w:r w:rsidRPr="00A75A08">
        <w:rPr>
          <w:rFonts w:ascii="Tahoma" w:hAnsi="Tahoma" w:cs="Tahoma"/>
          <w:i/>
          <w:sz w:val="18"/>
        </w:rPr>
        <w:t>Obrazec se po potrebi kopira!</w:t>
      </w:r>
    </w:p>
    <w:p w14:paraId="0CD6F9D2" w14:textId="77777777" w:rsidR="00A20007" w:rsidRDefault="00890C57" w:rsidP="00A62419">
      <w:pPr>
        <w:keepNext/>
        <w:keepLines/>
        <w:rPr>
          <w:rFonts w:ascii="Tahoma" w:hAnsi="Tahoma" w:cs="Tahoma"/>
        </w:rPr>
      </w:pPr>
      <w:r w:rsidRPr="00C8579C">
        <w:rPr>
          <w:rFonts w:ascii="Tahoma" w:hAnsi="Tahoma" w:cs="Tahoma"/>
        </w:rPr>
        <w:br w:type="page"/>
      </w: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01215F" w:rsidRPr="0001215F" w14:paraId="10EBBEC2" w14:textId="77777777" w:rsidTr="00486DA6">
        <w:tc>
          <w:tcPr>
            <w:tcW w:w="643" w:type="dxa"/>
            <w:tcBorders>
              <w:right w:val="nil"/>
            </w:tcBorders>
          </w:tcPr>
          <w:p w14:paraId="7F8A06A0" w14:textId="77777777" w:rsidR="0001215F" w:rsidRPr="0001215F" w:rsidRDefault="0001215F" w:rsidP="0001215F">
            <w:pPr>
              <w:keepNext/>
              <w:keepLines/>
              <w:jc w:val="both"/>
              <w:rPr>
                <w:rFonts w:ascii="Tahoma" w:hAnsi="Tahoma" w:cs="Tahoma"/>
              </w:rPr>
            </w:pPr>
            <w:r w:rsidRPr="0001215F">
              <w:lastRenderedPageBreak/>
              <w:br w:type="page"/>
            </w:r>
            <w:r w:rsidRPr="0001215F">
              <w:br w:type="page"/>
            </w:r>
            <w:r w:rsidRPr="0001215F">
              <w:br w:type="page"/>
            </w:r>
            <w:r w:rsidRPr="0001215F">
              <w:br w:type="page"/>
            </w:r>
            <w:r w:rsidRPr="0001215F">
              <w:rPr>
                <w:rFonts w:ascii="Tahoma" w:hAnsi="Tahoma" w:cs="Tahoma"/>
              </w:rPr>
              <w:br w:type="page"/>
            </w:r>
            <w:r w:rsidRPr="0001215F">
              <w:rPr>
                <w:rFonts w:ascii="Tahoma" w:hAnsi="Tahoma" w:cs="Tahoma"/>
                <w:b/>
              </w:rPr>
              <w:br w:type="page"/>
            </w:r>
            <w:r w:rsidRPr="0001215F">
              <w:rPr>
                <w:rFonts w:ascii="Tahoma" w:hAnsi="Tahoma" w:cs="Tahoma"/>
              </w:rPr>
              <w:br w:type="page"/>
            </w:r>
          </w:p>
        </w:tc>
        <w:tc>
          <w:tcPr>
            <w:tcW w:w="7295" w:type="dxa"/>
            <w:tcBorders>
              <w:left w:val="nil"/>
              <w:right w:val="single" w:sz="4" w:space="0" w:color="auto"/>
            </w:tcBorders>
            <w:vAlign w:val="bottom"/>
          </w:tcPr>
          <w:p w14:paraId="6D2D37AF" w14:textId="2FF85F7A" w:rsidR="0001215F" w:rsidRPr="0001215F" w:rsidRDefault="0001215F" w:rsidP="0001215F">
            <w:pPr>
              <w:keepNext/>
              <w:keepLines/>
              <w:rPr>
                <w:rFonts w:ascii="Tahoma" w:hAnsi="Tahoma" w:cs="Tahoma"/>
              </w:rPr>
            </w:pPr>
            <w:r>
              <w:rPr>
                <w:rFonts w:ascii="Tahoma" w:hAnsi="Tahoma" w:cs="Tahoma"/>
              </w:rPr>
              <w:t>SEZNAM REFERENC</w:t>
            </w:r>
          </w:p>
        </w:tc>
        <w:tc>
          <w:tcPr>
            <w:tcW w:w="851" w:type="dxa"/>
            <w:tcBorders>
              <w:top w:val="single" w:sz="4" w:space="0" w:color="auto"/>
              <w:left w:val="single" w:sz="4" w:space="0" w:color="auto"/>
              <w:bottom w:val="single" w:sz="4" w:space="0" w:color="auto"/>
              <w:right w:val="nil"/>
            </w:tcBorders>
          </w:tcPr>
          <w:p w14:paraId="7ABE35AC" w14:textId="77777777" w:rsidR="0001215F" w:rsidRPr="0001215F" w:rsidRDefault="0001215F" w:rsidP="0001215F">
            <w:pPr>
              <w:keepNext/>
              <w:keepLines/>
              <w:ind w:left="-74" w:right="-207"/>
              <w:jc w:val="both"/>
              <w:rPr>
                <w:rFonts w:ascii="Tahoma" w:hAnsi="Tahoma" w:cs="Tahoma"/>
                <w:b/>
                <w:iCs/>
              </w:rPr>
            </w:pPr>
            <w:r w:rsidRPr="0001215F">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6E1E067C" w14:textId="77777777" w:rsidR="0001215F" w:rsidRPr="0001215F" w:rsidRDefault="0001215F" w:rsidP="0001215F">
            <w:pPr>
              <w:keepNext/>
              <w:keepLines/>
              <w:ind w:right="-62"/>
              <w:jc w:val="both"/>
              <w:rPr>
                <w:rFonts w:ascii="Tahoma" w:hAnsi="Tahoma" w:cs="Tahoma"/>
                <w:b/>
                <w:iCs/>
              </w:rPr>
            </w:pPr>
            <w:r w:rsidRPr="0001215F">
              <w:rPr>
                <w:rFonts w:ascii="Tahoma" w:hAnsi="Tahoma" w:cs="Tahoma"/>
                <w:b/>
                <w:iCs/>
              </w:rPr>
              <w:t xml:space="preserve"> 5/1  </w:t>
            </w:r>
          </w:p>
        </w:tc>
      </w:tr>
    </w:tbl>
    <w:p w14:paraId="77964253" w14:textId="6FEF531A" w:rsidR="00C25DD1" w:rsidRPr="00C25DD1" w:rsidRDefault="00C25DD1" w:rsidP="00A62419">
      <w:pPr>
        <w:keepNext/>
        <w:keepLines/>
        <w:rPr>
          <w:rFonts w:ascii="Tahoma" w:hAnsi="Tahoma" w:cs="Tahoma"/>
          <w:i/>
        </w:rPr>
      </w:pPr>
      <w:r w:rsidRPr="00C25DD1">
        <w:rPr>
          <w:rFonts w:ascii="Tahoma" w:hAnsi="Tahoma" w:cs="Tahoma"/>
          <w:i/>
        </w:rPr>
        <w:t>……/……</w:t>
      </w:r>
      <w:r w:rsidR="0001215F">
        <w:rPr>
          <w:rFonts w:ascii="Tahoma" w:hAnsi="Tahoma" w:cs="Tahoma"/>
          <w:i/>
        </w:rPr>
        <w:t xml:space="preserve"> </w:t>
      </w:r>
      <w:r w:rsidRPr="00C25DD1">
        <w:rPr>
          <w:rFonts w:ascii="Tahoma" w:hAnsi="Tahoma" w:cs="Tahoma"/>
          <w:i/>
        </w:rPr>
        <w:t>(št. izvoda / št. vseh izvodov)</w:t>
      </w:r>
    </w:p>
    <w:p w14:paraId="78C8ACEA" w14:textId="77777777" w:rsidR="0001215F" w:rsidRDefault="0001215F" w:rsidP="00A62419">
      <w:pPr>
        <w:keepNext/>
        <w:keepLines/>
        <w:rPr>
          <w:rFonts w:ascii="Tahoma" w:hAnsi="Tahoma" w:cs="Tahoma"/>
          <w:b/>
        </w:rPr>
      </w:pPr>
    </w:p>
    <w:p w14:paraId="580E97FB" w14:textId="08BDEA0D" w:rsidR="001B5BE3" w:rsidRPr="00C25DD1" w:rsidRDefault="0088435B" w:rsidP="00A62419">
      <w:pPr>
        <w:keepNext/>
        <w:keepLines/>
        <w:rPr>
          <w:rFonts w:ascii="Tahoma" w:hAnsi="Tahoma" w:cs="Tahoma"/>
          <w:b/>
          <w:i/>
        </w:rPr>
      </w:pPr>
      <w:r w:rsidRPr="0088435B">
        <w:rPr>
          <w:rFonts w:ascii="Tahoma" w:hAnsi="Tahoma" w:cs="Tahoma"/>
          <w:b/>
        </w:rPr>
        <w:t>VKS-61/25 Vzdrževanje, servisiranje in dobava rezervnih delov ter obnove rezalnih gredi za drobilec MTB za obdobje 36 mesecev</w:t>
      </w:r>
    </w:p>
    <w:p w14:paraId="4D30056C" w14:textId="77777777" w:rsidR="00C25DD1" w:rsidRPr="00C25DD1" w:rsidRDefault="00C25DD1" w:rsidP="00A62419">
      <w:pPr>
        <w:keepNext/>
        <w:keepLines/>
        <w:rPr>
          <w:rFonts w:ascii="Tahoma" w:hAnsi="Tahoma" w:cs="Tahoma"/>
          <w:b/>
        </w:rPr>
      </w:pPr>
      <w:r w:rsidRPr="00C25DD1">
        <w:rPr>
          <w:rFonts w:ascii="Tahoma" w:hAnsi="Tahoma" w:cs="Tahoma"/>
          <w:b/>
        </w:rPr>
        <w:t>Seznam referenčnih del oziroma uspešno izvedenih poslov ponudnika</w:t>
      </w:r>
    </w:p>
    <w:p w14:paraId="464CD44E" w14:textId="77777777" w:rsidR="00C25DD1" w:rsidRPr="00C25DD1" w:rsidRDefault="00C25DD1" w:rsidP="00A62419">
      <w:pPr>
        <w:keepNext/>
        <w:keepLines/>
        <w:rPr>
          <w:rFonts w:ascii="Tahoma" w:hAnsi="Tahoma" w:cs="Tahoma"/>
        </w:rPr>
      </w:pPr>
    </w:p>
    <w:p w14:paraId="0C798689" w14:textId="77777777" w:rsidR="00C25DD1" w:rsidRPr="00C25DD1" w:rsidRDefault="00C25DD1" w:rsidP="00A62419">
      <w:pPr>
        <w:keepNext/>
        <w:keepLines/>
        <w:rPr>
          <w:rFonts w:ascii="Tahoma" w:hAnsi="Tahoma" w:cs="Tahoma"/>
        </w:rPr>
      </w:pPr>
    </w:p>
    <w:tbl>
      <w:tblPr>
        <w:tblW w:w="8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933"/>
        <w:gridCol w:w="2538"/>
        <w:gridCol w:w="4678"/>
      </w:tblGrid>
      <w:tr w:rsidR="00C25DD1" w:rsidRPr="00C25DD1" w14:paraId="5652EAE2" w14:textId="77777777" w:rsidTr="00915341">
        <w:trPr>
          <w:trHeight w:val="482"/>
        </w:trPr>
        <w:tc>
          <w:tcPr>
            <w:tcW w:w="637" w:type="dxa"/>
            <w:tcBorders>
              <w:top w:val="single" w:sz="2" w:space="0" w:color="auto"/>
              <w:left w:val="single" w:sz="2" w:space="0" w:color="auto"/>
              <w:bottom w:val="single" w:sz="12" w:space="0" w:color="auto"/>
              <w:right w:val="single" w:sz="2" w:space="0" w:color="auto"/>
            </w:tcBorders>
            <w:vAlign w:val="center"/>
          </w:tcPr>
          <w:p w14:paraId="2D2AF336" w14:textId="77777777" w:rsidR="00C25DD1" w:rsidRPr="00C25DD1" w:rsidRDefault="00C25DD1" w:rsidP="00A62419">
            <w:pPr>
              <w:keepNext/>
              <w:keepLines/>
              <w:rPr>
                <w:rFonts w:ascii="Tahoma" w:hAnsi="Tahoma" w:cs="Tahoma"/>
              </w:rPr>
            </w:pPr>
            <w:proofErr w:type="spellStart"/>
            <w:r w:rsidRPr="00C25DD1">
              <w:rPr>
                <w:rFonts w:ascii="Tahoma" w:hAnsi="Tahoma" w:cs="Tahoma"/>
              </w:rPr>
              <w:t>Zap</w:t>
            </w:r>
            <w:proofErr w:type="spellEnd"/>
            <w:r w:rsidRPr="00C25DD1">
              <w:rPr>
                <w:rFonts w:ascii="Tahoma" w:hAnsi="Tahoma" w:cs="Tahoma"/>
              </w:rPr>
              <w:t>. št.</w:t>
            </w:r>
          </w:p>
        </w:tc>
        <w:tc>
          <w:tcPr>
            <w:tcW w:w="933" w:type="dxa"/>
            <w:tcBorders>
              <w:top w:val="single" w:sz="2" w:space="0" w:color="auto"/>
              <w:left w:val="single" w:sz="2" w:space="0" w:color="auto"/>
              <w:bottom w:val="single" w:sz="12" w:space="0" w:color="auto"/>
              <w:right w:val="single" w:sz="2" w:space="0" w:color="auto"/>
            </w:tcBorders>
            <w:vAlign w:val="center"/>
          </w:tcPr>
          <w:p w14:paraId="63C1365B" w14:textId="77777777" w:rsidR="00C25DD1" w:rsidRPr="00C25DD1" w:rsidRDefault="00C25DD1" w:rsidP="00A62419">
            <w:pPr>
              <w:keepNext/>
              <w:keepLines/>
              <w:rPr>
                <w:rFonts w:ascii="Tahoma" w:hAnsi="Tahoma" w:cs="Tahoma"/>
              </w:rPr>
            </w:pPr>
            <w:r w:rsidRPr="00C25DD1">
              <w:rPr>
                <w:rFonts w:ascii="Tahoma" w:hAnsi="Tahoma" w:cs="Tahoma"/>
              </w:rPr>
              <w:t>javni naročnik</w:t>
            </w:r>
          </w:p>
        </w:tc>
        <w:tc>
          <w:tcPr>
            <w:tcW w:w="2538" w:type="dxa"/>
            <w:tcBorders>
              <w:top w:val="single" w:sz="2" w:space="0" w:color="auto"/>
              <w:left w:val="single" w:sz="2" w:space="0" w:color="auto"/>
              <w:bottom w:val="single" w:sz="12" w:space="0" w:color="auto"/>
              <w:right w:val="single" w:sz="2" w:space="0" w:color="auto"/>
            </w:tcBorders>
          </w:tcPr>
          <w:p w14:paraId="064F35CD" w14:textId="77777777" w:rsidR="00C25DD1" w:rsidRPr="00C25DD1" w:rsidRDefault="00C25DD1" w:rsidP="00A62419">
            <w:pPr>
              <w:keepNext/>
              <w:keepLines/>
              <w:rPr>
                <w:rFonts w:ascii="Tahoma" w:hAnsi="Tahoma" w:cs="Tahoma"/>
              </w:rPr>
            </w:pPr>
          </w:p>
          <w:p w14:paraId="27CFACCD" w14:textId="77777777" w:rsidR="00C25DD1" w:rsidRPr="00C25DD1" w:rsidRDefault="00C25DD1" w:rsidP="00A62419">
            <w:pPr>
              <w:keepNext/>
              <w:keepLines/>
              <w:rPr>
                <w:rFonts w:ascii="Tahoma" w:hAnsi="Tahoma" w:cs="Tahoma"/>
              </w:rPr>
            </w:pPr>
            <w:r w:rsidRPr="00C25DD1">
              <w:rPr>
                <w:rFonts w:ascii="Tahoma" w:hAnsi="Tahoma" w:cs="Tahoma"/>
              </w:rPr>
              <w:t>Naziv naročnika/investitorja</w:t>
            </w:r>
          </w:p>
        </w:tc>
        <w:tc>
          <w:tcPr>
            <w:tcW w:w="4678" w:type="dxa"/>
            <w:tcBorders>
              <w:top w:val="single" w:sz="2" w:space="0" w:color="auto"/>
              <w:left w:val="single" w:sz="2" w:space="0" w:color="auto"/>
              <w:bottom w:val="single" w:sz="12" w:space="0" w:color="auto"/>
              <w:right w:val="single" w:sz="2" w:space="0" w:color="auto"/>
            </w:tcBorders>
            <w:vAlign w:val="center"/>
          </w:tcPr>
          <w:p w14:paraId="6524F835" w14:textId="77777777" w:rsidR="00C25DD1" w:rsidRPr="00C25DD1" w:rsidRDefault="00C25DD1" w:rsidP="00A62419">
            <w:pPr>
              <w:keepNext/>
              <w:keepLines/>
              <w:rPr>
                <w:rFonts w:ascii="Tahoma" w:hAnsi="Tahoma" w:cs="Tahoma"/>
              </w:rPr>
            </w:pPr>
            <w:r w:rsidRPr="00C25DD1">
              <w:rPr>
                <w:rFonts w:ascii="Tahoma" w:hAnsi="Tahoma" w:cs="Tahoma"/>
              </w:rPr>
              <w:t>Predmet naročila</w:t>
            </w:r>
          </w:p>
        </w:tc>
      </w:tr>
      <w:tr w:rsidR="00C25DD1" w:rsidRPr="00C25DD1" w14:paraId="23A072D1" w14:textId="77777777" w:rsidTr="00915341">
        <w:trPr>
          <w:trHeight w:val="780"/>
        </w:trPr>
        <w:tc>
          <w:tcPr>
            <w:tcW w:w="637" w:type="dxa"/>
            <w:tcBorders>
              <w:top w:val="nil"/>
            </w:tcBorders>
          </w:tcPr>
          <w:p w14:paraId="4609D3F1" w14:textId="77777777" w:rsidR="00C25DD1" w:rsidRPr="00C25DD1" w:rsidRDefault="00C25DD1" w:rsidP="00A62419">
            <w:pPr>
              <w:keepNext/>
              <w:keepLines/>
              <w:rPr>
                <w:rFonts w:ascii="Tahoma" w:hAnsi="Tahoma" w:cs="Tahoma"/>
              </w:rPr>
            </w:pPr>
            <w:r w:rsidRPr="00C25DD1">
              <w:rPr>
                <w:rFonts w:ascii="Tahoma" w:hAnsi="Tahoma" w:cs="Tahoma"/>
              </w:rPr>
              <w:t xml:space="preserve"> </w:t>
            </w:r>
          </w:p>
        </w:tc>
        <w:tc>
          <w:tcPr>
            <w:tcW w:w="933" w:type="dxa"/>
            <w:tcBorders>
              <w:top w:val="nil"/>
            </w:tcBorders>
            <w:vAlign w:val="center"/>
          </w:tcPr>
          <w:p w14:paraId="0214975A" w14:textId="77777777" w:rsidR="00C25DD1" w:rsidRPr="00C25DD1" w:rsidRDefault="00C25DD1" w:rsidP="00A62419">
            <w:pPr>
              <w:keepNext/>
              <w:keepLines/>
              <w:rPr>
                <w:rFonts w:ascii="Tahoma" w:hAnsi="Tahoma" w:cs="Tahoma"/>
              </w:rPr>
            </w:pPr>
            <w:r w:rsidRPr="00C25DD1">
              <w:rPr>
                <w:rFonts w:ascii="Tahoma" w:hAnsi="Tahoma" w:cs="Tahoma"/>
              </w:rPr>
              <w:t>DA</w:t>
            </w:r>
          </w:p>
          <w:p w14:paraId="6AFF0028" w14:textId="77777777" w:rsidR="00C25DD1" w:rsidRPr="00C25DD1" w:rsidRDefault="00C25DD1" w:rsidP="00A62419">
            <w:pPr>
              <w:keepNext/>
              <w:keepLines/>
              <w:rPr>
                <w:rFonts w:ascii="Tahoma" w:hAnsi="Tahoma" w:cs="Tahoma"/>
              </w:rPr>
            </w:pPr>
          </w:p>
          <w:p w14:paraId="53B5DBAB" w14:textId="77777777" w:rsidR="00C25DD1" w:rsidRPr="00C25DD1" w:rsidRDefault="00C25DD1" w:rsidP="00A62419">
            <w:pPr>
              <w:keepNext/>
              <w:keepLines/>
              <w:rPr>
                <w:rFonts w:ascii="Tahoma" w:hAnsi="Tahoma" w:cs="Tahoma"/>
              </w:rPr>
            </w:pPr>
            <w:r w:rsidRPr="00C25DD1">
              <w:rPr>
                <w:rFonts w:ascii="Tahoma" w:hAnsi="Tahoma" w:cs="Tahoma"/>
              </w:rPr>
              <w:t>NE</w:t>
            </w:r>
          </w:p>
        </w:tc>
        <w:tc>
          <w:tcPr>
            <w:tcW w:w="2538" w:type="dxa"/>
            <w:tcBorders>
              <w:top w:val="nil"/>
            </w:tcBorders>
          </w:tcPr>
          <w:p w14:paraId="02B91780" w14:textId="77777777" w:rsidR="00C25DD1" w:rsidRPr="00C25DD1" w:rsidRDefault="00C25DD1" w:rsidP="00A62419">
            <w:pPr>
              <w:keepNext/>
              <w:keepLines/>
              <w:rPr>
                <w:rFonts w:ascii="Tahoma" w:hAnsi="Tahoma" w:cs="Tahoma"/>
              </w:rPr>
            </w:pPr>
          </w:p>
        </w:tc>
        <w:tc>
          <w:tcPr>
            <w:tcW w:w="4678" w:type="dxa"/>
            <w:tcBorders>
              <w:top w:val="nil"/>
            </w:tcBorders>
          </w:tcPr>
          <w:p w14:paraId="11C73DF4" w14:textId="77777777" w:rsidR="00C25DD1" w:rsidRPr="00C25DD1" w:rsidRDefault="00C25DD1" w:rsidP="00A62419">
            <w:pPr>
              <w:keepNext/>
              <w:keepLines/>
              <w:rPr>
                <w:rFonts w:ascii="Tahoma" w:hAnsi="Tahoma" w:cs="Tahoma"/>
              </w:rPr>
            </w:pPr>
          </w:p>
        </w:tc>
      </w:tr>
      <w:tr w:rsidR="00C25DD1" w:rsidRPr="00C25DD1" w14:paraId="78E1E288" w14:textId="77777777" w:rsidTr="00915341">
        <w:trPr>
          <w:trHeight w:val="780"/>
        </w:trPr>
        <w:tc>
          <w:tcPr>
            <w:tcW w:w="637" w:type="dxa"/>
          </w:tcPr>
          <w:p w14:paraId="5D6176BE" w14:textId="77777777" w:rsidR="00C25DD1" w:rsidRPr="00C25DD1" w:rsidRDefault="00C25DD1" w:rsidP="00A62419">
            <w:pPr>
              <w:keepNext/>
              <w:keepLines/>
              <w:rPr>
                <w:rFonts w:ascii="Tahoma" w:hAnsi="Tahoma" w:cs="Tahoma"/>
              </w:rPr>
            </w:pPr>
          </w:p>
        </w:tc>
        <w:tc>
          <w:tcPr>
            <w:tcW w:w="933" w:type="dxa"/>
            <w:vAlign w:val="center"/>
          </w:tcPr>
          <w:p w14:paraId="7F15476A" w14:textId="77777777" w:rsidR="00C25DD1" w:rsidRPr="00C25DD1" w:rsidRDefault="00C25DD1" w:rsidP="00A62419">
            <w:pPr>
              <w:keepNext/>
              <w:keepLines/>
              <w:rPr>
                <w:rFonts w:ascii="Tahoma" w:hAnsi="Tahoma" w:cs="Tahoma"/>
              </w:rPr>
            </w:pPr>
            <w:r w:rsidRPr="00C25DD1">
              <w:rPr>
                <w:rFonts w:ascii="Tahoma" w:hAnsi="Tahoma" w:cs="Tahoma"/>
              </w:rPr>
              <w:t>DA</w:t>
            </w:r>
          </w:p>
          <w:p w14:paraId="6E619907" w14:textId="77777777" w:rsidR="00C25DD1" w:rsidRPr="00C25DD1" w:rsidRDefault="00C25DD1" w:rsidP="00A62419">
            <w:pPr>
              <w:keepNext/>
              <w:keepLines/>
              <w:rPr>
                <w:rFonts w:ascii="Tahoma" w:hAnsi="Tahoma" w:cs="Tahoma"/>
              </w:rPr>
            </w:pPr>
          </w:p>
          <w:p w14:paraId="3138948F" w14:textId="77777777" w:rsidR="00C25DD1" w:rsidRPr="00C25DD1" w:rsidRDefault="00C25DD1" w:rsidP="00A62419">
            <w:pPr>
              <w:keepNext/>
              <w:keepLines/>
              <w:rPr>
                <w:rFonts w:ascii="Tahoma" w:hAnsi="Tahoma" w:cs="Tahoma"/>
              </w:rPr>
            </w:pPr>
            <w:r w:rsidRPr="00C25DD1">
              <w:rPr>
                <w:rFonts w:ascii="Tahoma" w:hAnsi="Tahoma" w:cs="Tahoma"/>
              </w:rPr>
              <w:t>NE</w:t>
            </w:r>
          </w:p>
        </w:tc>
        <w:tc>
          <w:tcPr>
            <w:tcW w:w="2538" w:type="dxa"/>
          </w:tcPr>
          <w:p w14:paraId="62A804E5" w14:textId="77777777" w:rsidR="00C25DD1" w:rsidRPr="00C25DD1" w:rsidRDefault="00C25DD1" w:rsidP="00A62419">
            <w:pPr>
              <w:keepNext/>
              <w:keepLines/>
              <w:rPr>
                <w:rFonts w:ascii="Tahoma" w:hAnsi="Tahoma" w:cs="Tahoma"/>
              </w:rPr>
            </w:pPr>
          </w:p>
        </w:tc>
        <w:tc>
          <w:tcPr>
            <w:tcW w:w="4678" w:type="dxa"/>
          </w:tcPr>
          <w:p w14:paraId="62D0A1F3" w14:textId="77777777" w:rsidR="00C25DD1" w:rsidRPr="00C25DD1" w:rsidRDefault="00C25DD1" w:rsidP="00A62419">
            <w:pPr>
              <w:keepNext/>
              <w:keepLines/>
              <w:rPr>
                <w:rFonts w:ascii="Tahoma" w:hAnsi="Tahoma" w:cs="Tahoma"/>
              </w:rPr>
            </w:pPr>
          </w:p>
        </w:tc>
      </w:tr>
      <w:tr w:rsidR="00C25DD1" w:rsidRPr="00C25DD1" w14:paraId="115C8A93" w14:textId="77777777" w:rsidTr="00915341">
        <w:trPr>
          <w:trHeight w:val="780"/>
        </w:trPr>
        <w:tc>
          <w:tcPr>
            <w:tcW w:w="637" w:type="dxa"/>
          </w:tcPr>
          <w:p w14:paraId="0CBC73E5" w14:textId="77777777" w:rsidR="00C25DD1" w:rsidRPr="00C25DD1" w:rsidRDefault="00C25DD1" w:rsidP="00A62419">
            <w:pPr>
              <w:keepNext/>
              <w:keepLines/>
              <w:rPr>
                <w:rFonts w:ascii="Tahoma" w:hAnsi="Tahoma" w:cs="Tahoma"/>
              </w:rPr>
            </w:pPr>
          </w:p>
        </w:tc>
        <w:tc>
          <w:tcPr>
            <w:tcW w:w="933" w:type="dxa"/>
            <w:vAlign w:val="center"/>
          </w:tcPr>
          <w:p w14:paraId="34B6CEAA" w14:textId="77777777" w:rsidR="00C25DD1" w:rsidRPr="00C25DD1" w:rsidRDefault="00C25DD1" w:rsidP="00A62419">
            <w:pPr>
              <w:keepNext/>
              <w:keepLines/>
              <w:rPr>
                <w:rFonts w:ascii="Tahoma" w:hAnsi="Tahoma" w:cs="Tahoma"/>
              </w:rPr>
            </w:pPr>
            <w:r w:rsidRPr="00C25DD1">
              <w:rPr>
                <w:rFonts w:ascii="Tahoma" w:hAnsi="Tahoma" w:cs="Tahoma"/>
              </w:rPr>
              <w:t>DA</w:t>
            </w:r>
          </w:p>
          <w:p w14:paraId="64232B9E" w14:textId="77777777" w:rsidR="00C25DD1" w:rsidRPr="00C25DD1" w:rsidRDefault="00C25DD1" w:rsidP="00A62419">
            <w:pPr>
              <w:keepNext/>
              <w:keepLines/>
              <w:rPr>
                <w:rFonts w:ascii="Tahoma" w:hAnsi="Tahoma" w:cs="Tahoma"/>
              </w:rPr>
            </w:pPr>
          </w:p>
          <w:p w14:paraId="344D40C3" w14:textId="77777777" w:rsidR="00C25DD1" w:rsidRPr="00C25DD1" w:rsidRDefault="00C25DD1" w:rsidP="00A62419">
            <w:pPr>
              <w:keepNext/>
              <w:keepLines/>
              <w:rPr>
                <w:rFonts w:ascii="Tahoma" w:hAnsi="Tahoma" w:cs="Tahoma"/>
              </w:rPr>
            </w:pPr>
            <w:r w:rsidRPr="00C25DD1">
              <w:rPr>
                <w:rFonts w:ascii="Tahoma" w:hAnsi="Tahoma" w:cs="Tahoma"/>
              </w:rPr>
              <w:t>NE</w:t>
            </w:r>
          </w:p>
        </w:tc>
        <w:tc>
          <w:tcPr>
            <w:tcW w:w="2538" w:type="dxa"/>
          </w:tcPr>
          <w:p w14:paraId="12BA560E" w14:textId="77777777" w:rsidR="00C25DD1" w:rsidRPr="00C25DD1" w:rsidRDefault="00C25DD1" w:rsidP="00A62419">
            <w:pPr>
              <w:keepNext/>
              <w:keepLines/>
              <w:rPr>
                <w:rFonts w:ascii="Tahoma" w:hAnsi="Tahoma" w:cs="Tahoma"/>
              </w:rPr>
            </w:pPr>
          </w:p>
        </w:tc>
        <w:tc>
          <w:tcPr>
            <w:tcW w:w="4678" w:type="dxa"/>
          </w:tcPr>
          <w:p w14:paraId="11840911" w14:textId="77777777" w:rsidR="00C25DD1" w:rsidRPr="00C25DD1" w:rsidRDefault="00C25DD1" w:rsidP="00A62419">
            <w:pPr>
              <w:keepNext/>
              <w:keepLines/>
              <w:rPr>
                <w:rFonts w:ascii="Tahoma" w:hAnsi="Tahoma" w:cs="Tahoma"/>
              </w:rPr>
            </w:pPr>
          </w:p>
        </w:tc>
      </w:tr>
      <w:tr w:rsidR="00C25DD1" w:rsidRPr="00C25DD1" w14:paraId="0FCCF509" w14:textId="77777777" w:rsidTr="00915341">
        <w:trPr>
          <w:trHeight w:val="780"/>
        </w:trPr>
        <w:tc>
          <w:tcPr>
            <w:tcW w:w="637" w:type="dxa"/>
          </w:tcPr>
          <w:p w14:paraId="263CE220" w14:textId="77777777" w:rsidR="00C25DD1" w:rsidRPr="00C25DD1" w:rsidRDefault="00C25DD1" w:rsidP="00A62419">
            <w:pPr>
              <w:keepNext/>
              <w:keepLines/>
              <w:rPr>
                <w:rFonts w:ascii="Tahoma" w:hAnsi="Tahoma" w:cs="Tahoma"/>
              </w:rPr>
            </w:pPr>
          </w:p>
        </w:tc>
        <w:tc>
          <w:tcPr>
            <w:tcW w:w="933" w:type="dxa"/>
            <w:vAlign w:val="center"/>
          </w:tcPr>
          <w:p w14:paraId="08BBAC5C" w14:textId="77777777" w:rsidR="00C25DD1" w:rsidRPr="00C25DD1" w:rsidRDefault="00C25DD1" w:rsidP="00A62419">
            <w:pPr>
              <w:keepNext/>
              <w:keepLines/>
              <w:rPr>
                <w:rFonts w:ascii="Tahoma" w:hAnsi="Tahoma" w:cs="Tahoma"/>
              </w:rPr>
            </w:pPr>
            <w:r w:rsidRPr="00C25DD1">
              <w:rPr>
                <w:rFonts w:ascii="Tahoma" w:hAnsi="Tahoma" w:cs="Tahoma"/>
              </w:rPr>
              <w:t>DA</w:t>
            </w:r>
          </w:p>
          <w:p w14:paraId="22D00AE2" w14:textId="77777777" w:rsidR="00C25DD1" w:rsidRPr="00C25DD1" w:rsidRDefault="00C25DD1" w:rsidP="00A62419">
            <w:pPr>
              <w:keepNext/>
              <w:keepLines/>
              <w:rPr>
                <w:rFonts w:ascii="Tahoma" w:hAnsi="Tahoma" w:cs="Tahoma"/>
              </w:rPr>
            </w:pPr>
          </w:p>
          <w:p w14:paraId="223E4231" w14:textId="77777777" w:rsidR="00C25DD1" w:rsidRPr="00C25DD1" w:rsidRDefault="00C25DD1" w:rsidP="00A62419">
            <w:pPr>
              <w:keepNext/>
              <w:keepLines/>
              <w:rPr>
                <w:rFonts w:ascii="Tahoma" w:hAnsi="Tahoma" w:cs="Tahoma"/>
              </w:rPr>
            </w:pPr>
            <w:r w:rsidRPr="00C25DD1">
              <w:rPr>
                <w:rFonts w:ascii="Tahoma" w:hAnsi="Tahoma" w:cs="Tahoma"/>
              </w:rPr>
              <w:t>NE</w:t>
            </w:r>
          </w:p>
        </w:tc>
        <w:tc>
          <w:tcPr>
            <w:tcW w:w="2538" w:type="dxa"/>
          </w:tcPr>
          <w:p w14:paraId="497E0D38" w14:textId="77777777" w:rsidR="00C25DD1" w:rsidRPr="00C25DD1" w:rsidRDefault="00C25DD1" w:rsidP="00A62419">
            <w:pPr>
              <w:keepNext/>
              <w:keepLines/>
              <w:rPr>
                <w:rFonts w:ascii="Tahoma" w:hAnsi="Tahoma" w:cs="Tahoma"/>
              </w:rPr>
            </w:pPr>
          </w:p>
        </w:tc>
        <w:tc>
          <w:tcPr>
            <w:tcW w:w="4678" w:type="dxa"/>
          </w:tcPr>
          <w:p w14:paraId="03CDF8C3" w14:textId="77777777" w:rsidR="00C25DD1" w:rsidRPr="00C25DD1" w:rsidRDefault="00C25DD1" w:rsidP="00A62419">
            <w:pPr>
              <w:keepNext/>
              <w:keepLines/>
              <w:rPr>
                <w:rFonts w:ascii="Tahoma" w:hAnsi="Tahoma" w:cs="Tahoma"/>
              </w:rPr>
            </w:pPr>
          </w:p>
        </w:tc>
      </w:tr>
      <w:tr w:rsidR="00C25DD1" w:rsidRPr="00C25DD1" w14:paraId="3B18BABD" w14:textId="77777777" w:rsidTr="00915341">
        <w:trPr>
          <w:trHeight w:val="780"/>
        </w:trPr>
        <w:tc>
          <w:tcPr>
            <w:tcW w:w="637" w:type="dxa"/>
          </w:tcPr>
          <w:p w14:paraId="44E1037B" w14:textId="77777777" w:rsidR="00C25DD1" w:rsidRPr="00C25DD1" w:rsidRDefault="00C25DD1" w:rsidP="00A62419">
            <w:pPr>
              <w:keepNext/>
              <w:keepLines/>
              <w:rPr>
                <w:rFonts w:ascii="Tahoma" w:hAnsi="Tahoma" w:cs="Tahoma"/>
              </w:rPr>
            </w:pPr>
          </w:p>
        </w:tc>
        <w:tc>
          <w:tcPr>
            <w:tcW w:w="933" w:type="dxa"/>
            <w:vAlign w:val="center"/>
          </w:tcPr>
          <w:p w14:paraId="074F5BC8" w14:textId="77777777" w:rsidR="00C25DD1" w:rsidRPr="00C25DD1" w:rsidRDefault="00C25DD1" w:rsidP="00A62419">
            <w:pPr>
              <w:keepNext/>
              <w:keepLines/>
              <w:rPr>
                <w:rFonts w:ascii="Tahoma" w:hAnsi="Tahoma" w:cs="Tahoma"/>
              </w:rPr>
            </w:pPr>
            <w:r w:rsidRPr="00C25DD1">
              <w:rPr>
                <w:rFonts w:ascii="Tahoma" w:hAnsi="Tahoma" w:cs="Tahoma"/>
              </w:rPr>
              <w:t>DA</w:t>
            </w:r>
          </w:p>
          <w:p w14:paraId="0A80AFD2" w14:textId="77777777" w:rsidR="00C25DD1" w:rsidRPr="00C25DD1" w:rsidRDefault="00C25DD1" w:rsidP="00A62419">
            <w:pPr>
              <w:keepNext/>
              <w:keepLines/>
              <w:rPr>
                <w:rFonts w:ascii="Tahoma" w:hAnsi="Tahoma" w:cs="Tahoma"/>
              </w:rPr>
            </w:pPr>
          </w:p>
          <w:p w14:paraId="05E5CC8E" w14:textId="77777777" w:rsidR="00C25DD1" w:rsidRPr="00C25DD1" w:rsidRDefault="00C25DD1" w:rsidP="00A62419">
            <w:pPr>
              <w:keepNext/>
              <w:keepLines/>
              <w:rPr>
                <w:rFonts w:ascii="Tahoma" w:hAnsi="Tahoma" w:cs="Tahoma"/>
              </w:rPr>
            </w:pPr>
            <w:r w:rsidRPr="00C25DD1">
              <w:rPr>
                <w:rFonts w:ascii="Tahoma" w:hAnsi="Tahoma" w:cs="Tahoma"/>
              </w:rPr>
              <w:t>NE</w:t>
            </w:r>
          </w:p>
        </w:tc>
        <w:tc>
          <w:tcPr>
            <w:tcW w:w="2538" w:type="dxa"/>
          </w:tcPr>
          <w:p w14:paraId="5BE51F14" w14:textId="77777777" w:rsidR="00C25DD1" w:rsidRPr="00C25DD1" w:rsidRDefault="00C25DD1" w:rsidP="00A62419">
            <w:pPr>
              <w:keepNext/>
              <w:keepLines/>
              <w:rPr>
                <w:rFonts w:ascii="Tahoma" w:hAnsi="Tahoma" w:cs="Tahoma"/>
              </w:rPr>
            </w:pPr>
          </w:p>
        </w:tc>
        <w:tc>
          <w:tcPr>
            <w:tcW w:w="4678" w:type="dxa"/>
          </w:tcPr>
          <w:p w14:paraId="7FE624A5" w14:textId="77777777" w:rsidR="00C25DD1" w:rsidRPr="00C25DD1" w:rsidRDefault="00C25DD1" w:rsidP="00A62419">
            <w:pPr>
              <w:keepNext/>
              <w:keepLines/>
              <w:rPr>
                <w:rFonts w:ascii="Tahoma" w:hAnsi="Tahoma" w:cs="Tahoma"/>
              </w:rPr>
            </w:pPr>
          </w:p>
        </w:tc>
      </w:tr>
      <w:tr w:rsidR="00C25DD1" w:rsidRPr="00C25DD1" w14:paraId="27B14A89" w14:textId="77777777" w:rsidTr="00915341">
        <w:trPr>
          <w:trHeight w:val="780"/>
        </w:trPr>
        <w:tc>
          <w:tcPr>
            <w:tcW w:w="637" w:type="dxa"/>
          </w:tcPr>
          <w:p w14:paraId="3EC0B49C" w14:textId="77777777" w:rsidR="00C25DD1" w:rsidRPr="00C25DD1" w:rsidRDefault="00C25DD1" w:rsidP="00A62419">
            <w:pPr>
              <w:keepNext/>
              <w:keepLines/>
              <w:rPr>
                <w:rFonts w:ascii="Tahoma" w:hAnsi="Tahoma" w:cs="Tahoma"/>
              </w:rPr>
            </w:pPr>
          </w:p>
        </w:tc>
        <w:tc>
          <w:tcPr>
            <w:tcW w:w="933" w:type="dxa"/>
            <w:vAlign w:val="center"/>
          </w:tcPr>
          <w:p w14:paraId="01DD973F" w14:textId="77777777" w:rsidR="00C25DD1" w:rsidRPr="00C25DD1" w:rsidRDefault="00C25DD1" w:rsidP="00A62419">
            <w:pPr>
              <w:keepNext/>
              <w:keepLines/>
              <w:rPr>
                <w:rFonts w:ascii="Tahoma" w:hAnsi="Tahoma" w:cs="Tahoma"/>
              </w:rPr>
            </w:pPr>
            <w:r w:rsidRPr="00C25DD1">
              <w:rPr>
                <w:rFonts w:ascii="Tahoma" w:hAnsi="Tahoma" w:cs="Tahoma"/>
              </w:rPr>
              <w:t>DA</w:t>
            </w:r>
          </w:p>
          <w:p w14:paraId="2D0005CF" w14:textId="77777777" w:rsidR="00C25DD1" w:rsidRPr="00C25DD1" w:rsidRDefault="00C25DD1" w:rsidP="00A62419">
            <w:pPr>
              <w:keepNext/>
              <w:keepLines/>
              <w:rPr>
                <w:rFonts w:ascii="Tahoma" w:hAnsi="Tahoma" w:cs="Tahoma"/>
              </w:rPr>
            </w:pPr>
          </w:p>
          <w:p w14:paraId="74EB9956" w14:textId="77777777" w:rsidR="00C25DD1" w:rsidRPr="00C25DD1" w:rsidRDefault="00C25DD1" w:rsidP="00A62419">
            <w:pPr>
              <w:keepNext/>
              <w:keepLines/>
              <w:rPr>
                <w:rFonts w:ascii="Tahoma" w:hAnsi="Tahoma" w:cs="Tahoma"/>
              </w:rPr>
            </w:pPr>
            <w:r w:rsidRPr="00C25DD1">
              <w:rPr>
                <w:rFonts w:ascii="Tahoma" w:hAnsi="Tahoma" w:cs="Tahoma"/>
              </w:rPr>
              <w:t>NE</w:t>
            </w:r>
          </w:p>
        </w:tc>
        <w:tc>
          <w:tcPr>
            <w:tcW w:w="2538" w:type="dxa"/>
          </w:tcPr>
          <w:p w14:paraId="0D665F7F" w14:textId="77777777" w:rsidR="00C25DD1" w:rsidRPr="00C25DD1" w:rsidRDefault="00C25DD1" w:rsidP="00A62419">
            <w:pPr>
              <w:keepNext/>
              <w:keepLines/>
              <w:rPr>
                <w:rFonts w:ascii="Tahoma" w:hAnsi="Tahoma" w:cs="Tahoma"/>
              </w:rPr>
            </w:pPr>
          </w:p>
        </w:tc>
        <w:tc>
          <w:tcPr>
            <w:tcW w:w="4678" w:type="dxa"/>
          </w:tcPr>
          <w:p w14:paraId="2B6A4A4E" w14:textId="77777777" w:rsidR="00C25DD1" w:rsidRPr="00C25DD1" w:rsidRDefault="00C25DD1" w:rsidP="00A62419">
            <w:pPr>
              <w:keepNext/>
              <w:keepLines/>
              <w:rPr>
                <w:rFonts w:ascii="Tahoma" w:hAnsi="Tahoma" w:cs="Tahoma"/>
              </w:rPr>
            </w:pPr>
          </w:p>
        </w:tc>
      </w:tr>
    </w:tbl>
    <w:p w14:paraId="57852616" w14:textId="77777777" w:rsidR="00C25DD1" w:rsidRPr="00C25DD1" w:rsidRDefault="00C25DD1" w:rsidP="00A62419">
      <w:pPr>
        <w:keepNext/>
        <w:keepLines/>
        <w:rPr>
          <w:rFonts w:ascii="Tahoma" w:hAnsi="Tahoma" w:cs="Tahoma"/>
        </w:rPr>
      </w:pPr>
    </w:p>
    <w:p w14:paraId="2A12FC4D" w14:textId="77777777" w:rsidR="00C25DD1" w:rsidRPr="00C25DD1" w:rsidRDefault="00C25DD1" w:rsidP="00A62419">
      <w:pPr>
        <w:keepNext/>
        <w:keepLines/>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C25DD1" w:rsidRPr="00C25DD1" w14:paraId="00E1A5A1" w14:textId="77777777" w:rsidTr="00915341">
        <w:trPr>
          <w:trHeight w:val="235"/>
        </w:trPr>
        <w:tc>
          <w:tcPr>
            <w:tcW w:w="3402" w:type="dxa"/>
            <w:tcBorders>
              <w:bottom w:val="single" w:sz="4" w:space="0" w:color="auto"/>
            </w:tcBorders>
          </w:tcPr>
          <w:p w14:paraId="3565D570" w14:textId="77777777" w:rsidR="00C25DD1" w:rsidRPr="00C25DD1" w:rsidRDefault="00C25DD1" w:rsidP="00A62419">
            <w:pPr>
              <w:keepNext/>
              <w:keepLines/>
              <w:rPr>
                <w:rFonts w:ascii="Tahoma" w:hAnsi="Tahoma" w:cs="Tahoma"/>
              </w:rPr>
            </w:pPr>
          </w:p>
        </w:tc>
        <w:tc>
          <w:tcPr>
            <w:tcW w:w="2552" w:type="dxa"/>
          </w:tcPr>
          <w:p w14:paraId="1EB9FDC2" w14:textId="77777777" w:rsidR="00C25DD1" w:rsidRPr="00C25DD1" w:rsidRDefault="00C25DD1" w:rsidP="00A62419">
            <w:pPr>
              <w:keepNext/>
              <w:keepLines/>
              <w:rPr>
                <w:rFonts w:ascii="Tahoma" w:hAnsi="Tahoma" w:cs="Tahoma"/>
              </w:rPr>
            </w:pPr>
          </w:p>
        </w:tc>
        <w:tc>
          <w:tcPr>
            <w:tcW w:w="3118" w:type="dxa"/>
            <w:tcBorders>
              <w:bottom w:val="single" w:sz="4" w:space="0" w:color="auto"/>
            </w:tcBorders>
          </w:tcPr>
          <w:p w14:paraId="6048CDAC" w14:textId="77777777" w:rsidR="00C25DD1" w:rsidRPr="00C25DD1" w:rsidRDefault="00C25DD1" w:rsidP="00A62419">
            <w:pPr>
              <w:keepNext/>
              <w:keepLines/>
              <w:rPr>
                <w:rFonts w:ascii="Tahoma" w:hAnsi="Tahoma" w:cs="Tahoma"/>
              </w:rPr>
            </w:pPr>
          </w:p>
          <w:p w14:paraId="64072349" w14:textId="77777777" w:rsidR="00C25DD1" w:rsidRPr="00C25DD1" w:rsidRDefault="00C25DD1" w:rsidP="00A62419">
            <w:pPr>
              <w:keepNext/>
              <w:keepLines/>
              <w:rPr>
                <w:rFonts w:ascii="Tahoma" w:hAnsi="Tahoma" w:cs="Tahoma"/>
              </w:rPr>
            </w:pPr>
          </w:p>
        </w:tc>
      </w:tr>
      <w:tr w:rsidR="00C25DD1" w:rsidRPr="00C25DD1" w14:paraId="16CFA95C" w14:textId="77777777" w:rsidTr="00915341">
        <w:trPr>
          <w:trHeight w:val="235"/>
        </w:trPr>
        <w:tc>
          <w:tcPr>
            <w:tcW w:w="3402" w:type="dxa"/>
            <w:tcBorders>
              <w:top w:val="single" w:sz="4" w:space="0" w:color="auto"/>
            </w:tcBorders>
          </w:tcPr>
          <w:p w14:paraId="6B9BB97F" w14:textId="77777777" w:rsidR="00C25DD1" w:rsidRPr="00C25DD1" w:rsidRDefault="00C25DD1" w:rsidP="00A62419">
            <w:pPr>
              <w:keepNext/>
              <w:keepLines/>
              <w:rPr>
                <w:rFonts w:ascii="Tahoma" w:hAnsi="Tahoma" w:cs="Tahoma"/>
              </w:rPr>
            </w:pPr>
            <w:r w:rsidRPr="00C25DD1">
              <w:rPr>
                <w:rFonts w:ascii="Tahoma" w:hAnsi="Tahoma" w:cs="Tahoma"/>
              </w:rPr>
              <w:t>(kraj, datum)</w:t>
            </w:r>
          </w:p>
        </w:tc>
        <w:tc>
          <w:tcPr>
            <w:tcW w:w="2552" w:type="dxa"/>
          </w:tcPr>
          <w:p w14:paraId="50283D31" w14:textId="1CA23A49" w:rsidR="00C25DD1" w:rsidRPr="00C25DD1" w:rsidRDefault="002648D0" w:rsidP="00A62419">
            <w:pPr>
              <w:keepNext/>
              <w:keepLines/>
              <w:rPr>
                <w:rFonts w:ascii="Tahoma" w:hAnsi="Tahoma" w:cs="Tahoma"/>
              </w:rPr>
            </w:pPr>
            <w:r>
              <w:rPr>
                <w:rFonts w:ascii="Tahoma" w:hAnsi="Tahoma" w:cs="Tahoma"/>
              </w:rPr>
              <w:t xml:space="preserve">             </w:t>
            </w:r>
            <w:r w:rsidR="00EE4587" w:rsidRPr="00C25DD1">
              <w:rPr>
                <w:rFonts w:ascii="Tahoma" w:hAnsi="Tahoma" w:cs="Tahoma"/>
              </w:rPr>
              <w:t>Ž</w:t>
            </w:r>
            <w:r w:rsidR="00C25DD1" w:rsidRPr="00C25DD1">
              <w:rPr>
                <w:rFonts w:ascii="Tahoma" w:hAnsi="Tahoma" w:cs="Tahoma"/>
              </w:rPr>
              <w:t>ig</w:t>
            </w:r>
          </w:p>
        </w:tc>
        <w:tc>
          <w:tcPr>
            <w:tcW w:w="3118" w:type="dxa"/>
            <w:tcBorders>
              <w:top w:val="single" w:sz="4" w:space="0" w:color="auto"/>
            </w:tcBorders>
          </w:tcPr>
          <w:p w14:paraId="32C05027" w14:textId="77777777" w:rsidR="00C25DD1" w:rsidRPr="00C25DD1" w:rsidRDefault="00C25DD1" w:rsidP="00A62419">
            <w:pPr>
              <w:keepNext/>
              <w:keepLines/>
              <w:rPr>
                <w:rFonts w:ascii="Tahoma" w:hAnsi="Tahoma" w:cs="Tahoma"/>
              </w:rPr>
            </w:pPr>
            <w:r w:rsidRPr="00C25DD1">
              <w:rPr>
                <w:rFonts w:ascii="Tahoma" w:hAnsi="Tahoma" w:cs="Tahoma"/>
              </w:rPr>
              <w:t>(Ime in priimek ter podpis ponudnika)</w:t>
            </w:r>
          </w:p>
        </w:tc>
      </w:tr>
    </w:tbl>
    <w:p w14:paraId="37A0E2F3" w14:textId="77777777" w:rsidR="00C25DD1" w:rsidRPr="00C25DD1" w:rsidRDefault="00C25DD1" w:rsidP="00A62419">
      <w:pPr>
        <w:keepNext/>
        <w:keepLines/>
        <w:rPr>
          <w:rFonts w:ascii="Tahoma" w:hAnsi="Tahoma" w:cs="Tahoma"/>
          <w:bCs/>
          <w:i/>
        </w:rPr>
      </w:pPr>
    </w:p>
    <w:p w14:paraId="322F446B" w14:textId="77777777" w:rsidR="00C25DD1" w:rsidRPr="00C25DD1" w:rsidRDefault="00C25DD1" w:rsidP="00A62419">
      <w:pPr>
        <w:keepNext/>
        <w:keepLines/>
        <w:rPr>
          <w:rFonts w:ascii="Tahoma" w:hAnsi="Tahoma" w:cs="Tahoma"/>
          <w:bCs/>
          <w:i/>
        </w:rPr>
      </w:pPr>
    </w:p>
    <w:p w14:paraId="5A6082EE" w14:textId="77777777" w:rsidR="00C25DD1" w:rsidRPr="00C25DD1" w:rsidRDefault="00C25DD1" w:rsidP="00A62419">
      <w:pPr>
        <w:keepNext/>
        <w:keepLines/>
        <w:rPr>
          <w:rFonts w:ascii="Tahoma" w:hAnsi="Tahoma" w:cs="Tahoma"/>
          <w:bCs/>
          <w:i/>
        </w:rPr>
      </w:pPr>
    </w:p>
    <w:p w14:paraId="438BB7EE" w14:textId="77777777" w:rsidR="00C25DD1" w:rsidRPr="00C25DD1" w:rsidRDefault="00C25DD1" w:rsidP="00A62419">
      <w:pPr>
        <w:keepNext/>
        <w:keepLines/>
        <w:rPr>
          <w:rFonts w:ascii="Tahoma" w:hAnsi="Tahoma" w:cs="Tahoma"/>
          <w:bCs/>
          <w:i/>
        </w:rPr>
      </w:pPr>
    </w:p>
    <w:p w14:paraId="621C0CA3" w14:textId="77777777" w:rsidR="00C25DD1" w:rsidRPr="00C25DD1" w:rsidRDefault="00C25DD1" w:rsidP="00A62419">
      <w:pPr>
        <w:keepNext/>
        <w:keepLines/>
        <w:rPr>
          <w:rFonts w:ascii="Tahoma" w:hAnsi="Tahoma" w:cs="Tahoma"/>
          <w:bCs/>
          <w:i/>
        </w:rPr>
      </w:pPr>
      <w:r w:rsidRPr="00C25DD1">
        <w:rPr>
          <w:rFonts w:ascii="Tahoma" w:hAnsi="Tahoma" w:cs="Tahoma"/>
          <w:bCs/>
          <w:i/>
        </w:rPr>
        <w:br w:type="page"/>
      </w: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01215F" w:rsidRPr="0001215F" w14:paraId="08155605" w14:textId="77777777" w:rsidTr="00486DA6">
        <w:tc>
          <w:tcPr>
            <w:tcW w:w="643" w:type="dxa"/>
            <w:tcBorders>
              <w:right w:val="nil"/>
            </w:tcBorders>
          </w:tcPr>
          <w:p w14:paraId="1F6F0BD0" w14:textId="77777777" w:rsidR="0001215F" w:rsidRPr="0001215F" w:rsidRDefault="0001215F" w:rsidP="00486DA6">
            <w:pPr>
              <w:keepNext/>
              <w:keepLines/>
              <w:jc w:val="both"/>
              <w:rPr>
                <w:rFonts w:ascii="Tahoma" w:hAnsi="Tahoma" w:cs="Tahoma"/>
              </w:rPr>
            </w:pPr>
            <w:bookmarkStart w:id="19" w:name="_Hlk211329704"/>
            <w:r w:rsidRPr="0001215F">
              <w:lastRenderedPageBreak/>
              <w:br w:type="page"/>
            </w:r>
            <w:r w:rsidRPr="0001215F">
              <w:br w:type="page"/>
            </w:r>
            <w:r w:rsidRPr="0001215F">
              <w:br w:type="page"/>
            </w:r>
            <w:r w:rsidRPr="0001215F">
              <w:br w:type="page"/>
            </w:r>
            <w:r w:rsidRPr="0001215F">
              <w:rPr>
                <w:rFonts w:ascii="Tahoma" w:hAnsi="Tahoma" w:cs="Tahoma"/>
              </w:rPr>
              <w:br w:type="page"/>
            </w:r>
            <w:r w:rsidRPr="0001215F">
              <w:rPr>
                <w:rFonts w:ascii="Tahoma" w:hAnsi="Tahoma" w:cs="Tahoma"/>
                <w:b/>
              </w:rPr>
              <w:br w:type="page"/>
            </w:r>
            <w:r w:rsidRPr="0001215F">
              <w:rPr>
                <w:rFonts w:ascii="Tahoma" w:hAnsi="Tahoma" w:cs="Tahoma"/>
              </w:rPr>
              <w:br w:type="page"/>
            </w:r>
          </w:p>
        </w:tc>
        <w:tc>
          <w:tcPr>
            <w:tcW w:w="7295" w:type="dxa"/>
            <w:tcBorders>
              <w:left w:val="nil"/>
              <w:right w:val="single" w:sz="4" w:space="0" w:color="auto"/>
            </w:tcBorders>
            <w:vAlign w:val="bottom"/>
          </w:tcPr>
          <w:p w14:paraId="0224EEC0" w14:textId="559B41E8" w:rsidR="0001215F" w:rsidRPr="0001215F" w:rsidRDefault="0001215F" w:rsidP="00486DA6">
            <w:pPr>
              <w:keepNext/>
              <w:keepLines/>
              <w:rPr>
                <w:rFonts w:ascii="Tahoma" w:hAnsi="Tahoma" w:cs="Tahoma"/>
              </w:rPr>
            </w:pPr>
            <w:r w:rsidRPr="00C25DD1">
              <w:rPr>
                <w:rFonts w:ascii="Tahoma" w:hAnsi="Tahoma" w:cs="Tahoma"/>
              </w:rPr>
              <w:t>POTRDITEV REFERENC S STRANI POSAMEZNIH NAROČNIKOV</w:t>
            </w:r>
          </w:p>
        </w:tc>
        <w:tc>
          <w:tcPr>
            <w:tcW w:w="851" w:type="dxa"/>
            <w:tcBorders>
              <w:top w:val="single" w:sz="4" w:space="0" w:color="auto"/>
              <w:left w:val="single" w:sz="4" w:space="0" w:color="auto"/>
              <w:bottom w:val="single" w:sz="4" w:space="0" w:color="auto"/>
              <w:right w:val="nil"/>
            </w:tcBorders>
          </w:tcPr>
          <w:p w14:paraId="5DE7FA77" w14:textId="77777777" w:rsidR="0001215F" w:rsidRPr="0001215F" w:rsidRDefault="0001215F" w:rsidP="00486DA6">
            <w:pPr>
              <w:keepNext/>
              <w:keepLines/>
              <w:ind w:left="-74" w:right="-207"/>
              <w:jc w:val="both"/>
              <w:rPr>
                <w:rFonts w:ascii="Tahoma" w:hAnsi="Tahoma" w:cs="Tahoma"/>
                <w:b/>
                <w:iCs/>
              </w:rPr>
            </w:pPr>
            <w:r w:rsidRPr="0001215F">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27808259" w14:textId="30DE20D5" w:rsidR="0001215F" w:rsidRPr="0001215F" w:rsidRDefault="0001215F" w:rsidP="00486DA6">
            <w:pPr>
              <w:keepNext/>
              <w:keepLines/>
              <w:ind w:right="-62"/>
              <w:jc w:val="both"/>
              <w:rPr>
                <w:rFonts w:ascii="Tahoma" w:hAnsi="Tahoma" w:cs="Tahoma"/>
                <w:b/>
                <w:iCs/>
              </w:rPr>
            </w:pPr>
            <w:r w:rsidRPr="0001215F">
              <w:rPr>
                <w:rFonts w:ascii="Tahoma" w:hAnsi="Tahoma" w:cs="Tahoma"/>
                <w:b/>
                <w:iCs/>
              </w:rPr>
              <w:t xml:space="preserve"> 5/</w:t>
            </w:r>
            <w:r>
              <w:rPr>
                <w:rFonts w:ascii="Tahoma" w:hAnsi="Tahoma" w:cs="Tahoma"/>
                <w:b/>
                <w:iCs/>
              </w:rPr>
              <w:t>2</w:t>
            </w:r>
            <w:r w:rsidRPr="0001215F">
              <w:rPr>
                <w:rFonts w:ascii="Tahoma" w:hAnsi="Tahoma" w:cs="Tahoma"/>
                <w:b/>
                <w:iCs/>
              </w:rPr>
              <w:t xml:space="preserve">  </w:t>
            </w:r>
          </w:p>
        </w:tc>
      </w:tr>
      <w:bookmarkEnd w:id="19"/>
    </w:tbl>
    <w:p w14:paraId="64796044" w14:textId="77777777" w:rsidR="0001215F" w:rsidRPr="00C25DD1" w:rsidRDefault="0001215F" w:rsidP="00A62419">
      <w:pPr>
        <w:keepNext/>
        <w:keepLines/>
        <w:rPr>
          <w:rFonts w:ascii="Tahoma" w:hAnsi="Tahoma" w:cs="Tahoma"/>
          <w:bCs/>
          <w:i/>
        </w:rPr>
      </w:pPr>
    </w:p>
    <w:p w14:paraId="2B3460B6" w14:textId="77777777" w:rsidR="00C25DD1" w:rsidRPr="00C25DD1" w:rsidRDefault="00C25DD1" w:rsidP="00A62419">
      <w:pPr>
        <w:keepNext/>
        <w:keepLines/>
        <w:rPr>
          <w:rFonts w:ascii="Tahoma" w:hAnsi="Tahoma" w:cs="Tahoma"/>
        </w:rPr>
      </w:pPr>
      <w:r w:rsidRPr="00C25DD1">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 oziroma</w:t>
      </w:r>
      <w:r w:rsidRPr="00C25DD1">
        <w:rPr>
          <w:rFonts w:ascii="Tahoma" w:hAnsi="Tahoma" w:cs="Tahoma"/>
          <w:b/>
        </w:rPr>
        <w:t xml:space="preserve"> </w:t>
      </w:r>
      <w:r w:rsidRPr="00C25DD1">
        <w:rPr>
          <w:rFonts w:ascii="Tahoma" w:hAnsi="Tahoma" w:cs="Tahoma"/>
        </w:rPr>
        <w:t>uspešno izvedenih poslov ponudnika.</w:t>
      </w:r>
    </w:p>
    <w:p w14:paraId="136F0222" w14:textId="77777777" w:rsidR="00C25DD1" w:rsidRPr="00C25DD1" w:rsidRDefault="00C25DD1" w:rsidP="00A62419">
      <w:pPr>
        <w:keepNext/>
        <w:keepLines/>
        <w:rPr>
          <w:rFonts w:ascii="Tahoma" w:hAnsi="Tahoma" w:cs="Tahoma"/>
        </w:rPr>
      </w:pPr>
      <w:r w:rsidRPr="00C25DD1">
        <w:rPr>
          <w:rFonts w:ascii="Tahoma" w:hAnsi="Tahoma" w:cs="Tahoma"/>
        </w:rPr>
        <w:t xml:space="preserve"> </w:t>
      </w:r>
    </w:p>
    <w:tbl>
      <w:tblPr>
        <w:tblW w:w="9326" w:type="dxa"/>
        <w:tblInd w:w="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81"/>
        <w:gridCol w:w="2613"/>
        <w:gridCol w:w="931"/>
        <w:gridCol w:w="1762"/>
        <w:gridCol w:w="3685"/>
        <w:gridCol w:w="254"/>
      </w:tblGrid>
      <w:tr w:rsidR="00C25DD1" w:rsidRPr="00C25DD1" w14:paraId="58473E6B" w14:textId="77777777" w:rsidTr="0001215F">
        <w:trPr>
          <w:gridBefore w:val="1"/>
          <w:wBefore w:w="81" w:type="dxa"/>
          <w:trHeight w:val="310"/>
        </w:trPr>
        <w:tc>
          <w:tcPr>
            <w:tcW w:w="3544" w:type="dxa"/>
            <w:gridSpan w:val="2"/>
            <w:vAlign w:val="center"/>
          </w:tcPr>
          <w:p w14:paraId="24B187ED" w14:textId="77777777" w:rsidR="00C25DD1" w:rsidRPr="00C25DD1" w:rsidRDefault="00C25DD1" w:rsidP="00A62419">
            <w:pPr>
              <w:keepNext/>
              <w:keepLines/>
              <w:rPr>
                <w:rFonts w:ascii="Tahoma" w:hAnsi="Tahoma" w:cs="Tahoma"/>
                <w:b/>
              </w:rPr>
            </w:pPr>
            <w:r w:rsidRPr="00C25DD1">
              <w:rPr>
                <w:rFonts w:ascii="Tahoma" w:hAnsi="Tahoma" w:cs="Tahoma"/>
                <w:b/>
              </w:rPr>
              <w:t>Naročnik (Izdajatelj reference):</w:t>
            </w:r>
          </w:p>
        </w:tc>
        <w:tc>
          <w:tcPr>
            <w:tcW w:w="5701" w:type="dxa"/>
            <w:gridSpan w:val="3"/>
          </w:tcPr>
          <w:p w14:paraId="49B86411" w14:textId="77777777" w:rsidR="00C25DD1" w:rsidRPr="00C25DD1" w:rsidRDefault="00C25DD1" w:rsidP="00A62419">
            <w:pPr>
              <w:keepNext/>
              <w:keepLines/>
              <w:rPr>
                <w:rFonts w:ascii="Tahoma" w:hAnsi="Tahoma" w:cs="Tahoma"/>
                <w:b/>
              </w:rPr>
            </w:pPr>
          </w:p>
          <w:p w14:paraId="41E3B944" w14:textId="77777777" w:rsidR="00C25DD1" w:rsidRPr="00C25DD1" w:rsidRDefault="00C25DD1" w:rsidP="00A62419">
            <w:pPr>
              <w:keepNext/>
              <w:keepLines/>
              <w:rPr>
                <w:rFonts w:ascii="Tahoma" w:hAnsi="Tahoma" w:cs="Tahoma"/>
                <w:b/>
              </w:rPr>
            </w:pPr>
          </w:p>
        </w:tc>
      </w:tr>
      <w:tr w:rsidR="00C25DD1" w:rsidRPr="00C25DD1" w14:paraId="38837DA5" w14:textId="77777777" w:rsidTr="0001215F">
        <w:trPr>
          <w:gridBefore w:val="1"/>
          <w:wBefore w:w="81" w:type="dxa"/>
          <w:trHeight w:val="375"/>
        </w:trPr>
        <w:tc>
          <w:tcPr>
            <w:tcW w:w="3544" w:type="dxa"/>
            <w:gridSpan w:val="2"/>
            <w:vAlign w:val="center"/>
          </w:tcPr>
          <w:p w14:paraId="40326B1C" w14:textId="77777777" w:rsidR="00C25DD1" w:rsidRPr="00C25DD1" w:rsidRDefault="00C25DD1" w:rsidP="00A62419">
            <w:pPr>
              <w:keepNext/>
              <w:keepLines/>
              <w:rPr>
                <w:rFonts w:ascii="Tahoma" w:hAnsi="Tahoma" w:cs="Tahoma"/>
              </w:rPr>
            </w:pPr>
            <w:r w:rsidRPr="00C25DD1">
              <w:rPr>
                <w:rFonts w:ascii="Tahoma" w:hAnsi="Tahoma" w:cs="Tahoma"/>
              </w:rPr>
              <w:t>Naslov:</w:t>
            </w:r>
          </w:p>
        </w:tc>
        <w:tc>
          <w:tcPr>
            <w:tcW w:w="5701" w:type="dxa"/>
            <w:gridSpan w:val="3"/>
          </w:tcPr>
          <w:p w14:paraId="6943DBA6" w14:textId="77777777" w:rsidR="00C25DD1" w:rsidRPr="00C25DD1" w:rsidRDefault="00C25DD1" w:rsidP="00A62419">
            <w:pPr>
              <w:keepNext/>
              <w:keepLines/>
              <w:rPr>
                <w:rFonts w:ascii="Tahoma" w:hAnsi="Tahoma" w:cs="Tahoma"/>
                <w:b/>
              </w:rPr>
            </w:pPr>
          </w:p>
          <w:p w14:paraId="6B4E5E45" w14:textId="77777777" w:rsidR="00C25DD1" w:rsidRPr="00C25DD1" w:rsidRDefault="00C25DD1" w:rsidP="00A62419">
            <w:pPr>
              <w:keepNext/>
              <w:keepLines/>
              <w:rPr>
                <w:rFonts w:ascii="Tahoma" w:hAnsi="Tahoma" w:cs="Tahoma"/>
                <w:b/>
              </w:rPr>
            </w:pPr>
          </w:p>
        </w:tc>
      </w:tr>
      <w:tr w:rsidR="00C25DD1" w:rsidRPr="00C25DD1" w14:paraId="36F926F6" w14:textId="77777777" w:rsidTr="0001215F">
        <w:trPr>
          <w:gridBefore w:val="1"/>
          <w:wBefore w:w="81" w:type="dxa"/>
          <w:trHeight w:val="601"/>
        </w:trPr>
        <w:tc>
          <w:tcPr>
            <w:tcW w:w="3544" w:type="dxa"/>
            <w:gridSpan w:val="2"/>
            <w:vAlign w:val="center"/>
          </w:tcPr>
          <w:p w14:paraId="2777F118" w14:textId="77777777" w:rsidR="00C25DD1" w:rsidRPr="00C25DD1" w:rsidRDefault="00C25DD1" w:rsidP="00A62419">
            <w:pPr>
              <w:keepNext/>
              <w:keepLines/>
              <w:rPr>
                <w:rFonts w:ascii="Tahoma" w:hAnsi="Tahoma" w:cs="Tahoma"/>
              </w:rPr>
            </w:pPr>
            <w:r w:rsidRPr="00C25DD1">
              <w:rPr>
                <w:rFonts w:ascii="Tahoma" w:hAnsi="Tahoma" w:cs="Tahoma"/>
              </w:rPr>
              <w:t>Izvajalec:</w:t>
            </w:r>
          </w:p>
        </w:tc>
        <w:tc>
          <w:tcPr>
            <w:tcW w:w="5701" w:type="dxa"/>
            <w:gridSpan w:val="3"/>
          </w:tcPr>
          <w:p w14:paraId="3F68EA81" w14:textId="77777777" w:rsidR="00C25DD1" w:rsidRPr="00C25DD1" w:rsidRDefault="00C25DD1" w:rsidP="00A62419">
            <w:pPr>
              <w:keepNext/>
              <w:keepLines/>
              <w:rPr>
                <w:rFonts w:ascii="Tahoma" w:hAnsi="Tahoma" w:cs="Tahoma"/>
              </w:rPr>
            </w:pPr>
          </w:p>
        </w:tc>
      </w:tr>
      <w:tr w:rsidR="00C25DD1" w:rsidRPr="00C25DD1" w14:paraId="7EB314C1" w14:textId="77777777" w:rsidTr="0001215F">
        <w:trPr>
          <w:gridBefore w:val="1"/>
          <w:wBefore w:w="81" w:type="dxa"/>
          <w:trHeight w:val="461"/>
        </w:trPr>
        <w:tc>
          <w:tcPr>
            <w:tcW w:w="3544" w:type="dxa"/>
            <w:gridSpan w:val="2"/>
            <w:vAlign w:val="center"/>
          </w:tcPr>
          <w:p w14:paraId="0F588BE1" w14:textId="77777777" w:rsidR="00C25DD1" w:rsidRPr="00C25DD1" w:rsidRDefault="00C25DD1" w:rsidP="00A62419">
            <w:pPr>
              <w:keepNext/>
              <w:keepLines/>
              <w:rPr>
                <w:rFonts w:ascii="Tahoma" w:hAnsi="Tahoma" w:cs="Tahoma"/>
              </w:rPr>
            </w:pPr>
            <w:r w:rsidRPr="00C25DD1">
              <w:rPr>
                <w:rFonts w:ascii="Tahoma" w:hAnsi="Tahoma" w:cs="Tahoma"/>
              </w:rPr>
              <w:t>Kontaktna oseba naročnika:</w:t>
            </w:r>
          </w:p>
        </w:tc>
        <w:tc>
          <w:tcPr>
            <w:tcW w:w="5701" w:type="dxa"/>
            <w:gridSpan w:val="3"/>
          </w:tcPr>
          <w:p w14:paraId="52FAE86A" w14:textId="77777777" w:rsidR="00C25DD1" w:rsidRPr="00C25DD1" w:rsidRDefault="00C25DD1" w:rsidP="00A62419">
            <w:pPr>
              <w:keepNext/>
              <w:keepLines/>
              <w:rPr>
                <w:rFonts w:ascii="Tahoma" w:hAnsi="Tahoma" w:cs="Tahoma"/>
              </w:rPr>
            </w:pPr>
          </w:p>
        </w:tc>
      </w:tr>
      <w:tr w:rsidR="00C25DD1" w:rsidRPr="00C25DD1" w14:paraId="40B9520F" w14:textId="77777777" w:rsidTr="0001215F">
        <w:trPr>
          <w:gridBefore w:val="1"/>
          <w:wBefore w:w="81" w:type="dxa"/>
          <w:trHeight w:val="461"/>
        </w:trPr>
        <w:tc>
          <w:tcPr>
            <w:tcW w:w="3544" w:type="dxa"/>
            <w:gridSpan w:val="2"/>
            <w:vAlign w:val="center"/>
          </w:tcPr>
          <w:p w14:paraId="37301FAF" w14:textId="77777777" w:rsidR="00C25DD1" w:rsidRPr="00C25DD1" w:rsidRDefault="00C25DD1" w:rsidP="00A62419">
            <w:pPr>
              <w:keepNext/>
              <w:keepLines/>
              <w:rPr>
                <w:rFonts w:ascii="Tahoma" w:hAnsi="Tahoma" w:cs="Tahoma"/>
              </w:rPr>
            </w:pPr>
            <w:r w:rsidRPr="00C25DD1">
              <w:rPr>
                <w:rFonts w:ascii="Tahoma" w:hAnsi="Tahoma" w:cs="Tahoma"/>
              </w:rPr>
              <w:t>Telefonska številka in e-mail kontaktne osebe:</w:t>
            </w:r>
          </w:p>
          <w:p w14:paraId="4C3C41E2" w14:textId="77777777" w:rsidR="00C25DD1" w:rsidRPr="00C25DD1" w:rsidRDefault="00C25DD1" w:rsidP="00A62419">
            <w:pPr>
              <w:keepNext/>
              <w:keepLines/>
              <w:rPr>
                <w:rFonts w:ascii="Tahoma" w:hAnsi="Tahoma" w:cs="Tahoma"/>
              </w:rPr>
            </w:pPr>
          </w:p>
        </w:tc>
        <w:tc>
          <w:tcPr>
            <w:tcW w:w="5701" w:type="dxa"/>
            <w:gridSpan w:val="3"/>
          </w:tcPr>
          <w:p w14:paraId="3EB8559E" w14:textId="77777777" w:rsidR="00C25DD1" w:rsidRPr="00C25DD1" w:rsidRDefault="00C25DD1" w:rsidP="00A62419">
            <w:pPr>
              <w:keepNext/>
              <w:keepLines/>
              <w:rPr>
                <w:rFonts w:ascii="Tahoma" w:hAnsi="Tahoma" w:cs="Tahoma"/>
              </w:rPr>
            </w:pPr>
          </w:p>
        </w:tc>
      </w:tr>
      <w:tr w:rsidR="00C25DD1" w:rsidRPr="00C25DD1" w14:paraId="694630C5" w14:textId="77777777" w:rsidTr="0001215F">
        <w:trPr>
          <w:gridBefore w:val="1"/>
          <w:wBefore w:w="81" w:type="dxa"/>
          <w:cantSplit/>
          <w:trHeight w:val="461"/>
        </w:trPr>
        <w:tc>
          <w:tcPr>
            <w:tcW w:w="3544" w:type="dxa"/>
            <w:gridSpan w:val="2"/>
            <w:vAlign w:val="center"/>
          </w:tcPr>
          <w:p w14:paraId="208DE41D" w14:textId="77777777" w:rsidR="00C25DD1" w:rsidRPr="00C25DD1" w:rsidRDefault="00C25DD1" w:rsidP="00A62419">
            <w:pPr>
              <w:keepNext/>
              <w:keepLines/>
              <w:rPr>
                <w:rFonts w:ascii="Tahoma" w:hAnsi="Tahoma" w:cs="Tahoma"/>
              </w:rPr>
            </w:pPr>
            <w:r w:rsidRPr="00C25DD1">
              <w:rPr>
                <w:rFonts w:ascii="Tahoma" w:hAnsi="Tahoma" w:cs="Tahoma"/>
              </w:rPr>
              <w:t>Obdobje izvedbe posla (od – do):</w:t>
            </w:r>
          </w:p>
        </w:tc>
        <w:tc>
          <w:tcPr>
            <w:tcW w:w="5701" w:type="dxa"/>
            <w:gridSpan w:val="3"/>
            <w:vAlign w:val="bottom"/>
          </w:tcPr>
          <w:p w14:paraId="7E74FE21" w14:textId="77777777" w:rsidR="00C25DD1" w:rsidRPr="00C25DD1" w:rsidRDefault="00C25DD1" w:rsidP="00A62419">
            <w:pPr>
              <w:keepNext/>
              <w:keepLines/>
              <w:rPr>
                <w:rFonts w:ascii="Tahoma" w:hAnsi="Tahoma" w:cs="Tahoma"/>
              </w:rPr>
            </w:pPr>
          </w:p>
        </w:tc>
      </w:tr>
      <w:tr w:rsidR="00C25DD1" w:rsidRPr="00C25DD1" w14:paraId="1652987C" w14:textId="77777777" w:rsidTr="0001215F">
        <w:trPr>
          <w:gridBefore w:val="1"/>
          <w:wBefore w:w="81" w:type="dxa"/>
          <w:cantSplit/>
          <w:trHeight w:val="461"/>
        </w:trPr>
        <w:tc>
          <w:tcPr>
            <w:tcW w:w="3544" w:type="dxa"/>
            <w:gridSpan w:val="2"/>
            <w:vAlign w:val="center"/>
          </w:tcPr>
          <w:p w14:paraId="44C9EE47" w14:textId="77777777" w:rsidR="00C25DD1" w:rsidRPr="00C25DD1" w:rsidRDefault="00C25DD1" w:rsidP="00A62419">
            <w:pPr>
              <w:keepNext/>
              <w:keepLines/>
              <w:rPr>
                <w:rFonts w:ascii="Tahoma" w:hAnsi="Tahoma" w:cs="Tahoma"/>
              </w:rPr>
            </w:pPr>
            <w:r w:rsidRPr="00C25DD1">
              <w:rPr>
                <w:rFonts w:ascii="Tahoma" w:hAnsi="Tahoma" w:cs="Tahoma"/>
              </w:rPr>
              <w:t>Kraj izvedbe posla:</w:t>
            </w:r>
          </w:p>
        </w:tc>
        <w:tc>
          <w:tcPr>
            <w:tcW w:w="5701" w:type="dxa"/>
            <w:gridSpan w:val="3"/>
            <w:vAlign w:val="bottom"/>
          </w:tcPr>
          <w:p w14:paraId="11C6E52D" w14:textId="77777777" w:rsidR="00C25DD1" w:rsidRPr="00C25DD1" w:rsidRDefault="00C25DD1" w:rsidP="00A62419">
            <w:pPr>
              <w:keepNext/>
              <w:keepLines/>
              <w:rPr>
                <w:rFonts w:ascii="Tahoma" w:hAnsi="Tahoma" w:cs="Tahoma"/>
              </w:rPr>
            </w:pPr>
          </w:p>
        </w:tc>
      </w:tr>
      <w:tr w:rsidR="00C25DD1" w:rsidRPr="00C25DD1" w14:paraId="25C505D1" w14:textId="77777777" w:rsidTr="0001215F">
        <w:trPr>
          <w:gridBefore w:val="1"/>
          <w:wBefore w:w="81" w:type="dxa"/>
          <w:cantSplit/>
          <w:trHeight w:val="995"/>
        </w:trPr>
        <w:tc>
          <w:tcPr>
            <w:tcW w:w="3544" w:type="dxa"/>
            <w:gridSpan w:val="2"/>
            <w:vAlign w:val="center"/>
          </w:tcPr>
          <w:p w14:paraId="79B09C2B" w14:textId="77777777" w:rsidR="00C25DD1" w:rsidRPr="00C25DD1" w:rsidRDefault="00F64242" w:rsidP="00A62419">
            <w:pPr>
              <w:keepNext/>
              <w:keepLines/>
              <w:rPr>
                <w:rFonts w:ascii="Tahoma" w:hAnsi="Tahoma" w:cs="Tahoma"/>
              </w:rPr>
            </w:pPr>
            <w:r w:rsidRPr="00C25DD1">
              <w:rPr>
                <w:rFonts w:ascii="Tahoma" w:hAnsi="Tahoma" w:cs="Tahoma"/>
              </w:rPr>
              <w:t>Kratek opis predmeta naročila:</w:t>
            </w:r>
          </w:p>
        </w:tc>
        <w:tc>
          <w:tcPr>
            <w:tcW w:w="5701" w:type="dxa"/>
            <w:gridSpan w:val="3"/>
            <w:vAlign w:val="bottom"/>
          </w:tcPr>
          <w:p w14:paraId="076416A2" w14:textId="77777777" w:rsidR="00C25DD1" w:rsidRPr="00C25DD1" w:rsidRDefault="00C25DD1" w:rsidP="00A62419">
            <w:pPr>
              <w:keepNext/>
              <w:keepLines/>
              <w:rPr>
                <w:rFonts w:ascii="Tahoma" w:hAnsi="Tahoma" w:cs="Tahoma"/>
              </w:rPr>
            </w:pPr>
          </w:p>
        </w:tc>
      </w:tr>
      <w:tr w:rsidR="00C25DD1" w:rsidRPr="00C25DD1" w14:paraId="63EC19BD" w14:textId="77777777" w:rsidTr="0001215F">
        <w:trPr>
          <w:gridBefore w:val="1"/>
          <w:wBefore w:w="81" w:type="dxa"/>
          <w:trHeight w:val="515"/>
        </w:trPr>
        <w:tc>
          <w:tcPr>
            <w:tcW w:w="3544" w:type="dxa"/>
            <w:gridSpan w:val="2"/>
            <w:tcBorders>
              <w:right w:val="single" w:sz="4" w:space="0" w:color="auto"/>
            </w:tcBorders>
            <w:vAlign w:val="center"/>
          </w:tcPr>
          <w:p w14:paraId="127CE8E9" w14:textId="77777777" w:rsidR="00C25DD1" w:rsidRPr="00C25DD1" w:rsidRDefault="00F64242" w:rsidP="00A62419">
            <w:pPr>
              <w:keepNext/>
              <w:keepLines/>
              <w:rPr>
                <w:rFonts w:ascii="Tahoma" w:hAnsi="Tahoma" w:cs="Tahoma"/>
              </w:rPr>
            </w:pPr>
            <w:r>
              <w:rPr>
                <w:rFonts w:ascii="Tahoma" w:hAnsi="Tahoma" w:cs="Tahoma"/>
              </w:rPr>
              <w:t>Vrednost posla v EUR brez DDV</w:t>
            </w:r>
          </w:p>
        </w:tc>
        <w:tc>
          <w:tcPr>
            <w:tcW w:w="5701" w:type="dxa"/>
            <w:gridSpan w:val="3"/>
            <w:tcBorders>
              <w:top w:val="single" w:sz="4" w:space="0" w:color="auto"/>
              <w:left w:val="single" w:sz="4" w:space="0" w:color="auto"/>
              <w:bottom w:val="single" w:sz="4" w:space="0" w:color="auto"/>
              <w:right w:val="single" w:sz="4" w:space="0" w:color="auto"/>
            </w:tcBorders>
            <w:vAlign w:val="center"/>
          </w:tcPr>
          <w:p w14:paraId="5CFFFF25" w14:textId="77777777" w:rsidR="00C25DD1" w:rsidRPr="00C25DD1" w:rsidRDefault="00C25DD1" w:rsidP="00A62419">
            <w:pPr>
              <w:keepNext/>
              <w:keepLines/>
              <w:rPr>
                <w:rFonts w:ascii="Tahoma" w:hAnsi="Tahoma" w:cs="Tahoma"/>
              </w:rPr>
            </w:pPr>
          </w:p>
        </w:tc>
      </w:tr>
      <w:tr w:rsidR="00C25DD1" w:rsidRPr="00C25DD1" w14:paraId="5F844647" w14:textId="77777777" w:rsidTr="000121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254" w:type="dxa"/>
          <w:trHeight w:val="235"/>
        </w:trPr>
        <w:tc>
          <w:tcPr>
            <w:tcW w:w="2694" w:type="dxa"/>
            <w:gridSpan w:val="2"/>
            <w:tcBorders>
              <w:bottom w:val="single" w:sz="4" w:space="0" w:color="auto"/>
            </w:tcBorders>
          </w:tcPr>
          <w:p w14:paraId="73A445B1" w14:textId="77777777" w:rsidR="00C25DD1" w:rsidRPr="00C25DD1" w:rsidRDefault="00C25DD1" w:rsidP="00A62419">
            <w:pPr>
              <w:keepNext/>
              <w:keepLines/>
              <w:rPr>
                <w:rFonts w:ascii="Tahoma" w:hAnsi="Tahoma" w:cs="Tahoma"/>
              </w:rPr>
            </w:pPr>
          </w:p>
        </w:tc>
        <w:tc>
          <w:tcPr>
            <w:tcW w:w="2693" w:type="dxa"/>
            <w:gridSpan w:val="2"/>
          </w:tcPr>
          <w:p w14:paraId="001295EF" w14:textId="77777777" w:rsidR="00C25DD1" w:rsidRPr="00C25DD1" w:rsidRDefault="00C25DD1" w:rsidP="00A62419">
            <w:pPr>
              <w:keepNext/>
              <w:keepLines/>
              <w:rPr>
                <w:rFonts w:ascii="Tahoma" w:hAnsi="Tahoma" w:cs="Tahoma"/>
              </w:rPr>
            </w:pPr>
          </w:p>
        </w:tc>
        <w:tc>
          <w:tcPr>
            <w:tcW w:w="3685" w:type="dxa"/>
            <w:tcBorders>
              <w:bottom w:val="single" w:sz="4" w:space="0" w:color="auto"/>
            </w:tcBorders>
          </w:tcPr>
          <w:p w14:paraId="640EA466" w14:textId="77777777" w:rsidR="00C25DD1" w:rsidRPr="00C25DD1" w:rsidRDefault="00C25DD1" w:rsidP="00A62419">
            <w:pPr>
              <w:keepNext/>
              <w:keepLines/>
              <w:rPr>
                <w:rFonts w:ascii="Tahoma" w:hAnsi="Tahoma" w:cs="Tahoma"/>
              </w:rPr>
            </w:pPr>
          </w:p>
          <w:p w14:paraId="20C5CE33" w14:textId="77777777" w:rsidR="00C25DD1" w:rsidRPr="00C25DD1" w:rsidRDefault="00C25DD1" w:rsidP="00A62419">
            <w:pPr>
              <w:keepNext/>
              <w:keepLines/>
              <w:rPr>
                <w:rFonts w:ascii="Tahoma" w:hAnsi="Tahoma" w:cs="Tahoma"/>
              </w:rPr>
            </w:pPr>
          </w:p>
        </w:tc>
      </w:tr>
      <w:tr w:rsidR="00C25DD1" w:rsidRPr="00C25DD1" w14:paraId="05F3B7F2" w14:textId="77777777" w:rsidTr="0001215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gridAfter w:val="1"/>
          <w:wAfter w:w="254" w:type="dxa"/>
          <w:trHeight w:val="235"/>
        </w:trPr>
        <w:tc>
          <w:tcPr>
            <w:tcW w:w="2694" w:type="dxa"/>
            <w:gridSpan w:val="2"/>
            <w:tcBorders>
              <w:top w:val="single" w:sz="4" w:space="0" w:color="auto"/>
            </w:tcBorders>
          </w:tcPr>
          <w:p w14:paraId="70890422" w14:textId="77777777" w:rsidR="00C25DD1" w:rsidRPr="00C25DD1" w:rsidRDefault="00C25DD1" w:rsidP="00A62419">
            <w:pPr>
              <w:keepNext/>
              <w:keepLines/>
              <w:rPr>
                <w:rFonts w:ascii="Tahoma" w:hAnsi="Tahoma" w:cs="Tahoma"/>
              </w:rPr>
            </w:pPr>
            <w:r w:rsidRPr="00C25DD1">
              <w:rPr>
                <w:rFonts w:ascii="Tahoma" w:hAnsi="Tahoma" w:cs="Tahoma"/>
              </w:rPr>
              <w:t>(kraj, datum)</w:t>
            </w:r>
          </w:p>
        </w:tc>
        <w:tc>
          <w:tcPr>
            <w:tcW w:w="2693" w:type="dxa"/>
            <w:gridSpan w:val="2"/>
          </w:tcPr>
          <w:p w14:paraId="53706D3C" w14:textId="469F343A" w:rsidR="00C25DD1" w:rsidRPr="00C25DD1" w:rsidRDefault="00EE4587" w:rsidP="00A62419">
            <w:pPr>
              <w:keepNext/>
              <w:keepLines/>
              <w:rPr>
                <w:rFonts w:ascii="Tahoma" w:hAnsi="Tahoma" w:cs="Tahoma"/>
              </w:rPr>
            </w:pPr>
            <w:r w:rsidRPr="00C25DD1">
              <w:rPr>
                <w:rFonts w:ascii="Tahoma" w:hAnsi="Tahoma" w:cs="Tahoma"/>
              </w:rPr>
              <w:t>Ž</w:t>
            </w:r>
            <w:r w:rsidR="00C25DD1" w:rsidRPr="00C25DD1">
              <w:rPr>
                <w:rFonts w:ascii="Tahoma" w:hAnsi="Tahoma" w:cs="Tahoma"/>
              </w:rPr>
              <w:t>ig</w:t>
            </w:r>
          </w:p>
        </w:tc>
        <w:tc>
          <w:tcPr>
            <w:tcW w:w="3685" w:type="dxa"/>
            <w:tcBorders>
              <w:top w:val="single" w:sz="4" w:space="0" w:color="auto"/>
            </w:tcBorders>
          </w:tcPr>
          <w:p w14:paraId="1B1B6B65" w14:textId="77777777" w:rsidR="00C25DD1" w:rsidRPr="00C25DD1" w:rsidRDefault="00C25DD1" w:rsidP="00A62419">
            <w:pPr>
              <w:keepNext/>
              <w:keepLines/>
              <w:rPr>
                <w:rFonts w:ascii="Tahoma" w:hAnsi="Tahoma" w:cs="Tahoma"/>
              </w:rPr>
            </w:pPr>
            <w:r w:rsidRPr="00C25DD1">
              <w:rPr>
                <w:rFonts w:ascii="Tahoma" w:hAnsi="Tahoma" w:cs="Tahoma"/>
              </w:rPr>
              <w:t xml:space="preserve">(Ime in priimek ter podpis </w:t>
            </w:r>
            <w:r w:rsidRPr="00C25DD1">
              <w:rPr>
                <w:rFonts w:ascii="Tahoma" w:hAnsi="Tahoma" w:cs="Tahoma"/>
                <w:b/>
              </w:rPr>
              <w:t>ponudnika</w:t>
            </w:r>
            <w:r w:rsidRPr="00C25DD1">
              <w:rPr>
                <w:rFonts w:ascii="Tahoma" w:hAnsi="Tahoma" w:cs="Tahoma"/>
              </w:rPr>
              <w:t>)</w:t>
            </w:r>
          </w:p>
        </w:tc>
      </w:tr>
    </w:tbl>
    <w:p w14:paraId="71E45F81" w14:textId="77777777" w:rsidR="00C25DD1" w:rsidRPr="00C25DD1" w:rsidRDefault="00C25DD1" w:rsidP="00A62419">
      <w:pPr>
        <w:keepNext/>
        <w:keepLines/>
        <w:rPr>
          <w:rFonts w:ascii="Tahoma" w:hAnsi="Tahoma" w:cs="Tahoma"/>
          <w:b/>
        </w:rPr>
      </w:pPr>
    </w:p>
    <w:p w14:paraId="6130D897" w14:textId="77777777" w:rsidR="00C25DD1" w:rsidRPr="00C25DD1" w:rsidRDefault="00C25DD1" w:rsidP="00A62419">
      <w:pPr>
        <w:keepNext/>
        <w:keepLines/>
        <w:rPr>
          <w:rFonts w:ascii="Tahoma" w:hAnsi="Tahoma" w:cs="Tahoma"/>
          <w:b/>
        </w:rPr>
      </w:pPr>
      <w:r w:rsidRPr="00C25DD1">
        <w:rPr>
          <w:rFonts w:ascii="Tahoma" w:hAnsi="Tahoma" w:cs="Tahoma"/>
          <w:b/>
        </w:rPr>
        <w:t>IZPOLNI NAROČNIK (Izdajatelj reference)!!!</w:t>
      </w:r>
    </w:p>
    <w:p w14:paraId="29F1F518" w14:textId="77777777" w:rsidR="00C25DD1" w:rsidRPr="00C25DD1" w:rsidRDefault="00C25DD1" w:rsidP="00A62419">
      <w:pPr>
        <w:keepNext/>
        <w:keepLines/>
        <w:rPr>
          <w:rFonts w:ascii="Tahoma" w:hAnsi="Tahoma" w:cs="Tahoma"/>
        </w:rPr>
      </w:pPr>
    </w:p>
    <w:p w14:paraId="42546433" w14:textId="3F8ED1D3" w:rsidR="00C25DD1" w:rsidRPr="00C25DD1" w:rsidRDefault="00C25DD1" w:rsidP="002A0FB5">
      <w:pPr>
        <w:keepNext/>
        <w:keepLines/>
        <w:jc w:val="both"/>
        <w:rPr>
          <w:rFonts w:ascii="Tahoma" w:hAnsi="Tahoma" w:cs="Tahoma"/>
          <w:b/>
          <w:i/>
        </w:rPr>
      </w:pPr>
      <w:r w:rsidRPr="00C25DD1">
        <w:rPr>
          <w:rFonts w:ascii="Tahoma" w:hAnsi="Tahoma" w:cs="Tahoma"/>
        </w:rPr>
        <w:t xml:space="preserve">Potrjujemo, da nam je na podlagi našega naročila, zgoraj navedeni izvajalec kvalitetno, pravočasno in skladno s pogodbenimi določili izvedel navedeno referenčno delo. Potrdilo dajemo na prošnjo izvajalca in velja izključno za potrebe pri njegovi oddaji ponudbe za pridobitev javnega naročila št. </w:t>
      </w:r>
      <w:r w:rsidR="0088435B" w:rsidRPr="0088435B">
        <w:rPr>
          <w:rFonts w:ascii="Tahoma" w:hAnsi="Tahoma" w:cs="Tahoma"/>
          <w:b/>
        </w:rPr>
        <w:t>VKS-61/25</w:t>
      </w:r>
      <w:r w:rsidR="003A17B3">
        <w:rPr>
          <w:rFonts w:ascii="Tahoma" w:hAnsi="Tahoma" w:cs="Tahoma"/>
          <w:b/>
        </w:rPr>
        <w:t xml:space="preserve"> </w:t>
      </w:r>
      <w:r w:rsidR="0088435B" w:rsidRPr="0088435B">
        <w:rPr>
          <w:rFonts w:ascii="Tahoma" w:hAnsi="Tahoma" w:cs="Tahoma"/>
          <w:b/>
        </w:rPr>
        <w:t>Vzdrževanje, servisiranje in dobava rezervnih delov ter obnove rezalnih gredi za drobilec MTB za obdobje 36 mesecev</w:t>
      </w:r>
      <w:r w:rsidR="0088435B">
        <w:rPr>
          <w:rFonts w:ascii="Tahoma" w:hAnsi="Tahoma" w:cs="Tahoma"/>
          <w:b/>
        </w:rPr>
        <w:t>.</w:t>
      </w:r>
    </w:p>
    <w:p w14:paraId="3A94C122" w14:textId="77777777" w:rsidR="00C25DD1" w:rsidRPr="00C25DD1" w:rsidRDefault="00C25DD1" w:rsidP="00A62419">
      <w:pPr>
        <w:keepNext/>
        <w:keepLines/>
        <w:rPr>
          <w:rFonts w:ascii="Tahoma" w:hAnsi="Tahoma" w:cs="Tahoma"/>
        </w:rPr>
      </w:pPr>
      <w:r w:rsidRPr="00C25DD1">
        <w:rPr>
          <w:rFonts w:ascii="Tahoma" w:hAnsi="Tahoma" w:cs="Tahoma"/>
        </w:rPr>
        <w:tab/>
        <w:t xml:space="preserve"> </w:t>
      </w:r>
    </w:p>
    <w:p w14:paraId="77C20F90" w14:textId="77777777" w:rsidR="00C25DD1" w:rsidRPr="00C25DD1" w:rsidRDefault="00C25DD1" w:rsidP="00A62419">
      <w:pPr>
        <w:keepNext/>
        <w:keepLines/>
        <w:rPr>
          <w:rFonts w:ascii="Tahoma" w:hAnsi="Tahoma" w:cs="Tahoma"/>
        </w:rPr>
      </w:pPr>
      <w:r w:rsidRPr="00C25DD1">
        <w:rPr>
          <w:rFonts w:ascii="Tahoma" w:hAnsi="Tahoma" w:cs="Tahoma"/>
        </w:rPr>
        <w:t xml:space="preserve">Izjavljamo, da smo </w:t>
      </w:r>
      <w:r w:rsidRPr="00C25DD1">
        <w:rPr>
          <w:rFonts w:ascii="Tahoma" w:hAnsi="Tahoma" w:cs="Tahoma"/>
          <w:b/>
          <w:i/>
        </w:rPr>
        <w:t>javni  /  zasebni</w:t>
      </w:r>
      <w:r w:rsidRPr="00C25DD1">
        <w:rPr>
          <w:rFonts w:ascii="Tahoma" w:hAnsi="Tahoma" w:cs="Tahoma"/>
        </w:rPr>
        <w:t xml:space="preserve"> naročnik. (Ustrezno obkrožite)</w:t>
      </w: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C25DD1" w:rsidRPr="00C25DD1" w14:paraId="5F0C09FE" w14:textId="77777777" w:rsidTr="00915341">
        <w:trPr>
          <w:trHeight w:val="235"/>
        </w:trPr>
        <w:tc>
          <w:tcPr>
            <w:tcW w:w="3402" w:type="dxa"/>
            <w:tcBorders>
              <w:bottom w:val="single" w:sz="4" w:space="0" w:color="auto"/>
            </w:tcBorders>
          </w:tcPr>
          <w:p w14:paraId="6ADBFBD3" w14:textId="77777777" w:rsidR="00C25DD1" w:rsidRPr="00C25DD1" w:rsidRDefault="00C25DD1" w:rsidP="00A62419">
            <w:pPr>
              <w:keepNext/>
              <w:keepLines/>
              <w:rPr>
                <w:rFonts w:ascii="Tahoma" w:hAnsi="Tahoma" w:cs="Tahoma"/>
              </w:rPr>
            </w:pPr>
          </w:p>
        </w:tc>
        <w:tc>
          <w:tcPr>
            <w:tcW w:w="2552" w:type="dxa"/>
          </w:tcPr>
          <w:p w14:paraId="1458B8E1" w14:textId="77777777" w:rsidR="00C25DD1" w:rsidRPr="00C25DD1" w:rsidRDefault="00C25DD1" w:rsidP="00A62419">
            <w:pPr>
              <w:keepNext/>
              <w:keepLines/>
              <w:rPr>
                <w:rFonts w:ascii="Tahoma" w:hAnsi="Tahoma" w:cs="Tahoma"/>
              </w:rPr>
            </w:pPr>
          </w:p>
        </w:tc>
        <w:tc>
          <w:tcPr>
            <w:tcW w:w="3119" w:type="dxa"/>
            <w:tcBorders>
              <w:bottom w:val="single" w:sz="4" w:space="0" w:color="auto"/>
            </w:tcBorders>
          </w:tcPr>
          <w:p w14:paraId="2AB94085" w14:textId="77777777" w:rsidR="00C25DD1" w:rsidRPr="00C25DD1" w:rsidRDefault="00C25DD1" w:rsidP="00A62419">
            <w:pPr>
              <w:keepNext/>
              <w:keepLines/>
              <w:rPr>
                <w:rFonts w:ascii="Tahoma" w:hAnsi="Tahoma" w:cs="Tahoma"/>
              </w:rPr>
            </w:pPr>
          </w:p>
          <w:p w14:paraId="1FECEB4F" w14:textId="77777777" w:rsidR="00C25DD1" w:rsidRPr="00C25DD1" w:rsidRDefault="00C25DD1" w:rsidP="00A62419">
            <w:pPr>
              <w:keepNext/>
              <w:keepLines/>
              <w:rPr>
                <w:rFonts w:ascii="Tahoma" w:hAnsi="Tahoma" w:cs="Tahoma"/>
              </w:rPr>
            </w:pPr>
          </w:p>
        </w:tc>
      </w:tr>
      <w:tr w:rsidR="00C25DD1" w:rsidRPr="00C25DD1" w14:paraId="3AA5313D" w14:textId="77777777" w:rsidTr="00915341">
        <w:trPr>
          <w:trHeight w:val="235"/>
        </w:trPr>
        <w:tc>
          <w:tcPr>
            <w:tcW w:w="3402" w:type="dxa"/>
            <w:tcBorders>
              <w:top w:val="single" w:sz="4" w:space="0" w:color="auto"/>
            </w:tcBorders>
          </w:tcPr>
          <w:p w14:paraId="6BE83C5F" w14:textId="77777777" w:rsidR="00C25DD1" w:rsidRPr="00C25DD1" w:rsidRDefault="00C25DD1" w:rsidP="00A62419">
            <w:pPr>
              <w:keepNext/>
              <w:keepLines/>
              <w:rPr>
                <w:rFonts w:ascii="Tahoma" w:hAnsi="Tahoma" w:cs="Tahoma"/>
              </w:rPr>
            </w:pPr>
            <w:r w:rsidRPr="00C25DD1">
              <w:rPr>
                <w:rFonts w:ascii="Tahoma" w:hAnsi="Tahoma" w:cs="Tahoma"/>
              </w:rPr>
              <w:t>(kraj, datum)</w:t>
            </w:r>
          </w:p>
        </w:tc>
        <w:tc>
          <w:tcPr>
            <w:tcW w:w="2552" w:type="dxa"/>
          </w:tcPr>
          <w:p w14:paraId="47610651" w14:textId="687F3FA8" w:rsidR="00C25DD1" w:rsidRPr="00C25DD1" w:rsidRDefault="002648D0" w:rsidP="00A62419">
            <w:pPr>
              <w:keepNext/>
              <w:keepLines/>
              <w:rPr>
                <w:rFonts w:ascii="Tahoma" w:hAnsi="Tahoma" w:cs="Tahoma"/>
              </w:rPr>
            </w:pPr>
            <w:r>
              <w:rPr>
                <w:rFonts w:ascii="Tahoma" w:hAnsi="Tahoma" w:cs="Tahoma"/>
              </w:rPr>
              <w:t xml:space="preserve">              </w:t>
            </w:r>
            <w:r w:rsidR="00EE4587" w:rsidRPr="00C25DD1">
              <w:rPr>
                <w:rFonts w:ascii="Tahoma" w:hAnsi="Tahoma" w:cs="Tahoma"/>
              </w:rPr>
              <w:t>Ž</w:t>
            </w:r>
            <w:r w:rsidR="00C25DD1" w:rsidRPr="00C25DD1">
              <w:rPr>
                <w:rFonts w:ascii="Tahoma" w:hAnsi="Tahoma" w:cs="Tahoma"/>
              </w:rPr>
              <w:t>ig</w:t>
            </w:r>
          </w:p>
        </w:tc>
        <w:tc>
          <w:tcPr>
            <w:tcW w:w="3119" w:type="dxa"/>
            <w:tcBorders>
              <w:top w:val="single" w:sz="4" w:space="0" w:color="auto"/>
            </w:tcBorders>
          </w:tcPr>
          <w:p w14:paraId="703C2A5D" w14:textId="77777777" w:rsidR="00C25DD1" w:rsidRPr="00C25DD1" w:rsidRDefault="00C25DD1" w:rsidP="00A62419">
            <w:pPr>
              <w:keepNext/>
              <w:keepLines/>
              <w:rPr>
                <w:rFonts w:ascii="Tahoma" w:hAnsi="Tahoma" w:cs="Tahoma"/>
              </w:rPr>
            </w:pPr>
            <w:r w:rsidRPr="00C25DD1">
              <w:rPr>
                <w:rFonts w:ascii="Tahoma" w:hAnsi="Tahoma" w:cs="Tahoma"/>
              </w:rPr>
              <w:t xml:space="preserve">(Ime in priimek ter podpis </w:t>
            </w:r>
            <w:r w:rsidRPr="00C25DD1">
              <w:rPr>
                <w:rFonts w:ascii="Tahoma" w:hAnsi="Tahoma" w:cs="Tahoma"/>
                <w:b/>
              </w:rPr>
              <w:t>izdajatelja reference</w:t>
            </w:r>
            <w:r w:rsidRPr="00C25DD1">
              <w:rPr>
                <w:rFonts w:ascii="Tahoma" w:hAnsi="Tahoma" w:cs="Tahoma"/>
              </w:rPr>
              <w:t>)</w:t>
            </w:r>
          </w:p>
          <w:p w14:paraId="4F3222ED" w14:textId="77777777" w:rsidR="00C25DD1" w:rsidRPr="00C25DD1" w:rsidRDefault="00C25DD1" w:rsidP="00A62419">
            <w:pPr>
              <w:keepNext/>
              <w:keepLines/>
              <w:rPr>
                <w:rFonts w:ascii="Tahoma" w:hAnsi="Tahoma" w:cs="Tahoma"/>
              </w:rPr>
            </w:pPr>
          </w:p>
          <w:p w14:paraId="5172C2BA" w14:textId="77777777" w:rsidR="00C25DD1" w:rsidRPr="00C25DD1" w:rsidRDefault="00C25DD1" w:rsidP="00A62419">
            <w:pPr>
              <w:keepNext/>
              <w:keepLines/>
              <w:rPr>
                <w:rFonts w:ascii="Tahoma" w:hAnsi="Tahoma" w:cs="Tahoma"/>
              </w:rPr>
            </w:pPr>
          </w:p>
        </w:tc>
      </w:tr>
    </w:tbl>
    <w:p w14:paraId="6E5EB890" w14:textId="77777777" w:rsidR="00C25DD1" w:rsidRPr="00C25DD1" w:rsidRDefault="00C25DD1" w:rsidP="00A62419">
      <w:pPr>
        <w:keepNext/>
        <w:keepLines/>
        <w:rPr>
          <w:rFonts w:ascii="Tahoma" w:hAnsi="Tahoma" w:cs="Tahoma"/>
          <w:bCs/>
          <w:i/>
        </w:rPr>
      </w:pPr>
    </w:p>
    <w:p w14:paraId="42DB707C" w14:textId="77777777" w:rsidR="00C25DD1" w:rsidRPr="00C25DD1" w:rsidRDefault="00C25DD1" w:rsidP="00A62419">
      <w:pPr>
        <w:keepNext/>
        <w:keepLines/>
        <w:rPr>
          <w:rFonts w:ascii="Tahoma" w:hAnsi="Tahoma" w:cs="Tahoma"/>
          <w:bCs/>
          <w:i/>
        </w:rPr>
      </w:pPr>
    </w:p>
    <w:p w14:paraId="77772EC5" w14:textId="77777777" w:rsidR="00C25DD1" w:rsidRPr="00C25DD1" w:rsidRDefault="00C25DD1" w:rsidP="00A62419">
      <w:pPr>
        <w:keepNext/>
        <w:keepLines/>
        <w:rPr>
          <w:rFonts w:ascii="Tahoma" w:hAnsi="Tahoma" w:cs="Tahoma"/>
          <w:bCs/>
          <w:i/>
        </w:rPr>
      </w:pPr>
    </w:p>
    <w:p w14:paraId="324A20B9" w14:textId="77777777" w:rsidR="00C25DD1" w:rsidRDefault="00C25DD1" w:rsidP="00A62419">
      <w:pPr>
        <w:keepNext/>
        <w:keepLines/>
        <w:rPr>
          <w:rFonts w:ascii="Tahoma" w:hAnsi="Tahoma" w:cs="Tahoma"/>
        </w:rPr>
      </w:pPr>
    </w:p>
    <w:p w14:paraId="60D61513" w14:textId="77777777" w:rsidR="00C25DD1" w:rsidRDefault="00C25DD1" w:rsidP="00A62419">
      <w:pPr>
        <w:keepNext/>
        <w:keepLines/>
        <w:rPr>
          <w:rFonts w:ascii="Tahoma" w:hAnsi="Tahoma" w:cs="Tahoma"/>
        </w:rPr>
      </w:pPr>
    </w:p>
    <w:p w14:paraId="0FF358C4" w14:textId="77777777" w:rsidR="00C25DD1" w:rsidRDefault="00C25DD1" w:rsidP="00A62419">
      <w:pPr>
        <w:keepNext/>
        <w:keepLines/>
        <w:rPr>
          <w:rFonts w:ascii="Tahoma" w:hAnsi="Tahoma" w:cs="Tahoma"/>
        </w:rPr>
      </w:pPr>
    </w:p>
    <w:p w14:paraId="05A10909" w14:textId="77777777" w:rsidR="00C25DD1" w:rsidRDefault="00C25DD1" w:rsidP="00A62419">
      <w:pPr>
        <w:keepNext/>
        <w:keepLines/>
        <w:rPr>
          <w:rFonts w:ascii="Tahoma" w:hAnsi="Tahoma" w:cs="Tahoma"/>
        </w:rPr>
      </w:pPr>
    </w:p>
    <w:p w14:paraId="0DE449BB" w14:textId="77777777" w:rsidR="00C25DD1" w:rsidRDefault="00C25DD1" w:rsidP="00A62419">
      <w:pPr>
        <w:keepNext/>
        <w:keepLines/>
        <w:rPr>
          <w:rFonts w:ascii="Tahoma" w:hAnsi="Tahoma" w:cs="Tahoma"/>
        </w:rPr>
      </w:pPr>
    </w:p>
    <w:p w14:paraId="09ED4BE6" w14:textId="65701B91" w:rsidR="001B5BE3" w:rsidRDefault="001B5BE3" w:rsidP="00A62419">
      <w:pPr>
        <w:keepNext/>
        <w:keepLines/>
        <w:rPr>
          <w:rFonts w:ascii="Tahoma" w:hAnsi="Tahoma" w:cs="Tahoma"/>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01215F" w:rsidRPr="0001215F" w14:paraId="2195E608" w14:textId="77777777" w:rsidTr="00486DA6">
        <w:tc>
          <w:tcPr>
            <w:tcW w:w="643" w:type="dxa"/>
            <w:tcBorders>
              <w:right w:val="nil"/>
            </w:tcBorders>
          </w:tcPr>
          <w:p w14:paraId="174F51D2" w14:textId="77777777" w:rsidR="0001215F" w:rsidRPr="0001215F" w:rsidRDefault="0001215F" w:rsidP="00486DA6">
            <w:pPr>
              <w:keepNext/>
              <w:keepLines/>
              <w:jc w:val="both"/>
              <w:rPr>
                <w:rFonts w:ascii="Tahoma" w:hAnsi="Tahoma" w:cs="Tahoma"/>
              </w:rPr>
            </w:pPr>
            <w:r w:rsidRPr="0001215F">
              <w:lastRenderedPageBreak/>
              <w:br w:type="page"/>
            </w:r>
            <w:r w:rsidRPr="0001215F">
              <w:br w:type="page"/>
            </w:r>
            <w:r w:rsidRPr="0001215F">
              <w:br w:type="page"/>
            </w:r>
            <w:r w:rsidRPr="0001215F">
              <w:br w:type="page"/>
            </w:r>
            <w:r w:rsidRPr="0001215F">
              <w:rPr>
                <w:rFonts w:ascii="Tahoma" w:hAnsi="Tahoma" w:cs="Tahoma"/>
              </w:rPr>
              <w:br w:type="page"/>
            </w:r>
            <w:r w:rsidRPr="0001215F">
              <w:rPr>
                <w:rFonts w:ascii="Tahoma" w:hAnsi="Tahoma" w:cs="Tahoma"/>
                <w:b/>
              </w:rPr>
              <w:br w:type="page"/>
            </w:r>
            <w:r w:rsidRPr="0001215F">
              <w:rPr>
                <w:rFonts w:ascii="Tahoma" w:hAnsi="Tahoma" w:cs="Tahoma"/>
              </w:rPr>
              <w:br w:type="page"/>
            </w:r>
          </w:p>
        </w:tc>
        <w:tc>
          <w:tcPr>
            <w:tcW w:w="7295" w:type="dxa"/>
            <w:tcBorders>
              <w:left w:val="nil"/>
              <w:right w:val="single" w:sz="4" w:space="0" w:color="auto"/>
            </w:tcBorders>
            <w:vAlign w:val="bottom"/>
          </w:tcPr>
          <w:p w14:paraId="59029E29" w14:textId="4BD6D922" w:rsidR="0001215F" w:rsidRPr="0001215F" w:rsidRDefault="0001215F" w:rsidP="00486DA6">
            <w:pPr>
              <w:keepNext/>
              <w:keepLines/>
              <w:rPr>
                <w:rFonts w:ascii="Tahoma" w:hAnsi="Tahoma" w:cs="Tahoma"/>
              </w:rPr>
            </w:pPr>
            <w:r>
              <w:rPr>
                <w:rFonts w:ascii="Tahoma" w:hAnsi="Tahoma" w:cs="Tahoma"/>
              </w:rPr>
              <w:t>ZAGOTAVLJANJE VARNOSTI IN ZDRAVJA PRI DELU</w:t>
            </w:r>
          </w:p>
        </w:tc>
        <w:tc>
          <w:tcPr>
            <w:tcW w:w="851" w:type="dxa"/>
            <w:tcBorders>
              <w:top w:val="single" w:sz="4" w:space="0" w:color="auto"/>
              <w:left w:val="single" w:sz="4" w:space="0" w:color="auto"/>
              <w:bottom w:val="single" w:sz="4" w:space="0" w:color="auto"/>
              <w:right w:val="nil"/>
            </w:tcBorders>
          </w:tcPr>
          <w:p w14:paraId="547A5F90" w14:textId="77777777" w:rsidR="0001215F" w:rsidRPr="0001215F" w:rsidRDefault="0001215F" w:rsidP="00486DA6">
            <w:pPr>
              <w:keepNext/>
              <w:keepLines/>
              <w:ind w:left="-74" w:right="-207"/>
              <w:jc w:val="both"/>
              <w:rPr>
                <w:rFonts w:ascii="Tahoma" w:hAnsi="Tahoma" w:cs="Tahoma"/>
                <w:b/>
                <w:iCs/>
              </w:rPr>
            </w:pPr>
            <w:r w:rsidRPr="0001215F">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75B0FAE4" w14:textId="22EE23B9" w:rsidR="0001215F" w:rsidRPr="0001215F" w:rsidRDefault="0001215F" w:rsidP="00486DA6">
            <w:pPr>
              <w:keepNext/>
              <w:keepLines/>
              <w:ind w:right="-62"/>
              <w:jc w:val="both"/>
              <w:rPr>
                <w:rFonts w:ascii="Tahoma" w:hAnsi="Tahoma" w:cs="Tahoma"/>
                <w:b/>
                <w:iCs/>
              </w:rPr>
            </w:pPr>
            <w:r w:rsidRPr="0001215F">
              <w:rPr>
                <w:rFonts w:ascii="Tahoma" w:hAnsi="Tahoma" w:cs="Tahoma"/>
                <w:b/>
                <w:iCs/>
              </w:rPr>
              <w:t xml:space="preserve"> 5/</w:t>
            </w:r>
            <w:r>
              <w:rPr>
                <w:rFonts w:ascii="Tahoma" w:hAnsi="Tahoma" w:cs="Tahoma"/>
                <w:b/>
                <w:iCs/>
              </w:rPr>
              <w:t>3</w:t>
            </w:r>
            <w:r w:rsidRPr="0001215F">
              <w:rPr>
                <w:rFonts w:ascii="Tahoma" w:hAnsi="Tahoma" w:cs="Tahoma"/>
                <w:b/>
                <w:iCs/>
              </w:rPr>
              <w:t xml:space="preserve">  </w:t>
            </w:r>
          </w:p>
        </w:tc>
      </w:tr>
    </w:tbl>
    <w:p w14:paraId="414E336A" w14:textId="7482EE3B" w:rsidR="0001215F" w:rsidRDefault="0001215F" w:rsidP="001B5BE3">
      <w:pPr>
        <w:keepNext/>
        <w:keepLines/>
        <w:rPr>
          <w:rFonts w:ascii="Tahoma" w:hAnsi="Tahoma" w:cs="Tahoma"/>
          <w:bCs/>
          <w:i/>
          <w:noProof/>
          <w:sz w:val="18"/>
          <w:szCs w:val="18"/>
        </w:rPr>
      </w:pPr>
    </w:p>
    <w:p w14:paraId="5DFA391B" w14:textId="77777777" w:rsidR="0001215F" w:rsidRDefault="0001215F" w:rsidP="001B5BE3">
      <w:pPr>
        <w:keepNext/>
        <w:keepLines/>
        <w:rPr>
          <w:rFonts w:ascii="Tahoma" w:hAnsi="Tahoma" w:cs="Tahoma"/>
          <w:bCs/>
          <w:i/>
          <w:noProof/>
          <w:sz w:val="18"/>
          <w:szCs w:val="18"/>
        </w:rPr>
      </w:pPr>
    </w:p>
    <w:p w14:paraId="723DED01" w14:textId="77777777" w:rsidR="001B5BE3" w:rsidRPr="005238EC" w:rsidRDefault="001B5BE3" w:rsidP="001B5BE3">
      <w:pPr>
        <w:keepNext/>
        <w:keepLines/>
        <w:jc w:val="both"/>
        <w:rPr>
          <w:rFonts w:ascii="Tahoma" w:hAnsi="Tahoma" w:cs="Tahoma"/>
          <w:bCs/>
        </w:rPr>
      </w:pPr>
      <w:r w:rsidRPr="005238EC">
        <w:rPr>
          <w:rFonts w:ascii="Tahoma" w:hAnsi="Tahoma" w:cs="Tahoma"/>
          <w:bCs/>
        </w:rPr>
        <w:t>Kot ponudnik/partner ________________________________________________________</w:t>
      </w:r>
      <w:r>
        <w:rPr>
          <w:rFonts w:ascii="Tahoma" w:hAnsi="Tahoma" w:cs="Tahoma"/>
          <w:bCs/>
        </w:rPr>
        <w:t>_</w:t>
      </w:r>
      <w:r w:rsidRPr="005238EC">
        <w:rPr>
          <w:rFonts w:ascii="Tahoma" w:hAnsi="Tahoma" w:cs="Tahoma"/>
          <w:bCs/>
        </w:rPr>
        <w:t>______</w:t>
      </w:r>
    </w:p>
    <w:p w14:paraId="4CBA372C" w14:textId="77777777" w:rsidR="001B5BE3" w:rsidRPr="005238EC" w:rsidRDefault="001B5BE3" w:rsidP="001B5BE3">
      <w:pPr>
        <w:keepNext/>
        <w:keepLines/>
        <w:jc w:val="both"/>
        <w:rPr>
          <w:rFonts w:ascii="Tahoma" w:hAnsi="Tahoma" w:cs="Tahoma"/>
          <w:bCs/>
        </w:rPr>
      </w:pPr>
    </w:p>
    <w:p w14:paraId="1EE37DE9" w14:textId="5CB40B5B" w:rsidR="001B5BE3" w:rsidRPr="005238EC" w:rsidRDefault="001B5BE3" w:rsidP="001B5BE3">
      <w:pPr>
        <w:keepNext/>
        <w:keepLines/>
        <w:jc w:val="both"/>
        <w:rPr>
          <w:rFonts w:ascii="Tahoma" w:hAnsi="Tahoma" w:cs="Tahoma"/>
          <w:b/>
          <w:bCs/>
        </w:rPr>
      </w:pPr>
      <w:r w:rsidRPr="005238EC">
        <w:rPr>
          <w:rFonts w:ascii="Tahoma" w:hAnsi="Tahoma" w:cs="Tahoma"/>
          <w:bCs/>
        </w:rPr>
        <w:t xml:space="preserve">na javnem razpisu za izbiro izvajalca za javno naročilo št. </w:t>
      </w:r>
      <w:r w:rsidR="0088435B" w:rsidRPr="0088435B">
        <w:rPr>
          <w:rFonts w:ascii="Tahoma" w:hAnsi="Tahoma" w:cs="Tahoma"/>
          <w:b/>
          <w:bCs/>
        </w:rPr>
        <w:t>VKS-61/25 Vzdrževanje, servisiranje in dobava rezervnih delov ter obnove rezalnih gredi za drobilec MTB za obdobje 36 mesecev</w:t>
      </w:r>
    </w:p>
    <w:p w14:paraId="18620ED7" w14:textId="77777777" w:rsidR="001B5BE3" w:rsidRPr="005238EC" w:rsidRDefault="001B5BE3" w:rsidP="001B5BE3">
      <w:pPr>
        <w:keepNext/>
        <w:keepLines/>
        <w:jc w:val="both"/>
        <w:rPr>
          <w:rFonts w:ascii="Tahoma" w:hAnsi="Tahoma" w:cs="Tahoma"/>
          <w:b/>
          <w:bCs/>
        </w:rPr>
      </w:pPr>
    </w:p>
    <w:p w14:paraId="04E0149E" w14:textId="77777777" w:rsidR="001B5BE3" w:rsidRPr="005238EC" w:rsidRDefault="001B5BE3" w:rsidP="001B5BE3">
      <w:pPr>
        <w:keepNext/>
        <w:keepLines/>
        <w:jc w:val="both"/>
        <w:rPr>
          <w:rFonts w:ascii="Tahoma" w:hAnsi="Tahoma" w:cs="Tahoma"/>
          <w:bCs/>
        </w:rPr>
      </w:pPr>
      <w:r w:rsidRPr="005238EC">
        <w:rPr>
          <w:rFonts w:ascii="Tahoma" w:hAnsi="Tahoma" w:cs="Tahoma"/>
          <w:bCs/>
        </w:rPr>
        <w:t xml:space="preserve">se zavezujemo, da bomo dosledno upoštevali določbe Uredbe o zagotavljanju varnosti in zdravja pri delu na začasnih in premičnih gradbiščih (Ur. </w:t>
      </w:r>
      <w:r>
        <w:rPr>
          <w:rFonts w:ascii="Tahoma" w:hAnsi="Tahoma" w:cs="Tahoma"/>
          <w:bCs/>
        </w:rPr>
        <w:t xml:space="preserve">l. RS, </w:t>
      </w:r>
      <w:r w:rsidRPr="005238EC">
        <w:rPr>
          <w:rFonts w:ascii="Tahoma" w:hAnsi="Tahoma" w:cs="Tahoma"/>
          <w:bCs/>
        </w:rPr>
        <w:t xml:space="preserve">št. </w:t>
      </w:r>
      <w:r w:rsidRPr="00322698">
        <w:rPr>
          <w:rFonts w:ascii="Tahoma" w:hAnsi="Tahoma" w:cs="Tahoma"/>
          <w:bCs/>
        </w:rPr>
        <w:t>83/05 in 43/11 – ZVZD-1</w:t>
      </w:r>
      <w:r w:rsidRPr="005238EC">
        <w:rPr>
          <w:rFonts w:ascii="Tahoma" w:hAnsi="Tahoma" w:cs="Tahoma"/>
          <w:bCs/>
        </w:rPr>
        <w:t>) ter po podpisu okvirnega sporazuma z naročnikom sklenili tudi Pisni sporazum, ki ureja varstvene ukrepe za zagotavljanje varstva in zdravja pri delu.</w:t>
      </w:r>
    </w:p>
    <w:p w14:paraId="2383A1F4" w14:textId="77777777" w:rsidR="001B5BE3" w:rsidRPr="005238EC" w:rsidRDefault="001B5BE3" w:rsidP="001B5BE3">
      <w:pPr>
        <w:keepNext/>
        <w:keepLines/>
        <w:jc w:val="both"/>
        <w:rPr>
          <w:rFonts w:ascii="Tahoma" w:hAnsi="Tahoma" w:cs="Tahoma"/>
          <w:bCs/>
        </w:rPr>
      </w:pPr>
    </w:p>
    <w:p w14:paraId="0BE8DC18" w14:textId="77777777" w:rsidR="001B5BE3" w:rsidRPr="005238EC" w:rsidRDefault="001B5BE3" w:rsidP="001B5BE3">
      <w:pPr>
        <w:keepNext/>
        <w:keepLines/>
        <w:jc w:val="both"/>
        <w:rPr>
          <w:rFonts w:ascii="Tahoma" w:hAnsi="Tahoma" w:cs="Tahoma"/>
          <w:bCs/>
        </w:rPr>
      </w:pPr>
      <w:r w:rsidRPr="005238EC">
        <w:rPr>
          <w:rFonts w:ascii="Tahoma" w:hAnsi="Tahoma" w:cs="Tahoma"/>
          <w:bCs/>
        </w:rPr>
        <w:t>Nespoštovanje določil je razlog za prekinitev in odstop od okvirnega sporazuma, brez kakršnekoli obveznosti do izvajalca.</w:t>
      </w:r>
    </w:p>
    <w:p w14:paraId="7F503F02" w14:textId="77777777" w:rsidR="001B5BE3" w:rsidRPr="005238EC" w:rsidRDefault="001B5BE3" w:rsidP="001B5BE3">
      <w:pPr>
        <w:keepNext/>
        <w:keepLines/>
        <w:rPr>
          <w:rFonts w:ascii="Tahoma" w:hAnsi="Tahoma" w:cs="Tahoma"/>
          <w:bCs/>
        </w:rPr>
      </w:pPr>
    </w:p>
    <w:p w14:paraId="448E3C11" w14:textId="77777777" w:rsidR="001B5BE3" w:rsidRPr="005238EC" w:rsidRDefault="001B5BE3" w:rsidP="001B5BE3">
      <w:pPr>
        <w:keepNext/>
        <w:keepLines/>
        <w:rPr>
          <w:rFonts w:ascii="Tahoma" w:hAnsi="Tahoma" w:cs="Tahoma"/>
          <w:bCs/>
          <w:lang w:val="x-none"/>
        </w:rPr>
      </w:pPr>
    </w:p>
    <w:p w14:paraId="1FA33A42" w14:textId="77777777" w:rsidR="001B5BE3" w:rsidRPr="005238EC" w:rsidRDefault="001B5BE3" w:rsidP="001B5BE3">
      <w:pPr>
        <w:keepNext/>
        <w:keepLines/>
        <w:rPr>
          <w:rFonts w:ascii="Tahoma" w:hAnsi="Tahoma" w:cs="Tahoma"/>
          <w:bCs/>
        </w:rPr>
      </w:pPr>
    </w:p>
    <w:p w14:paraId="53FEC6E6" w14:textId="77777777" w:rsidR="001B5BE3" w:rsidRPr="005238EC" w:rsidRDefault="001B5BE3" w:rsidP="001B5BE3">
      <w:pPr>
        <w:keepNext/>
        <w:keepLines/>
        <w:rPr>
          <w:rFonts w:ascii="Tahoma" w:hAnsi="Tahoma" w:cs="Tahoma"/>
          <w:bCs/>
        </w:rPr>
      </w:pPr>
    </w:p>
    <w:p w14:paraId="702145FC" w14:textId="77777777" w:rsidR="001B5BE3" w:rsidRPr="005238EC" w:rsidRDefault="001B5BE3" w:rsidP="001B5BE3">
      <w:pPr>
        <w:keepNext/>
        <w:keepLines/>
        <w:rPr>
          <w:rFonts w:ascii="Tahoma" w:hAnsi="Tahoma" w:cs="Tahoma"/>
          <w:bCs/>
          <w:lang w:val="x-none"/>
        </w:rPr>
      </w:pPr>
    </w:p>
    <w:p w14:paraId="4786CBFC" w14:textId="77777777" w:rsidR="001B5BE3" w:rsidRPr="005238EC" w:rsidRDefault="001B5BE3" w:rsidP="001B5BE3">
      <w:pPr>
        <w:keepNext/>
        <w:keepLines/>
        <w:rPr>
          <w:rFonts w:ascii="Tahoma" w:hAnsi="Tahoma" w:cs="Tahoma"/>
          <w:bCs/>
          <w:lang w:val="x-none"/>
        </w:rPr>
      </w:pPr>
    </w:p>
    <w:p w14:paraId="194C4AB5" w14:textId="77777777" w:rsidR="001B5BE3" w:rsidRPr="005238EC" w:rsidRDefault="001B5BE3" w:rsidP="001B5BE3">
      <w:pPr>
        <w:keepNext/>
        <w:keepLines/>
        <w:rPr>
          <w:rFonts w:ascii="Tahoma" w:hAnsi="Tahoma" w:cs="Tahoma"/>
          <w:bCs/>
          <w:lang w:val="x-none"/>
        </w:rPr>
      </w:pPr>
    </w:p>
    <w:p w14:paraId="1EDAB229" w14:textId="77777777" w:rsidR="001B5BE3" w:rsidRPr="005238EC" w:rsidRDefault="001B5BE3" w:rsidP="001B5BE3">
      <w:pPr>
        <w:keepNext/>
        <w:keepLines/>
        <w:rPr>
          <w:rFonts w:ascii="Tahoma" w:hAnsi="Tahoma" w:cs="Tahoma"/>
          <w:bCs/>
          <w:lang w:val="x-none"/>
        </w:rPr>
      </w:pPr>
    </w:p>
    <w:p w14:paraId="46F18F68" w14:textId="77777777" w:rsidR="001B5BE3" w:rsidRPr="005238EC" w:rsidRDefault="001B5BE3" w:rsidP="001B5BE3">
      <w:pPr>
        <w:keepNext/>
        <w:keepLines/>
        <w:rPr>
          <w:rFonts w:ascii="Tahoma" w:hAnsi="Tahoma" w:cs="Tahoma"/>
          <w:bCs/>
        </w:rPr>
      </w:pPr>
      <w:r w:rsidRPr="005238EC">
        <w:rPr>
          <w:rFonts w:ascii="Tahoma" w:hAnsi="Tahoma" w:cs="Tahoma"/>
          <w:bCs/>
          <w:lang w:val="x-none"/>
        </w:rPr>
        <w:t xml:space="preserve">Kraj:............................. </w:t>
      </w:r>
      <w:r w:rsidRPr="005238EC">
        <w:rPr>
          <w:rFonts w:ascii="Tahoma" w:hAnsi="Tahoma" w:cs="Tahoma"/>
          <w:bCs/>
          <w:lang w:val="x-none"/>
        </w:rPr>
        <w:tab/>
      </w:r>
      <w:r w:rsidRPr="005238EC">
        <w:rPr>
          <w:rFonts w:ascii="Tahoma" w:hAnsi="Tahoma" w:cs="Tahoma"/>
          <w:bCs/>
          <w:lang w:val="x-none"/>
        </w:rPr>
        <w:tab/>
      </w:r>
      <w:r w:rsidRPr="005238EC">
        <w:rPr>
          <w:rFonts w:ascii="Tahoma" w:hAnsi="Tahoma" w:cs="Tahoma"/>
          <w:bCs/>
        </w:rPr>
        <w:t>Naziv in podpis ponudnika/partnerja</w:t>
      </w:r>
    </w:p>
    <w:p w14:paraId="3C1771AE" w14:textId="77777777" w:rsidR="001B5BE3" w:rsidRPr="005238EC" w:rsidRDefault="001B5BE3" w:rsidP="001B5BE3">
      <w:pPr>
        <w:keepNext/>
        <w:keepLines/>
        <w:rPr>
          <w:rFonts w:ascii="Tahoma" w:hAnsi="Tahoma" w:cs="Tahoma"/>
          <w:bCs/>
          <w:lang w:val="x-none"/>
        </w:rPr>
      </w:pPr>
      <w:r w:rsidRPr="005238EC">
        <w:rPr>
          <w:rFonts w:ascii="Tahoma" w:hAnsi="Tahoma" w:cs="Tahoma"/>
          <w:bCs/>
          <w:lang w:val="x-none"/>
        </w:rPr>
        <w:tab/>
      </w:r>
    </w:p>
    <w:p w14:paraId="6A710570" w14:textId="77777777" w:rsidR="001B5BE3" w:rsidRPr="005238EC" w:rsidRDefault="001B5BE3" w:rsidP="001B5BE3">
      <w:pPr>
        <w:keepNext/>
        <w:keepLines/>
        <w:rPr>
          <w:rFonts w:ascii="Tahoma" w:hAnsi="Tahoma" w:cs="Tahoma"/>
          <w:bCs/>
          <w:lang w:val="x-none"/>
        </w:rPr>
      </w:pPr>
      <w:r w:rsidRPr="005238EC">
        <w:rPr>
          <w:rFonts w:ascii="Tahoma" w:hAnsi="Tahoma" w:cs="Tahoma"/>
          <w:bCs/>
          <w:lang w:val="x-none"/>
        </w:rPr>
        <w:t>Datum:.........................</w:t>
      </w:r>
      <w:r w:rsidRPr="005238EC">
        <w:rPr>
          <w:rFonts w:ascii="Tahoma" w:hAnsi="Tahoma" w:cs="Tahoma"/>
          <w:bCs/>
          <w:lang w:val="x-none"/>
        </w:rPr>
        <w:tab/>
        <w:t xml:space="preserve">   </w:t>
      </w:r>
      <w:r w:rsidRPr="005238EC">
        <w:rPr>
          <w:rFonts w:ascii="Tahoma" w:hAnsi="Tahoma" w:cs="Tahoma"/>
          <w:bCs/>
          <w:lang w:val="x-none"/>
        </w:rPr>
        <w:tab/>
        <w:t>............................................................</w:t>
      </w:r>
    </w:p>
    <w:p w14:paraId="0CEA82BE" w14:textId="77777777" w:rsidR="001B5BE3" w:rsidRDefault="001B5BE3" w:rsidP="001B5BE3">
      <w:pPr>
        <w:keepNext/>
        <w:keepLines/>
        <w:rPr>
          <w:rFonts w:ascii="Tahoma" w:hAnsi="Tahoma" w:cs="Tahoma"/>
        </w:rPr>
      </w:pPr>
    </w:p>
    <w:p w14:paraId="1BA65977" w14:textId="77777777" w:rsidR="001B5BE3" w:rsidRDefault="001B5BE3" w:rsidP="001B5BE3">
      <w:pPr>
        <w:keepNext/>
        <w:keepLines/>
        <w:rPr>
          <w:rFonts w:ascii="Tahoma" w:hAnsi="Tahoma" w:cs="Tahoma"/>
        </w:rPr>
      </w:pPr>
    </w:p>
    <w:p w14:paraId="57C2E4AC" w14:textId="77777777" w:rsidR="001B5BE3" w:rsidRDefault="001B5BE3" w:rsidP="001B5BE3">
      <w:pPr>
        <w:keepNext/>
        <w:keepLines/>
        <w:rPr>
          <w:rFonts w:ascii="Tahoma" w:hAnsi="Tahoma" w:cs="Tahoma"/>
        </w:rPr>
      </w:pPr>
    </w:p>
    <w:p w14:paraId="6ACB8E65" w14:textId="77777777" w:rsidR="001B5BE3" w:rsidRDefault="001B5BE3" w:rsidP="001B5BE3">
      <w:pPr>
        <w:keepNext/>
        <w:keepLines/>
        <w:rPr>
          <w:rFonts w:ascii="Tahoma" w:hAnsi="Tahoma" w:cs="Tahoma"/>
        </w:rPr>
      </w:pPr>
    </w:p>
    <w:p w14:paraId="1E22B8D2" w14:textId="77777777" w:rsidR="001B5BE3" w:rsidRDefault="001B5BE3" w:rsidP="001B5BE3">
      <w:pPr>
        <w:keepNext/>
        <w:keepLines/>
        <w:rPr>
          <w:rFonts w:ascii="Tahoma" w:hAnsi="Tahoma" w:cs="Tahoma"/>
        </w:rPr>
      </w:pPr>
    </w:p>
    <w:p w14:paraId="35191B25" w14:textId="77777777" w:rsidR="001B5BE3" w:rsidRDefault="001B5BE3" w:rsidP="001B5BE3">
      <w:pPr>
        <w:keepNext/>
        <w:keepLines/>
        <w:rPr>
          <w:rFonts w:ascii="Tahoma" w:hAnsi="Tahoma" w:cs="Tahoma"/>
        </w:rPr>
      </w:pPr>
    </w:p>
    <w:p w14:paraId="1F331F87" w14:textId="77777777" w:rsidR="001B5BE3" w:rsidRDefault="001B5BE3" w:rsidP="001B5BE3">
      <w:pPr>
        <w:keepNext/>
        <w:keepLines/>
        <w:rPr>
          <w:rFonts w:ascii="Tahoma" w:hAnsi="Tahoma" w:cs="Tahoma"/>
        </w:rPr>
      </w:pPr>
    </w:p>
    <w:p w14:paraId="074D43A8" w14:textId="77777777" w:rsidR="001B5BE3" w:rsidRDefault="001B5BE3" w:rsidP="001B5BE3">
      <w:pPr>
        <w:keepNext/>
        <w:keepLines/>
        <w:rPr>
          <w:rFonts w:ascii="Tahoma" w:hAnsi="Tahoma" w:cs="Tahoma"/>
        </w:rPr>
      </w:pPr>
    </w:p>
    <w:p w14:paraId="227B0B60" w14:textId="38252999" w:rsidR="00C25DD1" w:rsidRDefault="00C25DD1" w:rsidP="00A62419">
      <w:pPr>
        <w:keepNext/>
        <w:keepLines/>
        <w:rPr>
          <w:rFonts w:ascii="Tahoma" w:hAnsi="Tahoma" w:cs="Tahoma"/>
        </w:rPr>
      </w:pPr>
    </w:p>
    <w:p w14:paraId="04B9AC5A" w14:textId="62159D09" w:rsidR="001B5BE3" w:rsidRDefault="001B5BE3" w:rsidP="00A62419">
      <w:pPr>
        <w:keepNext/>
        <w:keepLines/>
        <w:rPr>
          <w:rFonts w:ascii="Tahoma" w:hAnsi="Tahoma" w:cs="Tahoma"/>
        </w:rPr>
      </w:pPr>
    </w:p>
    <w:p w14:paraId="72363FC7" w14:textId="2639A982" w:rsidR="001B5BE3" w:rsidRDefault="001B5BE3" w:rsidP="00A62419">
      <w:pPr>
        <w:keepNext/>
        <w:keepLines/>
        <w:rPr>
          <w:rFonts w:ascii="Tahoma" w:hAnsi="Tahoma" w:cs="Tahoma"/>
        </w:rPr>
      </w:pPr>
    </w:p>
    <w:p w14:paraId="0D28AF94" w14:textId="6CE481F3" w:rsidR="001B5BE3" w:rsidRDefault="001B5BE3" w:rsidP="00A62419">
      <w:pPr>
        <w:keepNext/>
        <w:keepLines/>
        <w:rPr>
          <w:rFonts w:ascii="Tahoma" w:hAnsi="Tahoma" w:cs="Tahoma"/>
        </w:rPr>
      </w:pPr>
    </w:p>
    <w:p w14:paraId="155A4888" w14:textId="439D499F" w:rsidR="001B5BE3" w:rsidRDefault="001B5BE3" w:rsidP="00A62419">
      <w:pPr>
        <w:keepNext/>
        <w:keepLines/>
        <w:rPr>
          <w:rFonts w:ascii="Tahoma" w:hAnsi="Tahoma" w:cs="Tahoma"/>
        </w:rPr>
      </w:pPr>
    </w:p>
    <w:p w14:paraId="041E25CB" w14:textId="139C85BC" w:rsidR="001B5BE3" w:rsidRDefault="001B5BE3" w:rsidP="00A62419">
      <w:pPr>
        <w:keepNext/>
        <w:keepLines/>
        <w:rPr>
          <w:rFonts w:ascii="Tahoma" w:hAnsi="Tahoma" w:cs="Tahoma"/>
        </w:rPr>
      </w:pPr>
    </w:p>
    <w:p w14:paraId="76C33E7B" w14:textId="3B40F5EF" w:rsidR="001B5BE3" w:rsidRDefault="001B5BE3" w:rsidP="00A62419">
      <w:pPr>
        <w:keepNext/>
        <w:keepLines/>
        <w:rPr>
          <w:rFonts w:ascii="Tahoma" w:hAnsi="Tahoma" w:cs="Tahoma"/>
        </w:rPr>
      </w:pPr>
    </w:p>
    <w:p w14:paraId="4627B867" w14:textId="7CDA1471" w:rsidR="001B5BE3" w:rsidRDefault="001B5BE3" w:rsidP="00A62419">
      <w:pPr>
        <w:keepNext/>
        <w:keepLines/>
        <w:rPr>
          <w:rFonts w:ascii="Tahoma" w:hAnsi="Tahoma" w:cs="Tahoma"/>
        </w:rPr>
      </w:pPr>
    </w:p>
    <w:p w14:paraId="554F28C3" w14:textId="58DBA877" w:rsidR="001B5BE3" w:rsidRDefault="001B5BE3" w:rsidP="00A62419">
      <w:pPr>
        <w:keepNext/>
        <w:keepLines/>
        <w:rPr>
          <w:rFonts w:ascii="Tahoma" w:hAnsi="Tahoma" w:cs="Tahoma"/>
        </w:rPr>
      </w:pPr>
    </w:p>
    <w:p w14:paraId="7DDABF15" w14:textId="4BE1915F" w:rsidR="001B5BE3" w:rsidRDefault="001B5BE3" w:rsidP="00A62419">
      <w:pPr>
        <w:keepNext/>
        <w:keepLines/>
        <w:rPr>
          <w:rFonts w:ascii="Tahoma" w:hAnsi="Tahoma" w:cs="Tahoma"/>
        </w:rPr>
      </w:pPr>
    </w:p>
    <w:p w14:paraId="2792D662" w14:textId="47374485" w:rsidR="001B5BE3" w:rsidRDefault="001B5BE3" w:rsidP="00A62419">
      <w:pPr>
        <w:keepNext/>
        <w:keepLines/>
        <w:rPr>
          <w:rFonts w:ascii="Tahoma" w:hAnsi="Tahoma" w:cs="Tahoma"/>
        </w:rPr>
      </w:pPr>
    </w:p>
    <w:p w14:paraId="2E4C70C5" w14:textId="458EEFDC" w:rsidR="001B5BE3" w:rsidRDefault="001B5BE3" w:rsidP="00A62419">
      <w:pPr>
        <w:keepNext/>
        <w:keepLines/>
        <w:rPr>
          <w:rFonts w:ascii="Tahoma" w:hAnsi="Tahoma" w:cs="Tahoma"/>
        </w:rPr>
      </w:pPr>
    </w:p>
    <w:p w14:paraId="1794B0E7" w14:textId="3E534990" w:rsidR="001B5BE3" w:rsidRDefault="001B5BE3" w:rsidP="00A62419">
      <w:pPr>
        <w:keepNext/>
        <w:keepLines/>
        <w:rPr>
          <w:rFonts w:ascii="Tahoma" w:hAnsi="Tahoma" w:cs="Tahoma"/>
        </w:rPr>
      </w:pPr>
    </w:p>
    <w:p w14:paraId="1C39E345" w14:textId="73D08C41" w:rsidR="001B5BE3" w:rsidRDefault="001B5BE3" w:rsidP="00A62419">
      <w:pPr>
        <w:keepNext/>
        <w:keepLines/>
        <w:rPr>
          <w:rFonts w:ascii="Tahoma" w:hAnsi="Tahoma" w:cs="Tahoma"/>
        </w:rPr>
      </w:pPr>
    </w:p>
    <w:p w14:paraId="22A190AD" w14:textId="2B380874" w:rsidR="001B5BE3" w:rsidRDefault="001B5BE3" w:rsidP="00A62419">
      <w:pPr>
        <w:keepNext/>
        <w:keepLines/>
        <w:rPr>
          <w:rFonts w:ascii="Tahoma" w:hAnsi="Tahoma" w:cs="Tahoma"/>
        </w:rPr>
      </w:pPr>
    </w:p>
    <w:p w14:paraId="1FA9082F" w14:textId="32ABB5D6" w:rsidR="001B5BE3" w:rsidRDefault="001B5BE3" w:rsidP="00A62419">
      <w:pPr>
        <w:keepNext/>
        <w:keepLines/>
        <w:rPr>
          <w:rFonts w:ascii="Tahoma" w:hAnsi="Tahoma" w:cs="Tahoma"/>
        </w:rPr>
      </w:pPr>
    </w:p>
    <w:p w14:paraId="006BA684" w14:textId="3CDFCC47" w:rsidR="001B5BE3" w:rsidRDefault="001B5BE3" w:rsidP="00A62419">
      <w:pPr>
        <w:keepNext/>
        <w:keepLines/>
        <w:rPr>
          <w:rFonts w:ascii="Tahoma" w:hAnsi="Tahoma" w:cs="Tahoma"/>
        </w:rPr>
      </w:pPr>
    </w:p>
    <w:p w14:paraId="70AC8DB8" w14:textId="26C5AD8D" w:rsidR="001B5BE3" w:rsidRDefault="001B5BE3" w:rsidP="00A62419">
      <w:pPr>
        <w:keepNext/>
        <w:keepLines/>
        <w:rPr>
          <w:rFonts w:ascii="Tahoma" w:hAnsi="Tahoma" w:cs="Tahoma"/>
        </w:rPr>
      </w:pPr>
    </w:p>
    <w:p w14:paraId="089FCEAC" w14:textId="75C844CB" w:rsidR="001B5BE3" w:rsidRDefault="001B5BE3" w:rsidP="00A62419">
      <w:pPr>
        <w:keepNext/>
        <w:keepLines/>
        <w:rPr>
          <w:rFonts w:ascii="Tahoma" w:hAnsi="Tahoma" w:cs="Tahoma"/>
        </w:rPr>
      </w:pPr>
    </w:p>
    <w:p w14:paraId="1F041550" w14:textId="7AB25163" w:rsidR="001B5BE3" w:rsidRDefault="001B5BE3" w:rsidP="00A62419">
      <w:pPr>
        <w:keepNext/>
        <w:keepLines/>
        <w:rPr>
          <w:rFonts w:ascii="Tahoma" w:hAnsi="Tahoma" w:cs="Tahoma"/>
        </w:rPr>
      </w:pPr>
    </w:p>
    <w:p w14:paraId="25E92D11" w14:textId="77777777" w:rsidR="001B5BE3" w:rsidRDefault="001B5BE3" w:rsidP="00A62419">
      <w:pPr>
        <w:keepNext/>
        <w:keepLines/>
        <w:rPr>
          <w:rFonts w:ascii="Tahoma" w:hAnsi="Tahoma" w:cs="Tahoma"/>
        </w:rPr>
      </w:pPr>
    </w:p>
    <w:p w14:paraId="6F857C89" w14:textId="77777777" w:rsidR="00C25DD1" w:rsidRDefault="00C25DD1" w:rsidP="00A62419">
      <w:pPr>
        <w:keepNext/>
        <w:keepLines/>
        <w:rPr>
          <w:rFonts w:ascii="Tahoma" w:hAnsi="Tahoma" w:cs="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850"/>
        <w:gridCol w:w="284"/>
      </w:tblGrid>
      <w:tr w:rsidR="0001215F" w:rsidRPr="00E94B07" w14:paraId="70E88FA1" w14:textId="77777777" w:rsidTr="00486DA6">
        <w:tc>
          <w:tcPr>
            <w:tcW w:w="608" w:type="dxa"/>
            <w:tcBorders>
              <w:right w:val="nil"/>
            </w:tcBorders>
          </w:tcPr>
          <w:p w14:paraId="0B92B251" w14:textId="77777777" w:rsidR="0001215F" w:rsidRPr="00E94B07" w:rsidRDefault="0001215F" w:rsidP="00486DA6">
            <w:pPr>
              <w:keepNext/>
              <w:keepLines/>
              <w:jc w:val="both"/>
              <w:rPr>
                <w:rFonts w:ascii="Tahoma" w:hAnsi="Tahoma" w:cs="Tahoma"/>
              </w:rPr>
            </w:pPr>
            <w:r w:rsidRPr="00E94B07">
              <w:lastRenderedPageBreak/>
              <w:br w:type="page"/>
            </w:r>
            <w:r w:rsidRPr="00E94B07">
              <w:br w:type="page"/>
            </w:r>
            <w:r w:rsidRPr="00E94B07">
              <w:br w:type="page"/>
            </w:r>
            <w:r w:rsidRPr="00E94B07">
              <w:br w:type="page"/>
            </w:r>
            <w:r w:rsidRPr="00E94B07">
              <w:rPr>
                <w:rFonts w:ascii="Tahoma" w:hAnsi="Tahoma" w:cs="Tahoma"/>
              </w:rPr>
              <w:br w:type="page"/>
            </w:r>
            <w:r w:rsidRPr="00E94B07">
              <w:rPr>
                <w:rFonts w:ascii="Tahoma" w:hAnsi="Tahoma" w:cs="Tahoma"/>
                <w:b/>
              </w:rPr>
              <w:br w:type="page"/>
            </w:r>
            <w:r w:rsidRPr="00E94B07">
              <w:rPr>
                <w:rFonts w:ascii="Tahoma" w:hAnsi="Tahoma" w:cs="Tahoma"/>
              </w:rPr>
              <w:br w:type="page"/>
            </w:r>
          </w:p>
        </w:tc>
        <w:tc>
          <w:tcPr>
            <w:tcW w:w="7579" w:type="dxa"/>
            <w:tcBorders>
              <w:left w:val="nil"/>
              <w:right w:val="single" w:sz="4" w:space="0" w:color="auto"/>
            </w:tcBorders>
            <w:vAlign w:val="bottom"/>
          </w:tcPr>
          <w:p w14:paraId="15CF8999" w14:textId="11012E75" w:rsidR="0001215F" w:rsidRPr="00E94B07" w:rsidRDefault="0001215F" w:rsidP="00486DA6">
            <w:pPr>
              <w:keepNext/>
              <w:keepLines/>
              <w:rPr>
                <w:rFonts w:ascii="Tahoma" w:hAnsi="Tahoma" w:cs="Tahoma"/>
              </w:rPr>
            </w:pPr>
            <w:r>
              <w:rPr>
                <w:rFonts w:ascii="Tahoma" w:hAnsi="Tahoma" w:cs="Tahoma"/>
              </w:rPr>
              <w:t>STROKOVNA SPOSOBNOST</w:t>
            </w:r>
          </w:p>
        </w:tc>
        <w:tc>
          <w:tcPr>
            <w:tcW w:w="850" w:type="dxa"/>
            <w:tcBorders>
              <w:top w:val="single" w:sz="4" w:space="0" w:color="auto"/>
              <w:left w:val="single" w:sz="4" w:space="0" w:color="auto"/>
              <w:bottom w:val="single" w:sz="4" w:space="0" w:color="auto"/>
              <w:right w:val="nil"/>
            </w:tcBorders>
          </w:tcPr>
          <w:p w14:paraId="55DE6096" w14:textId="77777777" w:rsidR="0001215F" w:rsidRPr="00E94B07" w:rsidRDefault="0001215F" w:rsidP="00486DA6">
            <w:pPr>
              <w:keepNext/>
              <w:keepLines/>
              <w:jc w:val="both"/>
              <w:rPr>
                <w:rFonts w:ascii="Tahoma" w:hAnsi="Tahoma" w:cs="Tahoma"/>
                <w:b/>
                <w:iCs/>
              </w:rPr>
            </w:pPr>
            <w:r w:rsidRPr="00E94B07">
              <w:rPr>
                <w:rFonts w:ascii="Tahoma" w:hAnsi="Tahoma" w:cs="Tahoma"/>
                <w:b/>
                <w:iCs/>
              </w:rPr>
              <w:t xml:space="preserve">Priloga </w:t>
            </w:r>
          </w:p>
        </w:tc>
        <w:tc>
          <w:tcPr>
            <w:tcW w:w="284" w:type="dxa"/>
            <w:tcBorders>
              <w:top w:val="single" w:sz="4" w:space="0" w:color="auto"/>
              <w:left w:val="nil"/>
              <w:bottom w:val="single" w:sz="4" w:space="0" w:color="auto"/>
              <w:right w:val="single" w:sz="4" w:space="0" w:color="auto"/>
            </w:tcBorders>
          </w:tcPr>
          <w:p w14:paraId="4F2C4890" w14:textId="03784016" w:rsidR="0001215F" w:rsidRPr="00E94B07" w:rsidRDefault="0001215F" w:rsidP="00486DA6">
            <w:pPr>
              <w:keepNext/>
              <w:keepLines/>
              <w:jc w:val="both"/>
              <w:rPr>
                <w:rFonts w:ascii="Tahoma" w:hAnsi="Tahoma" w:cs="Tahoma"/>
                <w:b/>
                <w:iCs/>
              </w:rPr>
            </w:pPr>
            <w:r>
              <w:rPr>
                <w:rFonts w:ascii="Tahoma" w:hAnsi="Tahoma" w:cs="Tahoma"/>
                <w:b/>
                <w:iCs/>
              </w:rPr>
              <w:t>6</w:t>
            </w:r>
          </w:p>
        </w:tc>
      </w:tr>
    </w:tbl>
    <w:p w14:paraId="7E0471E7" w14:textId="77777777" w:rsidR="0001215F" w:rsidRDefault="0001215F" w:rsidP="00A62419">
      <w:pPr>
        <w:keepNext/>
        <w:keepLines/>
        <w:jc w:val="both"/>
        <w:rPr>
          <w:rFonts w:ascii="Tahoma" w:hAnsi="Tahoma" w:cs="Tahoma"/>
          <w:i/>
          <w:sz w:val="22"/>
        </w:rPr>
      </w:pPr>
    </w:p>
    <w:p w14:paraId="32C14A7F" w14:textId="4D8C6E66" w:rsidR="00A20007" w:rsidRDefault="0088435B" w:rsidP="00A62419">
      <w:pPr>
        <w:keepNext/>
        <w:keepLines/>
        <w:jc w:val="both"/>
        <w:rPr>
          <w:rFonts w:ascii="Tahoma" w:hAnsi="Tahoma" w:cs="Tahoma"/>
          <w:b/>
        </w:rPr>
      </w:pPr>
      <w:r w:rsidRPr="0088435B">
        <w:rPr>
          <w:rFonts w:ascii="Tahoma" w:hAnsi="Tahoma" w:cs="Tahoma"/>
          <w:b/>
        </w:rPr>
        <w:t>VKS-61/25 Vzdrževanje, servisiranje in dobava rezervnih delov ter obnove rezalnih gredi za drobilec MTB za obdobje 36 mesecev</w:t>
      </w:r>
    </w:p>
    <w:p w14:paraId="7D8D332E" w14:textId="77777777" w:rsidR="0088435B" w:rsidRPr="00C8579C" w:rsidRDefault="0088435B" w:rsidP="00A62419">
      <w:pPr>
        <w:keepNext/>
        <w:keepLines/>
        <w:jc w:val="both"/>
        <w:rPr>
          <w:rFonts w:ascii="Tahoma" w:hAnsi="Tahoma" w:cs="Tahoma"/>
          <w:b/>
          <w:i/>
          <w:sz w:val="24"/>
        </w:rPr>
      </w:pPr>
    </w:p>
    <w:p w14:paraId="3C53AE52" w14:textId="77777777" w:rsidR="00A20007" w:rsidRDefault="00A20007" w:rsidP="00A62419">
      <w:pPr>
        <w:keepNext/>
        <w:keepLines/>
        <w:jc w:val="both"/>
        <w:rPr>
          <w:rFonts w:ascii="Tahoma" w:hAnsi="Tahoma" w:cs="Tahoma"/>
        </w:rPr>
      </w:pPr>
      <w:r>
        <w:rPr>
          <w:rFonts w:ascii="Tahoma" w:hAnsi="Tahoma" w:cs="Tahoma"/>
        </w:rPr>
        <w:t>SEZNAM PRIJAVLJENEGA KADRA:</w:t>
      </w:r>
    </w:p>
    <w:p w14:paraId="715364DD" w14:textId="77777777" w:rsidR="00A20007" w:rsidRDefault="00A20007" w:rsidP="00A62419">
      <w:pPr>
        <w:keepNext/>
        <w:keepLines/>
        <w:jc w:val="both"/>
        <w:rPr>
          <w:rFonts w:ascii="Tahoma" w:hAnsi="Tahoma" w:cs="Tahoma"/>
        </w:rPr>
      </w:pPr>
    </w:p>
    <w:tbl>
      <w:tblPr>
        <w:tblW w:w="90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96"/>
        <w:gridCol w:w="2381"/>
        <w:gridCol w:w="2410"/>
        <w:gridCol w:w="1984"/>
        <w:gridCol w:w="1668"/>
      </w:tblGrid>
      <w:tr w:rsidR="00A20007" w:rsidRPr="004708A0" w14:paraId="4D2403EB" w14:textId="77777777" w:rsidTr="00C9281E">
        <w:tc>
          <w:tcPr>
            <w:tcW w:w="596" w:type="dxa"/>
          </w:tcPr>
          <w:p w14:paraId="275173C3" w14:textId="77777777" w:rsidR="00A20007" w:rsidRPr="004708A0" w:rsidRDefault="00A20007" w:rsidP="00A62419">
            <w:pPr>
              <w:keepNext/>
              <w:keepLines/>
              <w:jc w:val="center"/>
              <w:rPr>
                <w:rFonts w:ascii="Tahoma" w:hAnsi="Tahoma" w:cs="Tahoma"/>
              </w:rPr>
            </w:pPr>
            <w:proofErr w:type="spellStart"/>
            <w:r w:rsidRPr="004708A0">
              <w:rPr>
                <w:rFonts w:ascii="Tahoma" w:hAnsi="Tahoma" w:cs="Tahoma"/>
              </w:rPr>
              <w:t>Zap</w:t>
            </w:r>
            <w:proofErr w:type="spellEnd"/>
            <w:r w:rsidRPr="004708A0">
              <w:rPr>
                <w:rFonts w:ascii="Tahoma" w:hAnsi="Tahoma" w:cs="Tahoma"/>
              </w:rPr>
              <w:t xml:space="preserve">. </w:t>
            </w:r>
            <w:r>
              <w:rPr>
                <w:rFonts w:ascii="Tahoma" w:hAnsi="Tahoma" w:cs="Tahoma"/>
              </w:rPr>
              <w:t>š</w:t>
            </w:r>
            <w:r w:rsidRPr="004708A0">
              <w:rPr>
                <w:rFonts w:ascii="Tahoma" w:hAnsi="Tahoma" w:cs="Tahoma"/>
              </w:rPr>
              <w:t>t.</w:t>
            </w:r>
          </w:p>
        </w:tc>
        <w:tc>
          <w:tcPr>
            <w:tcW w:w="2381" w:type="dxa"/>
          </w:tcPr>
          <w:p w14:paraId="7AD2D4E1" w14:textId="77777777" w:rsidR="00A20007" w:rsidRPr="004708A0" w:rsidRDefault="00A20007" w:rsidP="00A62419">
            <w:pPr>
              <w:keepNext/>
              <w:keepLines/>
              <w:jc w:val="center"/>
              <w:rPr>
                <w:rFonts w:ascii="Tahoma" w:hAnsi="Tahoma" w:cs="Tahoma"/>
              </w:rPr>
            </w:pPr>
            <w:r w:rsidRPr="004708A0">
              <w:rPr>
                <w:rFonts w:ascii="Tahoma" w:hAnsi="Tahoma" w:cs="Tahoma"/>
              </w:rPr>
              <w:t>Ime in priimek</w:t>
            </w:r>
          </w:p>
        </w:tc>
        <w:tc>
          <w:tcPr>
            <w:tcW w:w="2410" w:type="dxa"/>
          </w:tcPr>
          <w:p w14:paraId="053DC22A" w14:textId="77777777" w:rsidR="00A20007" w:rsidRPr="004708A0" w:rsidRDefault="00A20007" w:rsidP="00A62419">
            <w:pPr>
              <w:keepNext/>
              <w:keepLines/>
              <w:jc w:val="center"/>
              <w:rPr>
                <w:rFonts w:ascii="Tahoma" w:hAnsi="Tahoma" w:cs="Tahoma"/>
              </w:rPr>
            </w:pPr>
            <w:r>
              <w:rPr>
                <w:rFonts w:ascii="Tahoma" w:hAnsi="Tahoma" w:cs="Tahoma"/>
              </w:rPr>
              <w:t>D</w:t>
            </w:r>
            <w:r w:rsidRPr="004708A0">
              <w:rPr>
                <w:rFonts w:ascii="Tahoma" w:hAnsi="Tahoma" w:cs="Tahoma"/>
              </w:rPr>
              <w:t>elodajalec</w:t>
            </w:r>
          </w:p>
        </w:tc>
        <w:tc>
          <w:tcPr>
            <w:tcW w:w="1984" w:type="dxa"/>
          </w:tcPr>
          <w:p w14:paraId="2D4E73A4" w14:textId="77777777" w:rsidR="00A20007" w:rsidRPr="004708A0" w:rsidRDefault="00A20007" w:rsidP="00A62419">
            <w:pPr>
              <w:keepNext/>
              <w:keepLines/>
              <w:jc w:val="center"/>
              <w:rPr>
                <w:rFonts w:ascii="Tahoma" w:hAnsi="Tahoma" w:cs="Tahoma"/>
              </w:rPr>
            </w:pPr>
            <w:r>
              <w:rPr>
                <w:rFonts w:ascii="Tahoma" w:hAnsi="Tahoma" w:cs="Tahoma"/>
              </w:rPr>
              <w:t>Kvalifikacija/ Izobrazba</w:t>
            </w:r>
          </w:p>
        </w:tc>
        <w:tc>
          <w:tcPr>
            <w:tcW w:w="1668" w:type="dxa"/>
          </w:tcPr>
          <w:p w14:paraId="35B71EC4" w14:textId="77777777" w:rsidR="00A20007" w:rsidRPr="004708A0" w:rsidRDefault="00A20007" w:rsidP="00A62419">
            <w:pPr>
              <w:keepNext/>
              <w:keepLines/>
              <w:jc w:val="center"/>
              <w:rPr>
                <w:rFonts w:ascii="Tahoma" w:hAnsi="Tahoma" w:cs="Tahoma"/>
              </w:rPr>
            </w:pPr>
            <w:r w:rsidRPr="000E1085">
              <w:rPr>
                <w:rFonts w:ascii="Tahoma" w:hAnsi="Tahoma" w:cs="Tahoma"/>
              </w:rPr>
              <w:t xml:space="preserve">Št. </w:t>
            </w:r>
            <w:r>
              <w:rPr>
                <w:rFonts w:ascii="Tahoma" w:hAnsi="Tahoma" w:cs="Tahoma"/>
              </w:rPr>
              <w:t xml:space="preserve">let </w:t>
            </w:r>
            <w:r w:rsidRPr="000E1085">
              <w:rPr>
                <w:rFonts w:ascii="Tahoma" w:hAnsi="Tahoma" w:cs="Tahoma"/>
              </w:rPr>
              <w:t>delovnih izkušenj</w:t>
            </w:r>
          </w:p>
        </w:tc>
      </w:tr>
      <w:tr w:rsidR="00A20007" w:rsidRPr="004708A0" w14:paraId="6DB0DA48" w14:textId="77777777" w:rsidTr="00C9281E">
        <w:trPr>
          <w:trHeight w:val="434"/>
        </w:trPr>
        <w:tc>
          <w:tcPr>
            <w:tcW w:w="596" w:type="dxa"/>
          </w:tcPr>
          <w:p w14:paraId="79B7297B" w14:textId="77777777" w:rsidR="00A20007" w:rsidRPr="004708A0" w:rsidRDefault="00A20007" w:rsidP="00A62419">
            <w:pPr>
              <w:keepNext/>
              <w:keepLines/>
              <w:numPr>
                <w:ilvl w:val="0"/>
                <w:numId w:val="20"/>
              </w:numPr>
              <w:jc w:val="both"/>
              <w:rPr>
                <w:rFonts w:ascii="Tahoma" w:hAnsi="Tahoma" w:cs="Tahoma"/>
              </w:rPr>
            </w:pPr>
          </w:p>
        </w:tc>
        <w:tc>
          <w:tcPr>
            <w:tcW w:w="2381" w:type="dxa"/>
          </w:tcPr>
          <w:p w14:paraId="02BF4F18" w14:textId="77777777" w:rsidR="00A20007" w:rsidRPr="004708A0" w:rsidRDefault="00A20007" w:rsidP="00A62419">
            <w:pPr>
              <w:keepNext/>
              <w:keepLines/>
              <w:jc w:val="both"/>
              <w:rPr>
                <w:rFonts w:ascii="Tahoma" w:hAnsi="Tahoma" w:cs="Tahoma"/>
              </w:rPr>
            </w:pPr>
          </w:p>
        </w:tc>
        <w:tc>
          <w:tcPr>
            <w:tcW w:w="2410" w:type="dxa"/>
          </w:tcPr>
          <w:p w14:paraId="004A057E" w14:textId="77777777" w:rsidR="00A20007" w:rsidRPr="004708A0" w:rsidRDefault="00A20007" w:rsidP="00A62419">
            <w:pPr>
              <w:keepNext/>
              <w:keepLines/>
              <w:jc w:val="both"/>
              <w:rPr>
                <w:rFonts w:ascii="Tahoma" w:hAnsi="Tahoma" w:cs="Tahoma"/>
              </w:rPr>
            </w:pPr>
          </w:p>
        </w:tc>
        <w:tc>
          <w:tcPr>
            <w:tcW w:w="1984" w:type="dxa"/>
          </w:tcPr>
          <w:p w14:paraId="32C167FA" w14:textId="77777777" w:rsidR="00A20007" w:rsidRPr="004708A0" w:rsidRDefault="00A20007" w:rsidP="00A62419">
            <w:pPr>
              <w:keepNext/>
              <w:keepLines/>
              <w:jc w:val="both"/>
              <w:rPr>
                <w:rFonts w:ascii="Tahoma" w:hAnsi="Tahoma" w:cs="Tahoma"/>
              </w:rPr>
            </w:pPr>
          </w:p>
        </w:tc>
        <w:tc>
          <w:tcPr>
            <w:tcW w:w="1668" w:type="dxa"/>
          </w:tcPr>
          <w:p w14:paraId="40BEAAF2" w14:textId="77777777" w:rsidR="00A20007" w:rsidRPr="004708A0" w:rsidRDefault="00A20007" w:rsidP="00A62419">
            <w:pPr>
              <w:keepNext/>
              <w:keepLines/>
              <w:jc w:val="both"/>
              <w:rPr>
                <w:rFonts w:ascii="Tahoma" w:hAnsi="Tahoma" w:cs="Tahoma"/>
              </w:rPr>
            </w:pPr>
          </w:p>
        </w:tc>
      </w:tr>
      <w:tr w:rsidR="00A20007" w:rsidRPr="004708A0" w14:paraId="10E0BE31" w14:textId="77777777" w:rsidTr="00C9281E">
        <w:trPr>
          <w:trHeight w:val="434"/>
        </w:trPr>
        <w:tc>
          <w:tcPr>
            <w:tcW w:w="596" w:type="dxa"/>
          </w:tcPr>
          <w:p w14:paraId="34B2EA3A" w14:textId="77777777" w:rsidR="00A20007" w:rsidRPr="004708A0" w:rsidRDefault="00A20007" w:rsidP="00A62419">
            <w:pPr>
              <w:keepNext/>
              <w:keepLines/>
              <w:numPr>
                <w:ilvl w:val="0"/>
                <w:numId w:val="20"/>
              </w:numPr>
              <w:jc w:val="both"/>
              <w:rPr>
                <w:rFonts w:ascii="Tahoma" w:hAnsi="Tahoma" w:cs="Tahoma"/>
              </w:rPr>
            </w:pPr>
          </w:p>
        </w:tc>
        <w:tc>
          <w:tcPr>
            <w:tcW w:w="2381" w:type="dxa"/>
          </w:tcPr>
          <w:p w14:paraId="4ED08677" w14:textId="77777777" w:rsidR="00A20007" w:rsidRPr="004708A0" w:rsidRDefault="00A20007" w:rsidP="00A62419">
            <w:pPr>
              <w:keepNext/>
              <w:keepLines/>
              <w:jc w:val="both"/>
              <w:rPr>
                <w:rFonts w:ascii="Tahoma" w:hAnsi="Tahoma" w:cs="Tahoma"/>
              </w:rPr>
            </w:pPr>
          </w:p>
        </w:tc>
        <w:tc>
          <w:tcPr>
            <w:tcW w:w="2410" w:type="dxa"/>
          </w:tcPr>
          <w:p w14:paraId="30C36371" w14:textId="77777777" w:rsidR="00A20007" w:rsidRPr="004708A0" w:rsidRDefault="00A20007" w:rsidP="00A62419">
            <w:pPr>
              <w:keepNext/>
              <w:keepLines/>
              <w:jc w:val="both"/>
              <w:rPr>
                <w:rFonts w:ascii="Tahoma" w:hAnsi="Tahoma" w:cs="Tahoma"/>
              </w:rPr>
            </w:pPr>
          </w:p>
        </w:tc>
        <w:tc>
          <w:tcPr>
            <w:tcW w:w="1984" w:type="dxa"/>
          </w:tcPr>
          <w:p w14:paraId="52CAA238" w14:textId="77777777" w:rsidR="00A20007" w:rsidRPr="004708A0" w:rsidRDefault="00A20007" w:rsidP="00A62419">
            <w:pPr>
              <w:keepNext/>
              <w:keepLines/>
              <w:jc w:val="both"/>
              <w:rPr>
                <w:rFonts w:ascii="Tahoma" w:hAnsi="Tahoma" w:cs="Tahoma"/>
              </w:rPr>
            </w:pPr>
          </w:p>
        </w:tc>
        <w:tc>
          <w:tcPr>
            <w:tcW w:w="1668" w:type="dxa"/>
          </w:tcPr>
          <w:p w14:paraId="42BE12B7" w14:textId="77777777" w:rsidR="00A20007" w:rsidRPr="004708A0" w:rsidRDefault="00A20007" w:rsidP="00A62419">
            <w:pPr>
              <w:keepNext/>
              <w:keepLines/>
              <w:jc w:val="both"/>
              <w:rPr>
                <w:rFonts w:ascii="Tahoma" w:hAnsi="Tahoma" w:cs="Tahoma"/>
              </w:rPr>
            </w:pPr>
          </w:p>
        </w:tc>
      </w:tr>
      <w:tr w:rsidR="00A20007" w:rsidRPr="004708A0" w14:paraId="34065AE0" w14:textId="77777777" w:rsidTr="00C9281E">
        <w:trPr>
          <w:trHeight w:val="434"/>
        </w:trPr>
        <w:tc>
          <w:tcPr>
            <w:tcW w:w="596" w:type="dxa"/>
          </w:tcPr>
          <w:p w14:paraId="18ED0AC3" w14:textId="77777777" w:rsidR="00A20007" w:rsidRPr="004708A0" w:rsidRDefault="00A20007" w:rsidP="00A62419">
            <w:pPr>
              <w:keepNext/>
              <w:keepLines/>
              <w:numPr>
                <w:ilvl w:val="0"/>
                <w:numId w:val="20"/>
              </w:numPr>
              <w:jc w:val="both"/>
              <w:rPr>
                <w:rFonts w:ascii="Tahoma" w:hAnsi="Tahoma" w:cs="Tahoma"/>
              </w:rPr>
            </w:pPr>
          </w:p>
        </w:tc>
        <w:tc>
          <w:tcPr>
            <w:tcW w:w="2381" w:type="dxa"/>
          </w:tcPr>
          <w:p w14:paraId="58C28DB7" w14:textId="77777777" w:rsidR="00A20007" w:rsidRPr="004708A0" w:rsidRDefault="00A20007" w:rsidP="00A62419">
            <w:pPr>
              <w:keepNext/>
              <w:keepLines/>
              <w:jc w:val="both"/>
              <w:rPr>
                <w:rFonts w:ascii="Tahoma" w:hAnsi="Tahoma" w:cs="Tahoma"/>
              </w:rPr>
            </w:pPr>
          </w:p>
        </w:tc>
        <w:tc>
          <w:tcPr>
            <w:tcW w:w="2410" w:type="dxa"/>
          </w:tcPr>
          <w:p w14:paraId="3AC38C22" w14:textId="77777777" w:rsidR="00A20007" w:rsidRPr="004708A0" w:rsidRDefault="00A20007" w:rsidP="00A62419">
            <w:pPr>
              <w:keepNext/>
              <w:keepLines/>
              <w:jc w:val="both"/>
              <w:rPr>
                <w:rFonts w:ascii="Tahoma" w:hAnsi="Tahoma" w:cs="Tahoma"/>
              </w:rPr>
            </w:pPr>
          </w:p>
        </w:tc>
        <w:tc>
          <w:tcPr>
            <w:tcW w:w="1984" w:type="dxa"/>
          </w:tcPr>
          <w:p w14:paraId="7AE3C858" w14:textId="77777777" w:rsidR="00A20007" w:rsidRPr="004708A0" w:rsidRDefault="00A20007" w:rsidP="00A62419">
            <w:pPr>
              <w:keepNext/>
              <w:keepLines/>
              <w:jc w:val="both"/>
              <w:rPr>
                <w:rFonts w:ascii="Tahoma" w:hAnsi="Tahoma" w:cs="Tahoma"/>
              </w:rPr>
            </w:pPr>
          </w:p>
        </w:tc>
        <w:tc>
          <w:tcPr>
            <w:tcW w:w="1668" w:type="dxa"/>
          </w:tcPr>
          <w:p w14:paraId="0F89C990" w14:textId="77777777" w:rsidR="00A20007" w:rsidRPr="004708A0" w:rsidRDefault="00A20007" w:rsidP="00A62419">
            <w:pPr>
              <w:keepNext/>
              <w:keepLines/>
              <w:jc w:val="both"/>
              <w:rPr>
                <w:rFonts w:ascii="Tahoma" w:hAnsi="Tahoma" w:cs="Tahoma"/>
              </w:rPr>
            </w:pPr>
          </w:p>
        </w:tc>
      </w:tr>
      <w:tr w:rsidR="00A20007" w:rsidRPr="004708A0" w14:paraId="2250154A" w14:textId="77777777" w:rsidTr="00C9281E">
        <w:trPr>
          <w:trHeight w:val="434"/>
        </w:trPr>
        <w:tc>
          <w:tcPr>
            <w:tcW w:w="596" w:type="dxa"/>
          </w:tcPr>
          <w:p w14:paraId="72D91ABD" w14:textId="77777777" w:rsidR="00A20007" w:rsidRPr="004708A0" w:rsidRDefault="00A20007" w:rsidP="00A62419">
            <w:pPr>
              <w:keepNext/>
              <w:keepLines/>
              <w:numPr>
                <w:ilvl w:val="0"/>
                <w:numId w:val="20"/>
              </w:numPr>
              <w:jc w:val="both"/>
              <w:rPr>
                <w:rFonts w:ascii="Tahoma" w:hAnsi="Tahoma" w:cs="Tahoma"/>
              </w:rPr>
            </w:pPr>
          </w:p>
        </w:tc>
        <w:tc>
          <w:tcPr>
            <w:tcW w:w="2381" w:type="dxa"/>
          </w:tcPr>
          <w:p w14:paraId="0DE3BCEC" w14:textId="77777777" w:rsidR="00A20007" w:rsidRPr="004708A0" w:rsidRDefault="00A20007" w:rsidP="00A62419">
            <w:pPr>
              <w:keepNext/>
              <w:keepLines/>
              <w:jc w:val="both"/>
              <w:rPr>
                <w:rFonts w:ascii="Tahoma" w:hAnsi="Tahoma" w:cs="Tahoma"/>
              </w:rPr>
            </w:pPr>
          </w:p>
        </w:tc>
        <w:tc>
          <w:tcPr>
            <w:tcW w:w="2410" w:type="dxa"/>
          </w:tcPr>
          <w:p w14:paraId="74D371BD" w14:textId="77777777" w:rsidR="00A20007" w:rsidRPr="004708A0" w:rsidRDefault="00A20007" w:rsidP="00A62419">
            <w:pPr>
              <w:keepNext/>
              <w:keepLines/>
              <w:jc w:val="both"/>
              <w:rPr>
                <w:rFonts w:ascii="Tahoma" w:hAnsi="Tahoma" w:cs="Tahoma"/>
              </w:rPr>
            </w:pPr>
          </w:p>
        </w:tc>
        <w:tc>
          <w:tcPr>
            <w:tcW w:w="1984" w:type="dxa"/>
          </w:tcPr>
          <w:p w14:paraId="6EBF4EDA" w14:textId="77777777" w:rsidR="00A20007" w:rsidRPr="004708A0" w:rsidRDefault="00A20007" w:rsidP="00A62419">
            <w:pPr>
              <w:keepNext/>
              <w:keepLines/>
              <w:jc w:val="both"/>
              <w:rPr>
                <w:rFonts w:ascii="Tahoma" w:hAnsi="Tahoma" w:cs="Tahoma"/>
              </w:rPr>
            </w:pPr>
          </w:p>
        </w:tc>
        <w:tc>
          <w:tcPr>
            <w:tcW w:w="1668" w:type="dxa"/>
          </w:tcPr>
          <w:p w14:paraId="3C40F051" w14:textId="77777777" w:rsidR="00A20007" w:rsidRPr="004708A0" w:rsidRDefault="00A20007" w:rsidP="00A62419">
            <w:pPr>
              <w:keepNext/>
              <w:keepLines/>
              <w:jc w:val="both"/>
              <w:rPr>
                <w:rFonts w:ascii="Tahoma" w:hAnsi="Tahoma" w:cs="Tahoma"/>
              </w:rPr>
            </w:pPr>
          </w:p>
        </w:tc>
      </w:tr>
      <w:tr w:rsidR="00A20007" w:rsidRPr="004708A0" w14:paraId="081ED2AB" w14:textId="77777777" w:rsidTr="00C9281E">
        <w:trPr>
          <w:trHeight w:val="434"/>
        </w:trPr>
        <w:tc>
          <w:tcPr>
            <w:tcW w:w="596" w:type="dxa"/>
          </w:tcPr>
          <w:p w14:paraId="754D84C2" w14:textId="77777777" w:rsidR="00A20007" w:rsidRPr="004708A0" w:rsidRDefault="00A20007" w:rsidP="00A62419">
            <w:pPr>
              <w:keepNext/>
              <w:keepLines/>
              <w:ind w:left="360" w:hanging="278"/>
              <w:jc w:val="both"/>
              <w:rPr>
                <w:rFonts w:ascii="Tahoma" w:hAnsi="Tahoma" w:cs="Tahoma"/>
              </w:rPr>
            </w:pPr>
            <w:r>
              <w:rPr>
                <w:rFonts w:ascii="Tahoma" w:hAnsi="Tahoma" w:cs="Tahoma"/>
              </w:rPr>
              <w:t>…</w:t>
            </w:r>
          </w:p>
        </w:tc>
        <w:tc>
          <w:tcPr>
            <w:tcW w:w="2381" w:type="dxa"/>
          </w:tcPr>
          <w:p w14:paraId="39EAEE41" w14:textId="77777777" w:rsidR="00A20007" w:rsidRPr="004708A0" w:rsidRDefault="00A20007" w:rsidP="00A62419">
            <w:pPr>
              <w:keepNext/>
              <w:keepLines/>
              <w:jc w:val="both"/>
              <w:rPr>
                <w:rFonts w:ascii="Tahoma" w:hAnsi="Tahoma" w:cs="Tahoma"/>
              </w:rPr>
            </w:pPr>
          </w:p>
        </w:tc>
        <w:tc>
          <w:tcPr>
            <w:tcW w:w="2410" w:type="dxa"/>
          </w:tcPr>
          <w:p w14:paraId="04C2FD1F" w14:textId="77777777" w:rsidR="00A20007" w:rsidRPr="004708A0" w:rsidRDefault="00A20007" w:rsidP="00A62419">
            <w:pPr>
              <w:keepNext/>
              <w:keepLines/>
              <w:jc w:val="both"/>
              <w:rPr>
                <w:rFonts w:ascii="Tahoma" w:hAnsi="Tahoma" w:cs="Tahoma"/>
              </w:rPr>
            </w:pPr>
          </w:p>
        </w:tc>
        <w:tc>
          <w:tcPr>
            <w:tcW w:w="1984" w:type="dxa"/>
          </w:tcPr>
          <w:p w14:paraId="47754901" w14:textId="77777777" w:rsidR="00A20007" w:rsidRPr="004708A0" w:rsidRDefault="00A20007" w:rsidP="00A62419">
            <w:pPr>
              <w:keepNext/>
              <w:keepLines/>
              <w:jc w:val="both"/>
              <w:rPr>
                <w:rFonts w:ascii="Tahoma" w:hAnsi="Tahoma" w:cs="Tahoma"/>
              </w:rPr>
            </w:pPr>
          </w:p>
        </w:tc>
        <w:tc>
          <w:tcPr>
            <w:tcW w:w="1668" w:type="dxa"/>
          </w:tcPr>
          <w:p w14:paraId="797E94C9" w14:textId="77777777" w:rsidR="00A20007" w:rsidRPr="004708A0" w:rsidRDefault="00A20007" w:rsidP="00A62419">
            <w:pPr>
              <w:keepNext/>
              <w:keepLines/>
              <w:jc w:val="both"/>
              <w:rPr>
                <w:rFonts w:ascii="Tahoma" w:hAnsi="Tahoma" w:cs="Tahoma"/>
              </w:rPr>
            </w:pPr>
          </w:p>
        </w:tc>
      </w:tr>
    </w:tbl>
    <w:p w14:paraId="2184901D" w14:textId="77777777" w:rsidR="00A20007" w:rsidRDefault="00A20007" w:rsidP="00A62419">
      <w:pPr>
        <w:keepNext/>
        <w:keepLines/>
        <w:jc w:val="both"/>
        <w:rPr>
          <w:rFonts w:ascii="Tahoma" w:hAnsi="Tahoma" w:cs="Tahoma"/>
          <w:b/>
        </w:rPr>
      </w:pPr>
    </w:p>
    <w:p w14:paraId="75995F88" w14:textId="77777777" w:rsidR="00A20007" w:rsidRPr="00C8579C" w:rsidRDefault="00A20007" w:rsidP="00A62419">
      <w:pPr>
        <w:keepNext/>
        <w:keepLines/>
        <w:jc w:val="both"/>
        <w:rPr>
          <w:rFonts w:ascii="Tahoma" w:hAnsi="Tahoma" w:cs="Tahoma"/>
          <w:bCs/>
          <w:i/>
          <w:noProof/>
          <w:sz w:val="18"/>
          <w:szCs w:val="18"/>
        </w:rPr>
      </w:pPr>
    </w:p>
    <w:p w14:paraId="17F2CAB0" w14:textId="77777777" w:rsidR="00A20007" w:rsidRPr="00C8579C" w:rsidRDefault="00A20007" w:rsidP="00A62419">
      <w:pPr>
        <w:keepNext/>
        <w:keepLines/>
        <w:jc w:val="both"/>
        <w:rPr>
          <w:rFonts w:ascii="Tahoma" w:hAnsi="Tahoma" w:cs="Tahoma"/>
          <w:bCs/>
          <w:i/>
          <w:noProof/>
          <w:sz w:val="18"/>
          <w:szCs w:val="18"/>
        </w:rPr>
      </w:pPr>
    </w:p>
    <w:p w14:paraId="5856732A" w14:textId="77777777" w:rsidR="00A20007" w:rsidRPr="00C8579C" w:rsidRDefault="00A20007" w:rsidP="00A62419">
      <w:pPr>
        <w:keepNext/>
        <w:keepLines/>
        <w:jc w:val="both"/>
        <w:rPr>
          <w:rFonts w:ascii="Tahoma" w:hAnsi="Tahoma" w:cs="Tahoma"/>
          <w:bCs/>
          <w:i/>
          <w:noProof/>
          <w:sz w:val="18"/>
          <w:szCs w:val="18"/>
        </w:rPr>
      </w:pPr>
    </w:p>
    <w:p w14:paraId="078CF910" w14:textId="77777777" w:rsidR="00A20007" w:rsidRPr="00C8579C" w:rsidRDefault="00A20007" w:rsidP="00A62419">
      <w:pPr>
        <w:keepNext/>
        <w:keepLines/>
        <w:jc w:val="both"/>
        <w:rPr>
          <w:rFonts w:ascii="Tahoma" w:hAnsi="Tahoma" w:cs="Tahoma"/>
          <w:bCs/>
          <w:i/>
          <w:noProof/>
          <w:sz w:val="18"/>
          <w:szCs w:val="18"/>
        </w:rPr>
      </w:pPr>
    </w:p>
    <w:p w14:paraId="463B9661" w14:textId="77777777" w:rsidR="00A20007" w:rsidRPr="00C8579C" w:rsidRDefault="00A20007" w:rsidP="00A62419">
      <w:pPr>
        <w:keepNext/>
        <w:keepLines/>
        <w:jc w:val="both"/>
        <w:rPr>
          <w:rFonts w:ascii="Tahoma" w:hAnsi="Tahoma" w:cs="Tahoma"/>
          <w:bCs/>
          <w:i/>
          <w:noProof/>
          <w:sz w:val="18"/>
          <w:szCs w:val="18"/>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A20007" w:rsidRPr="00C8579C" w14:paraId="18B3AB4D" w14:textId="77777777" w:rsidTr="00A20007">
        <w:trPr>
          <w:trHeight w:val="235"/>
        </w:trPr>
        <w:tc>
          <w:tcPr>
            <w:tcW w:w="3402" w:type="dxa"/>
            <w:tcBorders>
              <w:bottom w:val="single" w:sz="4" w:space="0" w:color="auto"/>
            </w:tcBorders>
          </w:tcPr>
          <w:p w14:paraId="7704F096" w14:textId="77777777" w:rsidR="00A20007" w:rsidRPr="00C8579C" w:rsidRDefault="00A20007" w:rsidP="00A62419">
            <w:pPr>
              <w:keepNext/>
              <w:keepLines/>
              <w:jc w:val="both"/>
              <w:rPr>
                <w:rFonts w:ascii="Tahoma" w:hAnsi="Tahoma" w:cs="Tahoma"/>
                <w:snapToGrid w:val="0"/>
                <w:color w:val="000000"/>
              </w:rPr>
            </w:pPr>
          </w:p>
        </w:tc>
        <w:tc>
          <w:tcPr>
            <w:tcW w:w="2552" w:type="dxa"/>
          </w:tcPr>
          <w:p w14:paraId="138E932C" w14:textId="77777777" w:rsidR="00A20007" w:rsidRPr="00C8579C" w:rsidRDefault="00A20007" w:rsidP="00A62419">
            <w:pPr>
              <w:keepNext/>
              <w:keepLines/>
              <w:jc w:val="center"/>
              <w:rPr>
                <w:rFonts w:ascii="Tahoma" w:hAnsi="Tahoma" w:cs="Tahoma"/>
                <w:snapToGrid w:val="0"/>
                <w:color w:val="000000"/>
              </w:rPr>
            </w:pPr>
          </w:p>
        </w:tc>
        <w:tc>
          <w:tcPr>
            <w:tcW w:w="3118" w:type="dxa"/>
            <w:tcBorders>
              <w:bottom w:val="single" w:sz="4" w:space="0" w:color="auto"/>
            </w:tcBorders>
          </w:tcPr>
          <w:p w14:paraId="5FB0A904" w14:textId="77777777" w:rsidR="00A20007" w:rsidRPr="00C8579C" w:rsidRDefault="00A20007" w:rsidP="00A62419">
            <w:pPr>
              <w:keepNext/>
              <w:keepLines/>
              <w:tabs>
                <w:tab w:val="left" w:pos="567"/>
                <w:tab w:val="num" w:pos="851"/>
                <w:tab w:val="left" w:pos="993"/>
              </w:tabs>
              <w:jc w:val="both"/>
              <w:rPr>
                <w:rFonts w:ascii="Tahoma" w:hAnsi="Tahoma" w:cs="Tahoma"/>
                <w:snapToGrid w:val="0"/>
                <w:color w:val="000000"/>
              </w:rPr>
            </w:pPr>
          </w:p>
          <w:p w14:paraId="1750FAD6" w14:textId="77777777" w:rsidR="00A20007" w:rsidRPr="00C8579C" w:rsidRDefault="00A20007" w:rsidP="00A62419">
            <w:pPr>
              <w:keepNext/>
              <w:keepLines/>
              <w:tabs>
                <w:tab w:val="left" w:pos="567"/>
                <w:tab w:val="num" w:pos="851"/>
                <w:tab w:val="left" w:pos="993"/>
              </w:tabs>
              <w:jc w:val="both"/>
              <w:rPr>
                <w:rFonts w:ascii="Tahoma" w:hAnsi="Tahoma" w:cs="Tahoma"/>
                <w:snapToGrid w:val="0"/>
                <w:color w:val="000000"/>
              </w:rPr>
            </w:pPr>
          </w:p>
        </w:tc>
      </w:tr>
      <w:tr w:rsidR="00A20007" w:rsidRPr="00C8579C" w14:paraId="402BC24F" w14:textId="77777777" w:rsidTr="00A20007">
        <w:trPr>
          <w:trHeight w:val="235"/>
        </w:trPr>
        <w:tc>
          <w:tcPr>
            <w:tcW w:w="3402" w:type="dxa"/>
            <w:tcBorders>
              <w:top w:val="single" w:sz="4" w:space="0" w:color="auto"/>
            </w:tcBorders>
          </w:tcPr>
          <w:p w14:paraId="3FBF6E5B" w14:textId="77777777" w:rsidR="00A20007" w:rsidRPr="00C8579C" w:rsidRDefault="00A20007" w:rsidP="00A62419">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2DF97A8B" w14:textId="77777777" w:rsidR="00A20007" w:rsidRPr="00C8579C" w:rsidRDefault="00A20007" w:rsidP="00A62419">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118" w:type="dxa"/>
            <w:tcBorders>
              <w:top w:val="single" w:sz="4" w:space="0" w:color="auto"/>
            </w:tcBorders>
          </w:tcPr>
          <w:p w14:paraId="56DEE609" w14:textId="77777777" w:rsidR="00A20007" w:rsidRPr="00C8579C" w:rsidRDefault="00A20007" w:rsidP="00A62419">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podpis ponudnika)</w:t>
            </w:r>
          </w:p>
        </w:tc>
      </w:tr>
    </w:tbl>
    <w:p w14:paraId="69CA1EC6" w14:textId="77777777" w:rsidR="00B976DC" w:rsidRPr="00C8579C" w:rsidRDefault="00B976DC" w:rsidP="00A62419">
      <w:pPr>
        <w:keepNext/>
        <w:keepLines/>
        <w:jc w:val="both"/>
        <w:rPr>
          <w:rFonts w:ascii="Tahoma" w:hAnsi="Tahoma" w:cs="Tahoma"/>
          <w:bCs/>
          <w:i/>
          <w:noProof/>
          <w:sz w:val="18"/>
          <w:szCs w:val="18"/>
        </w:rPr>
      </w:pPr>
    </w:p>
    <w:p w14:paraId="0A0B761D" w14:textId="77777777" w:rsidR="00196FCE" w:rsidRPr="00C8579C" w:rsidRDefault="00196FCE" w:rsidP="00A62419">
      <w:pPr>
        <w:keepNext/>
        <w:keepLines/>
        <w:jc w:val="both"/>
        <w:rPr>
          <w:rFonts w:ascii="Tahoma" w:hAnsi="Tahoma" w:cs="Tahoma"/>
          <w:bCs/>
          <w:i/>
          <w:noProof/>
          <w:sz w:val="18"/>
          <w:szCs w:val="18"/>
        </w:rPr>
      </w:pPr>
    </w:p>
    <w:p w14:paraId="74BEE463" w14:textId="77777777" w:rsidR="00DD5BD9" w:rsidRPr="00C8579C" w:rsidRDefault="00DD5BD9" w:rsidP="00A62419">
      <w:pPr>
        <w:keepNext/>
        <w:keepLines/>
        <w:rPr>
          <w:rFonts w:ascii="Tahoma" w:hAnsi="Tahoma" w:cs="Tahoma"/>
          <w:bCs/>
          <w:i/>
          <w:noProof/>
          <w:sz w:val="18"/>
          <w:szCs w:val="18"/>
        </w:rPr>
      </w:pPr>
    </w:p>
    <w:p w14:paraId="5A4CB076" w14:textId="2B23B29F" w:rsidR="00EA5CBB" w:rsidRDefault="00EA5CBB" w:rsidP="00A62419">
      <w:pPr>
        <w:keepNext/>
        <w:keepLines/>
        <w:jc w:val="both"/>
        <w:rPr>
          <w:rFonts w:ascii="Tahoma" w:hAnsi="Tahoma" w:cs="Tahoma"/>
        </w:rPr>
      </w:pPr>
      <w:r w:rsidRPr="005B6609">
        <w:rPr>
          <w:rFonts w:ascii="Tahoma" w:hAnsi="Tahoma" w:cs="Tahoma"/>
          <w:b/>
        </w:rPr>
        <w:t>Navodilo</w:t>
      </w:r>
      <w:r w:rsidRPr="005B6609">
        <w:rPr>
          <w:rFonts w:ascii="Tahoma" w:hAnsi="Tahoma" w:cs="Tahoma"/>
        </w:rPr>
        <w:t>: Ponudnik za to stranjo priloži dokazila v skladu s tč. 3.2.</w:t>
      </w:r>
      <w:r w:rsidR="004450B1">
        <w:rPr>
          <w:rFonts w:ascii="Tahoma" w:hAnsi="Tahoma" w:cs="Tahoma"/>
        </w:rPr>
        <w:t>3</w:t>
      </w:r>
      <w:r>
        <w:rPr>
          <w:rFonts w:ascii="Tahoma" w:hAnsi="Tahoma" w:cs="Tahoma"/>
        </w:rPr>
        <w:t>.</w:t>
      </w:r>
      <w:r w:rsidRPr="005B6609">
        <w:rPr>
          <w:rFonts w:ascii="Tahoma" w:hAnsi="Tahoma" w:cs="Tahoma"/>
        </w:rPr>
        <w:t xml:space="preserve"> te razpisne dokumentacije.</w:t>
      </w:r>
    </w:p>
    <w:p w14:paraId="4B1A7A81" w14:textId="77777777" w:rsidR="007B20F4" w:rsidRDefault="006927C4" w:rsidP="00A62419">
      <w:pPr>
        <w:keepNext/>
        <w:keepLines/>
        <w:rPr>
          <w:rFonts w:ascii="Tahoma" w:hAnsi="Tahoma" w:cs="Tahoma"/>
          <w:bCs/>
          <w:i/>
          <w:noProof/>
          <w:sz w:val="18"/>
          <w:szCs w:val="18"/>
        </w:rPr>
      </w:pPr>
      <w:r w:rsidRPr="00C8579C">
        <w:rPr>
          <w:rFonts w:ascii="Tahoma" w:hAnsi="Tahoma" w:cs="Tahoma"/>
          <w:bCs/>
          <w:i/>
          <w:noProof/>
          <w:sz w:val="18"/>
          <w:szCs w:val="18"/>
        </w:rPr>
        <w:br w:type="page"/>
      </w: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01215F" w:rsidRPr="0001215F" w14:paraId="673CB9D8" w14:textId="77777777" w:rsidTr="00486DA6">
        <w:tc>
          <w:tcPr>
            <w:tcW w:w="643" w:type="dxa"/>
            <w:tcBorders>
              <w:right w:val="nil"/>
            </w:tcBorders>
          </w:tcPr>
          <w:p w14:paraId="3B99E82E" w14:textId="77777777" w:rsidR="0001215F" w:rsidRPr="0001215F" w:rsidRDefault="0001215F" w:rsidP="00486DA6">
            <w:pPr>
              <w:keepNext/>
              <w:keepLines/>
              <w:jc w:val="both"/>
              <w:rPr>
                <w:rFonts w:ascii="Tahoma" w:hAnsi="Tahoma" w:cs="Tahoma"/>
              </w:rPr>
            </w:pPr>
            <w:r w:rsidRPr="0001215F">
              <w:lastRenderedPageBreak/>
              <w:br w:type="page"/>
            </w:r>
            <w:r w:rsidRPr="0001215F">
              <w:br w:type="page"/>
            </w:r>
            <w:r w:rsidRPr="0001215F">
              <w:br w:type="page"/>
            </w:r>
            <w:r w:rsidRPr="0001215F">
              <w:br w:type="page"/>
            </w:r>
            <w:r w:rsidRPr="0001215F">
              <w:rPr>
                <w:rFonts w:ascii="Tahoma" w:hAnsi="Tahoma" w:cs="Tahoma"/>
              </w:rPr>
              <w:br w:type="page"/>
            </w:r>
            <w:r w:rsidRPr="0001215F">
              <w:rPr>
                <w:rFonts w:ascii="Tahoma" w:hAnsi="Tahoma" w:cs="Tahoma"/>
                <w:b/>
              </w:rPr>
              <w:br w:type="page"/>
            </w:r>
            <w:r w:rsidRPr="0001215F">
              <w:rPr>
                <w:rFonts w:ascii="Tahoma" w:hAnsi="Tahoma" w:cs="Tahoma"/>
              </w:rPr>
              <w:br w:type="page"/>
            </w:r>
          </w:p>
        </w:tc>
        <w:tc>
          <w:tcPr>
            <w:tcW w:w="7295" w:type="dxa"/>
            <w:tcBorders>
              <w:left w:val="nil"/>
              <w:right w:val="single" w:sz="4" w:space="0" w:color="auto"/>
            </w:tcBorders>
            <w:vAlign w:val="bottom"/>
          </w:tcPr>
          <w:p w14:paraId="1A6D0E7F" w14:textId="7299E1B4" w:rsidR="0001215F" w:rsidRPr="0001215F" w:rsidRDefault="0001215F" w:rsidP="00486DA6">
            <w:pPr>
              <w:keepNext/>
              <w:keepLines/>
              <w:rPr>
                <w:rFonts w:ascii="Tahoma" w:hAnsi="Tahoma" w:cs="Tahoma"/>
              </w:rPr>
            </w:pPr>
            <w:r>
              <w:rPr>
                <w:rFonts w:ascii="Tahoma" w:hAnsi="Tahoma" w:cs="Tahoma"/>
              </w:rPr>
              <w:t>TEHNIČNA SPOSOBNOST – IZJAVA PONUDNIKA</w:t>
            </w:r>
          </w:p>
        </w:tc>
        <w:tc>
          <w:tcPr>
            <w:tcW w:w="851" w:type="dxa"/>
            <w:tcBorders>
              <w:top w:val="single" w:sz="4" w:space="0" w:color="auto"/>
              <w:left w:val="single" w:sz="4" w:space="0" w:color="auto"/>
              <w:bottom w:val="single" w:sz="4" w:space="0" w:color="auto"/>
              <w:right w:val="nil"/>
            </w:tcBorders>
          </w:tcPr>
          <w:p w14:paraId="64D1D32F" w14:textId="77777777" w:rsidR="0001215F" w:rsidRPr="0001215F" w:rsidRDefault="0001215F" w:rsidP="00486DA6">
            <w:pPr>
              <w:keepNext/>
              <w:keepLines/>
              <w:ind w:left="-74" w:right="-207"/>
              <w:jc w:val="both"/>
              <w:rPr>
                <w:rFonts w:ascii="Tahoma" w:hAnsi="Tahoma" w:cs="Tahoma"/>
                <w:b/>
                <w:iCs/>
              </w:rPr>
            </w:pPr>
            <w:r w:rsidRPr="0001215F">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609FA2FD" w14:textId="410FE9EB" w:rsidR="0001215F" w:rsidRPr="0001215F" w:rsidRDefault="0001215F" w:rsidP="00486DA6">
            <w:pPr>
              <w:keepNext/>
              <w:keepLines/>
              <w:ind w:right="-62"/>
              <w:jc w:val="both"/>
              <w:rPr>
                <w:rFonts w:ascii="Tahoma" w:hAnsi="Tahoma" w:cs="Tahoma"/>
                <w:b/>
                <w:iCs/>
              </w:rPr>
            </w:pPr>
            <w:r w:rsidRPr="0001215F">
              <w:rPr>
                <w:rFonts w:ascii="Tahoma" w:hAnsi="Tahoma" w:cs="Tahoma"/>
                <w:b/>
                <w:iCs/>
              </w:rPr>
              <w:t xml:space="preserve"> </w:t>
            </w:r>
            <w:r>
              <w:rPr>
                <w:rFonts w:ascii="Tahoma" w:hAnsi="Tahoma" w:cs="Tahoma"/>
                <w:b/>
                <w:iCs/>
              </w:rPr>
              <w:t>7</w:t>
            </w:r>
            <w:r w:rsidRPr="0001215F">
              <w:rPr>
                <w:rFonts w:ascii="Tahoma" w:hAnsi="Tahoma" w:cs="Tahoma"/>
                <w:b/>
                <w:iCs/>
              </w:rPr>
              <w:t>/</w:t>
            </w:r>
            <w:r>
              <w:rPr>
                <w:rFonts w:ascii="Tahoma" w:hAnsi="Tahoma" w:cs="Tahoma"/>
                <w:b/>
                <w:iCs/>
              </w:rPr>
              <w:t>a</w:t>
            </w:r>
            <w:r w:rsidRPr="0001215F">
              <w:rPr>
                <w:rFonts w:ascii="Tahoma" w:hAnsi="Tahoma" w:cs="Tahoma"/>
                <w:b/>
                <w:iCs/>
              </w:rPr>
              <w:t xml:space="preserve">  </w:t>
            </w:r>
          </w:p>
        </w:tc>
      </w:tr>
    </w:tbl>
    <w:p w14:paraId="6F6D552E" w14:textId="4E1E9ED8" w:rsidR="0001215F" w:rsidRDefault="0001215F" w:rsidP="00AB3494">
      <w:pPr>
        <w:keepNext/>
        <w:keepLines/>
        <w:jc w:val="both"/>
        <w:rPr>
          <w:rFonts w:ascii="Tahoma" w:hAnsi="Tahoma" w:cs="Tahoma"/>
          <w:bCs/>
          <w:i/>
          <w:noProof/>
          <w:sz w:val="18"/>
          <w:szCs w:val="18"/>
        </w:rPr>
      </w:pPr>
    </w:p>
    <w:p w14:paraId="74B6B1A8" w14:textId="77777777" w:rsidR="0001215F" w:rsidRPr="0001215F" w:rsidRDefault="0001215F" w:rsidP="0001215F">
      <w:pPr>
        <w:keepNext/>
        <w:keepLines/>
        <w:tabs>
          <w:tab w:val="left" w:pos="567"/>
          <w:tab w:val="num" w:pos="851"/>
          <w:tab w:val="left" w:pos="993"/>
        </w:tabs>
        <w:jc w:val="both"/>
        <w:rPr>
          <w:rFonts w:ascii="Tahoma" w:hAnsi="Tahoma" w:cs="Tahoma"/>
        </w:rPr>
      </w:pPr>
    </w:p>
    <w:p w14:paraId="1FCA6E9F" w14:textId="1188047D" w:rsidR="0001215F" w:rsidRPr="0001215F" w:rsidRDefault="0001215F" w:rsidP="0001215F">
      <w:pPr>
        <w:keepNext/>
        <w:keepLines/>
        <w:tabs>
          <w:tab w:val="left" w:pos="567"/>
          <w:tab w:val="num" w:pos="851"/>
          <w:tab w:val="left" w:pos="993"/>
        </w:tabs>
        <w:spacing w:after="240"/>
        <w:jc w:val="both"/>
        <w:rPr>
          <w:rFonts w:ascii="Tahoma" w:hAnsi="Tahoma" w:cs="Tahoma"/>
        </w:rPr>
      </w:pPr>
      <w:bookmarkStart w:id="20" w:name="_Hlk184194397"/>
      <w:r w:rsidRPr="0001215F">
        <w:rPr>
          <w:rFonts w:ascii="Tahoma" w:hAnsi="Tahoma" w:cs="Tahoma"/>
          <w:b/>
          <w:noProof/>
          <w:sz w:val="18"/>
          <w:szCs w:val="18"/>
        </w:rPr>
        <mc:AlternateContent>
          <mc:Choice Requires="wps">
            <w:drawing>
              <wp:anchor distT="0" distB="0" distL="114300" distR="114300" simplePos="0" relativeHeight="251672576" behindDoc="0" locked="0" layoutInCell="1" allowOverlap="1" wp14:anchorId="0DEDD77E" wp14:editId="7870AC0D">
                <wp:simplePos x="0" y="0"/>
                <wp:positionH relativeFrom="column">
                  <wp:posOffset>1270</wp:posOffset>
                </wp:positionH>
                <wp:positionV relativeFrom="paragraph">
                  <wp:posOffset>-3175</wp:posOffset>
                </wp:positionV>
                <wp:extent cx="270510" cy="213995"/>
                <wp:effectExtent l="0" t="0" r="15240" b="14605"/>
                <wp:wrapSquare wrapText="bothSides"/>
                <wp:docPr id="28" name="Pravokotnik 28"/>
                <wp:cNvGraphicFramePr/>
                <a:graphic xmlns:a="http://schemas.openxmlformats.org/drawingml/2006/main">
                  <a:graphicData uri="http://schemas.microsoft.com/office/word/2010/wordprocessingShape">
                    <wps:wsp>
                      <wps:cNvSpPr/>
                      <wps:spPr>
                        <a:xfrm>
                          <a:off x="0" y="0"/>
                          <a:ext cx="270510" cy="213995"/>
                        </a:xfrm>
                        <a:prstGeom prst="rect">
                          <a:avLst/>
                        </a:prstGeom>
                        <a:noFill/>
                        <a:ln w="12700" cap="flat" cmpd="sng" algn="ctr">
                          <a:solidFill>
                            <a:sysClr val="windowText" lastClr="000000"/>
                          </a:solidFill>
                          <a:prstDash val="solid"/>
                        </a:ln>
                        <a:effectLst/>
                      </wps:spPr>
                      <wps:txbx>
                        <w:txbxContent>
                          <w:p w14:paraId="4FEF7A18" w14:textId="77777777" w:rsidR="0001215F" w:rsidRPr="007A6555" w:rsidRDefault="0001215F" w:rsidP="0001215F">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0DEDD77E" id="Pravokotnik 28" o:spid="_x0000_s1034" style="position:absolute;left:0;text-align:left;margin-left:.1pt;margin-top:-.25pt;width:21.3pt;height:16.8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" filled="f" strokecolor="windowText" strokeweight="1pt">
                <v:textbox inset="1mm,0,0,0">
                  <w:txbxContent>
                    <w:p w14:paraId="4FEF7A18" w14:textId="77777777" w:rsidR="0001215F" w:rsidRPr="007A6555" w:rsidRDefault="0001215F" w:rsidP="0001215F">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v:textbox>
                <w10:wrap type="square"/>
              </v:rect>
            </w:pict>
          </mc:Fallback>
        </mc:AlternateContent>
      </w:r>
      <w:r>
        <w:rPr>
          <w:rFonts w:ascii="Tahoma" w:hAnsi="Tahoma" w:cs="Tahoma"/>
        </w:rPr>
        <w:t>Ponudnik __________________________________________________________________</w:t>
      </w:r>
      <w:r w:rsidR="00884B88">
        <w:rPr>
          <w:rFonts w:ascii="Tahoma" w:hAnsi="Tahoma" w:cs="Tahoma"/>
        </w:rPr>
        <w:t>____</w:t>
      </w:r>
    </w:p>
    <w:p w14:paraId="34029584" w14:textId="2CB8B47D" w:rsidR="0001215F" w:rsidRPr="0001215F" w:rsidRDefault="0001215F" w:rsidP="0001215F">
      <w:pPr>
        <w:keepNext/>
        <w:keepLines/>
        <w:tabs>
          <w:tab w:val="left" w:pos="567"/>
          <w:tab w:val="num" w:pos="851"/>
          <w:tab w:val="left" w:pos="993"/>
        </w:tabs>
        <w:jc w:val="both"/>
        <w:rPr>
          <w:rFonts w:ascii="Tahoma" w:hAnsi="Tahoma" w:cs="Tahoma"/>
        </w:rPr>
      </w:pPr>
      <w:r w:rsidRPr="0001215F">
        <w:rPr>
          <w:rFonts w:ascii="Tahoma" w:hAnsi="Tahoma" w:cs="Tahoma"/>
          <w:b/>
          <w:noProof/>
          <w:sz w:val="18"/>
          <w:szCs w:val="18"/>
        </w:rPr>
        <mc:AlternateContent>
          <mc:Choice Requires="wps">
            <w:drawing>
              <wp:anchor distT="0" distB="0" distL="114300" distR="114300" simplePos="0" relativeHeight="251671552" behindDoc="0" locked="0" layoutInCell="1" allowOverlap="1" wp14:anchorId="1585602B" wp14:editId="38C70566">
                <wp:simplePos x="0" y="0"/>
                <wp:positionH relativeFrom="column">
                  <wp:posOffset>1270</wp:posOffset>
                </wp:positionH>
                <wp:positionV relativeFrom="paragraph">
                  <wp:posOffset>-1270</wp:posOffset>
                </wp:positionV>
                <wp:extent cx="260985" cy="205105"/>
                <wp:effectExtent l="0" t="0" r="24765" b="23495"/>
                <wp:wrapSquare wrapText="bothSides"/>
                <wp:docPr id="29" name="Pravokotnik 29"/>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7AEC07E8" w14:textId="77777777" w:rsidR="0001215F" w:rsidRPr="007A6555" w:rsidRDefault="0001215F" w:rsidP="0001215F">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1585602B" id="Pravokotnik 29" o:spid="_x0000_s1035" style="position:absolute;left:0;text-align:left;margin-left:.1pt;margin-top:-.1pt;width:20.55pt;height:16.1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" filled="f" strokecolor="windowText" strokeweight="1pt">
                <v:textbox inset="1mm,0,0,0">
                  <w:txbxContent>
                    <w:p w14:paraId="7AEC07E8" w14:textId="77777777" w:rsidR="0001215F" w:rsidRPr="007A6555" w:rsidRDefault="0001215F" w:rsidP="0001215F">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Pr>
          <w:rFonts w:ascii="Tahoma" w:hAnsi="Tahoma" w:cs="Tahoma"/>
        </w:rPr>
        <w:t>Partner ____________________________________________________________________</w:t>
      </w:r>
      <w:r w:rsidR="00884B88">
        <w:rPr>
          <w:rFonts w:ascii="Tahoma" w:hAnsi="Tahoma" w:cs="Tahoma"/>
        </w:rPr>
        <w:t>____</w:t>
      </w:r>
    </w:p>
    <w:p w14:paraId="622EB4EE" w14:textId="77777777" w:rsidR="0001215F" w:rsidRPr="0001215F" w:rsidRDefault="0001215F" w:rsidP="0001215F">
      <w:pPr>
        <w:keepNext/>
        <w:keepLines/>
        <w:tabs>
          <w:tab w:val="left" w:pos="567"/>
          <w:tab w:val="num" w:pos="851"/>
          <w:tab w:val="left" w:pos="993"/>
        </w:tabs>
        <w:jc w:val="both"/>
        <w:rPr>
          <w:rFonts w:ascii="Tahoma" w:hAnsi="Tahoma" w:cs="Tahoma"/>
        </w:rPr>
      </w:pPr>
    </w:p>
    <w:p w14:paraId="34DFEF58" w14:textId="43B6CA0B" w:rsidR="0001215F" w:rsidRPr="0001215F" w:rsidRDefault="0001215F" w:rsidP="0001215F">
      <w:pPr>
        <w:keepNext/>
        <w:keepLines/>
        <w:tabs>
          <w:tab w:val="left" w:pos="567"/>
          <w:tab w:val="num" w:pos="851"/>
          <w:tab w:val="left" w:pos="993"/>
        </w:tabs>
        <w:jc w:val="both"/>
        <w:rPr>
          <w:rFonts w:ascii="Tahoma" w:hAnsi="Tahoma" w:cs="Tahoma"/>
        </w:rPr>
      </w:pPr>
      <w:r w:rsidRPr="0001215F">
        <w:rPr>
          <w:rFonts w:ascii="Tahoma" w:hAnsi="Tahoma" w:cs="Tahoma"/>
          <w:b/>
          <w:noProof/>
          <w:sz w:val="18"/>
          <w:szCs w:val="18"/>
        </w:rPr>
        <mc:AlternateContent>
          <mc:Choice Requires="wps">
            <w:drawing>
              <wp:anchor distT="0" distB="0" distL="114300" distR="114300" simplePos="0" relativeHeight="251673600" behindDoc="1" locked="0" layoutInCell="1" allowOverlap="1" wp14:anchorId="4626E13D" wp14:editId="5C9BAA10">
                <wp:simplePos x="0" y="0"/>
                <wp:positionH relativeFrom="column">
                  <wp:posOffset>1270</wp:posOffset>
                </wp:positionH>
                <wp:positionV relativeFrom="paragraph">
                  <wp:posOffset>-1270</wp:posOffset>
                </wp:positionV>
                <wp:extent cx="260985" cy="205105"/>
                <wp:effectExtent l="0" t="0" r="24765" b="23495"/>
                <wp:wrapSquare wrapText="bothSides"/>
                <wp:docPr id="30" name="Pravokotnik 30"/>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0E36AF02" w14:textId="77777777" w:rsidR="0001215F" w:rsidRPr="007A6555" w:rsidRDefault="0001215F" w:rsidP="0001215F">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4626E13D" id="Pravokotnik 30" o:spid="_x0000_s1036" style="position:absolute;left:0;text-align:left;margin-left:.1pt;margin-top:-.1pt;width:20.55pt;height:16.15pt;z-index:-251642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" filled="f" strokecolor="windowText" strokeweight="1pt">
                <v:textbox inset="1mm,0,0,0">
                  <w:txbxContent>
                    <w:p w14:paraId="0E36AF02" w14:textId="77777777" w:rsidR="0001215F" w:rsidRPr="007A6555" w:rsidRDefault="0001215F" w:rsidP="0001215F">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00884B88">
        <w:rPr>
          <w:rFonts w:ascii="Tahoma" w:hAnsi="Tahoma" w:cs="Tahoma"/>
        </w:rPr>
        <w:t>Podizvajalec ____________________________________________________________________</w:t>
      </w:r>
    </w:p>
    <w:bookmarkEnd w:id="20"/>
    <w:p w14:paraId="3AD740D0" w14:textId="6EDE471F" w:rsidR="0001215F" w:rsidRDefault="0001215F" w:rsidP="00AB3494">
      <w:pPr>
        <w:keepNext/>
        <w:keepLines/>
        <w:jc w:val="both"/>
        <w:rPr>
          <w:rFonts w:ascii="Tahoma" w:hAnsi="Tahoma" w:cs="Tahoma"/>
          <w:bCs/>
          <w:i/>
          <w:noProof/>
          <w:sz w:val="18"/>
          <w:szCs w:val="18"/>
        </w:rPr>
      </w:pPr>
    </w:p>
    <w:p w14:paraId="03E6EE72" w14:textId="77777777" w:rsidR="009A6D57" w:rsidRPr="00884B88" w:rsidRDefault="009A6D57" w:rsidP="00884B88">
      <w:pPr>
        <w:keepNext/>
        <w:keepLines/>
        <w:jc w:val="both"/>
        <w:rPr>
          <w:rFonts w:ascii="Tahoma" w:hAnsi="Tahoma" w:cs="Tahoma"/>
          <w:bCs/>
          <w:noProof/>
        </w:rPr>
      </w:pPr>
      <w:r w:rsidRPr="00884B88">
        <w:rPr>
          <w:rFonts w:ascii="Tahoma" w:hAnsi="Tahoma" w:cs="Tahoma"/>
          <w:bCs/>
          <w:noProof/>
        </w:rPr>
        <w:t>(</w:t>
      </w:r>
      <w:r w:rsidRPr="00884B88">
        <w:rPr>
          <w:rFonts w:ascii="Tahoma" w:hAnsi="Tahoma" w:cs="Tahoma"/>
          <w:bCs/>
          <w:i/>
          <w:noProof/>
        </w:rPr>
        <w:t>ustrezno označi in izpolni</w:t>
      </w:r>
      <w:r w:rsidRPr="00884B88">
        <w:rPr>
          <w:rFonts w:ascii="Tahoma" w:hAnsi="Tahoma" w:cs="Tahoma"/>
          <w:bCs/>
          <w:noProof/>
        </w:rPr>
        <w:t>)</w:t>
      </w:r>
    </w:p>
    <w:p w14:paraId="4D5632D4" w14:textId="77777777" w:rsidR="009A6D57" w:rsidRDefault="009A6D57" w:rsidP="00AB3494">
      <w:pPr>
        <w:keepNext/>
        <w:keepLines/>
        <w:jc w:val="both"/>
        <w:rPr>
          <w:rFonts w:ascii="Tahoma" w:hAnsi="Tahoma" w:cs="Tahoma"/>
          <w:bCs/>
          <w:i/>
          <w:noProof/>
          <w:sz w:val="18"/>
          <w:szCs w:val="18"/>
        </w:rPr>
      </w:pPr>
    </w:p>
    <w:p w14:paraId="7EE8C2D1" w14:textId="77777777" w:rsidR="009A6D57" w:rsidRDefault="009A6D57" w:rsidP="00AB3494">
      <w:pPr>
        <w:keepNext/>
        <w:keepLines/>
        <w:jc w:val="center"/>
        <w:rPr>
          <w:rFonts w:ascii="Tahoma" w:hAnsi="Tahoma" w:cs="Tahoma"/>
          <w:bCs/>
          <w:i/>
          <w:noProof/>
          <w:sz w:val="18"/>
          <w:szCs w:val="18"/>
        </w:rPr>
      </w:pPr>
      <w:r w:rsidRPr="00F11071">
        <w:rPr>
          <w:rFonts w:ascii="Tahoma" w:hAnsi="Tahoma" w:cs="Tahoma"/>
          <w:b/>
          <w:bCs/>
          <w:i/>
          <w:noProof/>
        </w:rPr>
        <w:t>IZJAVLJAM</w:t>
      </w:r>
      <w:r>
        <w:rPr>
          <w:rFonts w:ascii="Tahoma" w:hAnsi="Tahoma" w:cs="Tahoma"/>
          <w:bCs/>
          <w:i/>
          <w:noProof/>
          <w:sz w:val="18"/>
          <w:szCs w:val="18"/>
        </w:rPr>
        <w:t>,</w:t>
      </w:r>
    </w:p>
    <w:p w14:paraId="4286B7AC" w14:textId="77777777" w:rsidR="009A6D57" w:rsidRDefault="009A6D57" w:rsidP="00AB3494">
      <w:pPr>
        <w:keepNext/>
        <w:keepLines/>
        <w:jc w:val="both"/>
        <w:rPr>
          <w:rFonts w:ascii="Tahoma" w:hAnsi="Tahoma" w:cs="Tahoma"/>
          <w:bCs/>
          <w:i/>
          <w:noProof/>
          <w:sz w:val="18"/>
          <w:szCs w:val="18"/>
        </w:rPr>
      </w:pPr>
    </w:p>
    <w:p w14:paraId="4541231E" w14:textId="42E93D81" w:rsidR="009A6D57" w:rsidRDefault="009A6D57" w:rsidP="00AB3494">
      <w:pPr>
        <w:keepNext/>
        <w:keepLines/>
        <w:jc w:val="both"/>
        <w:rPr>
          <w:rFonts w:ascii="Tahoma" w:hAnsi="Tahoma" w:cs="Tahoma"/>
          <w:b/>
        </w:rPr>
      </w:pPr>
      <w:r>
        <w:rPr>
          <w:rFonts w:ascii="Tahoma" w:hAnsi="Tahoma" w:cs="Tahoma"/>
          <w:szCs w:val="22"/>
        </w:rPr>
        <w:t xml:space="preserve">da smo </w:t>
      </w:r>
      <w:r w:rsidRPr="00F11071">
        <w:rPr>
          <w:rFonts w:ascii="Tahoma" w:hAnsi="Tahoma" w:cs="Tahoma"/>
          <w:szCs w:val="22"/>
        </w:rPr>
        <w:t>usposobljen</w:t>
      </w:r>
      <w:r>
        <w:rPr>
          <w:rFonts w:ascii="Tahoma" w:hAnsi="Tahoma" w:cs="Tahoma"/>
          <w:szCs w:val="22"/>
        </w:rPr>
        <w:t>i</w:t>
      </w:r>
      <w:r w:rsidRPr="00F11071">
        <w:rPr>
          <w:rFonts w:ascii="Tahoma" w:hAnsi="Tahoma" w:cs="Tahoma"/>
          <w:szCs w:val="22"/>
        </w:rPr>
        <w:t xml:space="preserve"> </w:t>
      </w:r>
      <w:r w:rsidRPr="00C00614">
        <w:rPr>
          <w:rFonts w:ascii="Tahoma" w:hAnsi="Tahoma" w:cs="Tahoma"/>
          <w:bCs/>
          <w:color w:val="000000" w:themeColor="text1"/>
        </w:rPr>
        <w:t>za izvajanje obnov rezalnih gredi z rezalnimi noži, in tudi za izdelavo novih sestavnih delov rezalnih gredi navedenih v ponudbenem predračunu</w:t>
      </w:r>
      <w:r>
        <w:rPr>
          <w:rFonts w:ascii="Tahoma" w:hAnsi="Tahoma" w:cs="Tahoma"/>
          <w:bCs/>
          <w:color w:val="000000" w:themeColor="text1"/>
        </w:rPr>
        <w:t xml:space="preserve"> </w:t>
      </w:r>
      <w:r>
        <w:rPr>
          <w:rFonts w:ascii="Tahoma" w:hAnsi="Tahoma" w:cs="Tahoma"/>
          <w:bCs/>
        </w:rPr>
        <w:t xml:space="preserve">v okviru javnega naročila št. </w:t>
      </w:r>
      <w:r w:rsidRPr="006D23B4">
        <w:rPr>
          <w:rFonts w:ascii="Tahoma" w:hAnsi="Tahoma" w:cs="Tahoma"/>
          <w:b/>
        </w:rPr>
        <w:t>VKS-61/25 Vzdrževanje, servisiranje in dobava rezervnih delov ter obnove rezalnih gredi za drobilec MTB za obdobje 36 mesecev</w:t>
      </w:r>
      <w:r>
        <w:rPr>
          <w:rFonts w:ascii="Tahoma" w:hAnsi="Tahoma" w:cs="Tahoma"/>
          <w:b/>
        </w:rPr>
        <w:t>.</w:t>
      </w:r>
    </w:p>
    <w:p w14:paraId="6EED035F" w14:textId="77777777" w:rsidR="009A6D57" w:rsidRDefault="009A6D57" w:rsidP="00AB3494">
      <w:pPr>
        <w:keepNext/>
        <w:keepLines/>
        <w:jc w:val="both"/>
        <w:rPr>
          <w:rFonts w:ascii="Tahoma" w:hAnsi="Tahoma" w:cs="Tahoma"/>
          <w:b/>
        </w:rPr>
      </w:pPr>
    </w:p>
    <w:p w14:paraId="15A74CAC" w14:textId="77777777" w:rsidR="009A6D57" w:rsidRDefault="009A6D57" w:rsidP="00AB3494">
      <w:pPr>
        <w:keepNext/>
        <w:keepLines/>
        <w:jc w:val="both"/>
        <w:rPr>
          <w:rFonts w:ascii="Tahoma" w:hAnsi="Tahoma" w:cs="Tahoma"/>
        </w:rPr>
      </w:pPr>
    </w:p>
    <w:p w14:paraId="4E353162" w14:textId="77777777" w:rsidR="009A6D57" w:rsidRDefault="009A6D57" w:rsidP="00AB3494">
      <w:pPr>
        <w:keepNext/>
        <w:keepLines/>
        <w:jc w:val="both"/>
        <w:rPr>
          <w:rFonts w:ascii="Tahoma" w:hAnsi="Tahoma" w:cs="Tahoma"/>
        </w:rPr>
      </w:pPr>
    </w:p>
    <w:p w14:paraId="69B460B4" w14:textId="77777777" w:rsidR="009A6D57" w:rsidRDefault="009A6D57" w:rsidP="00AB3494">
      <w:pPr>
        <w:keepNext/>
        <w:keepLines/>
        <w:jc w:val="both"/>
        <w:rPr>
          <w:rFonts w:ascii="Tahoma" w:hAnsi="Tahoma" w:cs="Tahoma"/>
        </w:rPr>
      </w:pPr>
    </w:p>
    <w:p w14:paraId="47EECD01" w14:textId="77777777" w:rsidR="009A6D57" w:rsidRDefault="009A6D57" w:rsidP="00AB3494">
      <w:pPr>
        <w:keepNext/>
        <w:keepLine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9A6D57" w:rsidRPr="00C8579C" w14:paraId="577B1E71" w14:textId="77777777" w:rsidTr="00AB3494">
        <w:trPr>
          <w:trHeight w:val="235"/>
        </w:trPr>
        <w:tc>
          <w:tcPr>
            <w:tcW w:w="3402" w:type="dxa"/>
            <w:tcBorders>
              <w:bottom w:val="single" w:sz="4" w:space="0" w:color="auto"/>
            </w:tcBorders>
          </w:tcPr>
          <w:p w14:paraId="2F3B839E" w14:textId="77777777" w:rsidR="009A6D57" w:rsidRPr="00C8579C" w:rsidRDefault="009A6D57" w:rsidP="009A6D57">
            <w:pPr>
              <w:keepNext/>
              <w:keepLines/>
              <w:jc w:val="both"/>
              <w:rPr>
                <w:rFonts w:ascii="Tahoma" w:hAnsi="Tahoma" w:cs="Tahoma"/>
                <w:snapToGrid w:val="0"/>
                <w:color w:val="000000"/>
              </w:rPr>
            </w:pPr>
          </w:p>
        </w:tc>
        <w:tc>
          <w:tcPr>
            <w:tcW w:w="2552" w:type="dxa"/>
          </w:tcPr>
          <w:p w14:paraId="19351F97" w14:textId="77777777" w:rsidR="009A6D57" w:rsidRPr="00C8579C" w:rsidRDefault="009A6D57" w:rsidP="009A6D57">
            <w:pPr>
              <w:keepNext/>
              <w:keepLines/>
              <w:jc w:val="center"/>
              <w:rPr>
                <w:rFonts w:ascii="Tahoma" w:hAnsi="Tahoma" w:cs="Tahoma"/>
                <w:snapToGrid w:val="0"/>
                <w:color w:val="000000"/>
              </w:rPr>
            </w:pPr>
          </w:p>
        </w:tc>
        <w:tc>
          <w:tcPr>
            <w:tcW w:w="3118" w:type="dxa"/>
            <w:tcBorders>
              <w:bottom w:val="single" w:sz="4" w:space="0" w:color="auto"/>
            </w:tcBorders>
          </w:tcPr>
          <w:p w14:paraId="26099982" w14:textId="77777777" w:rsidR="009A6D57" w:rsidRPr="00C8579C" w:rsidRDefault="009A6D57" w:rsidP="009A6D57">
            <w:pPr>
              <w:keepNext/>
              <w:keepLines/>
              <w:tabs>
                <w:tab w:val="left" w:pos="567"/>
                <w:tab w:val="num" w:pos="851"/>
                <w:tab w:val="left" w:pos="993"/>
              </w:tabs>
              <w:jc w:val="both"/>
              <w:rPr>
                <w:rFonts w:ascii="Tahoma" w:hAnsi="Tahoma" w:cs="Tahoma"/>
                <w:snapToGrid w:val="0"/>
                <w:color w:val="000000"/>
              </w:rPr>
            </w:pPr>
          </w:p>
          <w:p w14:paraId="5952C5CD" w14:textId="77777777" w:rsidR="009A6D57" w:rsidRPr="00C8579C" w:rsidRDefault="009A6D57" w:rsidP="009A6D57">
            <w:pPr>
              <w:keepNext/>
              <w:keepLines/>
              <w:tabs>
                <w:tab w:val="left" w:pos="567"/>
                <w:tab w:val="num" w:pos="851"/>
                <w:tab w:val="left" w:pos="993"/>
              </w:tabs>
              <w:jc w:val="both"/>
              <w:rPr>
                <w:rFonts w:ascii="Tahoma" w:hAnsi="Tahoma" w:cs="Tahoma"/>
                <w:snapToGrid w:val="0"/>
                <w:color w:val="000000"/>
              </w:rPr>
            </w:pPr>
          </w:p>
        </w:tc>
      </w:tr>
      <w:tr w:rsidR="009A6D57" w:rsidRPr="00C8579C" w14:paraId="7A3AA406" w14:textId="77777777" w:rsidTr="00AB3494">
        <w:trPr>
          <w:trHeight w:val="235"/>
        </w:trPr>
        <w:tc>
          <w:tcPr>
            <w:tcW w:w="3402" w:type="dxa"/>
            <w:tcBorders>
              <w:top w:val="single" w:sz="4" w:space="0" w:color="auto"/>
            </w:tcBorders>
          </w:tcPr>
          <w:p w14:paraId="294BAE24" w14:textId="77777777" w:rsidR="009A6D57" w:rsidRPr="00C8579C" w:rsidRDefault="009A6D57" w:rsidP="009A6D57">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576473CB" w14:textId="77777777" w:rsidR="009A6D57" w:rsidRPr="00C8579C" w:rsidRDefault="009A6D57" w:rsidP="009A6D57">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118" w:type="dxa"/>
            <w:tcBorders>
              <w:top w:val="single" w:sz="4" w:space="0" w:color="auto"/>
            </w:tcBorders>
          </w:tcPr>
          <w:p w14:paraId="43BB0EFC" w14:textId="77777777" w:rsidR="009A6D57" w:rsidRPr="00C8579C" w:rsidRDefault="009A6D57" w:rsidP="009A6D57">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 xml:space="preserve">podpis </w:t>
            </w:r>
            <w:r>
              <w:rPr>
                <w:rFonts w:ascii="Tahoma" w:hAnsi="Tahoma" w:cs="Tahoma"/>
                <w:snapToGrid w:val="0"/>
                <w:color w:val="000000"/>
              </w:rPr>
              <w:t>predstavnika</w:t>
            </w:r>
            <w:r w:rsidRPr="00C8579C">
              <w:rPr>
                <w:rFonts w:ascii="Tahoma" w:hAnsi="Tahoma" w:cs="Tahoma"/>
                <w:snapToGrid w:val="0"/>
                <w:color w:val="000000"/>
              </w:rPr>
              <w:t xml:space="preserve"> ponudnika</w:t>
            </w:r>
            <w:r>
              <w:rPr>
                <w:rFonts w:ascii="Tahoma" w:hAnsi="Tahoma" w:cs="Tahoma"/>
                <w:snapToGrid w:val="0"/>
                <w:color w:val="000000"/>
              </w:rPr>
              <w:t xml:space="preserve"> /partnerja/podizvajalca</w:t>
            </w:r>
            <w:r w:rsidRPr="00C8579C">
              <w:rPr>
                <w:rFonts w:ascii="Tahoma" w:hAnsi="Tahoma" w:cs="Tahoma"/>
                <w:snapToGrid w:val="0"/>
                <w:color w:val="000000"/>
              </w:rPr>
              <w:t>)</w:t>
            </w:r>
          </w:p>
        </w:tc>
      </w:tr>
    </w:tbl>
    <w:p w14:paraId="36B36926" w14:textId="77777777" w:rsidR="009A6D57" w:rsidRDefault="009A6D57" w:rsidP="00AB3494">
      <w:pPr>
        <w:keepNext/>
        <w:keepLines/>
        <w:jc w:val="both"/>
        <w:rPr>
          <w:rFonts w:ascii="Tahoma" w:hAnsi="Tahoma" w:cs="Tahoma"/>
        </w:rPr>
      </w:pPr>
    </w:p>
    <w:p w14:paraId="1BD5B119" w14:textId="77777777" w:rsidR="009A6D57" w:rsidRDefault="009A6D57" w:rsidP="00AB3494">
      <w:pPr>
        <w:keepNext/>
        <w:keepLines/>
        <w:jc w:val="both"/>
        <w:rPr>
          <w:rFonts w:ascii="Tahoma" w:hAnsi="Tahoma" w:cs="Tahoma"/>
        </w:rPr>
      </w:pPr>
    </w:p>
    <w:p w14:paraId="6FF7BAD6" w14:textId="77777777" w:rsidR="009A6D57" w:rsidRDefault="009A6D57" w:rsidP="00AB3494">
      <w:pPr>
        <w:keepNext/>
        <w:keepLines/>
        <w:jc w:val="both"/>
        <w:rPr>
          <w:rFonts w:ascii="Tahoma" w:hAnsi="Tahoma" w:cs="Tahoma"/>
        </w:rPr>
      </w:pPr>
    </w:p>
    <w:p w14:paraId="0DC78AC6" w14:textId="77777777" w:rsidR="009A6D57" w:rsidRDefault="009A6D57" w:rsidP="00AB3494">
      <w:pPr>
        <w:keepNext/>
        <w:keepLines/>
        <w:jc w:val="both"/>
        <w:rPr>
          <w:rFonts w:ascii="Tahoma" w:hAnsi="Tahoma" w:cs="Tahoma"/>
          <w:b/>
          <w:i/>
        </w:rPr>
      </w:pPr>
    </w:p>
    <w:p w14:paraId="3B23781D" w14:textId="77777777" w:rsidR="009A6D57" w:rsidRDefault="009A6D57" w:rsidP="00AB3494">
      <w:pPr>
        <w:keepNext/>
        <w:keepLines/>
        <w:jc w:val="both"/>
        <w:rPr>
          <w:rFonts w:ascii="Tahoma" w:hAnsi="Tahoma" w:cs="Tahoma"/>
          <w:b/>
          <w:i/>
        </w:rPr>
      </w:pPr>
    </w:p>
    <w:p w14:paraId="5AC3D47D" w14:textId="77777777" w:rsidR="009A6D57" w:rsidRDefault="009A6D57" w:rsidP="00AB3494">
      <w:pPr>
        <w:keepNext/>
        <w:keepLines/>
        <w:jc w:val="both"/>
        <w:rPr>
          <w:rFonts w:ascii="Tahoma" w:hAnsi="Tahoma" w:cs="Tahoma"/>
          <w:b/>
          <w:i/>
        </w:rPr>
      </w:pPr>
    </w:p>
    <w:p w14:paraId="25BBA517" w14:textId="77777777" w:rsidR="009A6D57" w:rsidRDefault="009A6D57" w:rsidP="00AB3494">
      <w:pPr>
        <w:keepNext/>
        <w:keepLines/>
        <w:jc w:val="both"/>
        <w:rPr>
          <w:rFonts w:ascii="Tahoma" w:hAnsi="Tahoma" w:cs="Tahoma"/>
          <w:b/>
          <w:i/>
        </w:rPr>
      </w:pPr>
    </w:p>
    <w:p w14:paraId="2AB9297D" w14:textId="77777777" w:rsidR="009A6D57" w:rsidRPr="00F03BBE" w:rsidRDefault="009A6D57" w:rsidP="00AB3494">
      <w:pPr>
        <w:keepNext/>
        <w:keepLines/>
        <w:jc w:val="both"/>
        <w:rPr>
          <w:rFonts w:ascii="Tahoma" w:hAnsi="Tahoma" w:cs="Tahoma"/>
          <w:i/>
        </w:rPr>
      </w:pPr>
      <w:r w:rsidRPr="00F03BBE">
        <w:rPr>
          <w:rFonts w:ascii="Tahoma" w:hAnsi="Tahoma" w:cs="Tahoma"/>
          <w:b/>
          <w:i/>
        </w:rPr>
        <w:t>Navodilo</w:t>
      </w:r>
      <w:r w:rsidRPr="00F03BBE">
        <w:rPr>
          <w:rFonts w:ascii="Tahoma" w:hAnsi="Tahoma" w:cs="Tahoma"/>
          <w:i/>
        </w:rPr>
        <w:t xml:space="preserve">: </w:t>
      </w:r>
      <w:r w:rsidRPr="00F03BBE">
        <w:rPr>
          <w:rFonts w:ascii="Tahoma" w:hAnsi="Tahoma" w:cs="Tahoma"/>
          <w:i/>
          <w:szCs w:val="22"/>
        </w:rPr>
        <w:t xml:space="preserve">Izjavo izpolni in podpiše gospodarski subjekt, ki je usposobljen in bo izvajalec teh del. V primeru, da je več usposobljenih gospodarskih subjektov, izjavo izpolni in podpiše </w:t>
      </w:r>
      <w:r w:rsidRPr="00F03BBE">
        <w:rPr>
          <w:rFonts w:ascii="Tahoma" w:hAnsi="Tahoma" w:cs="Tahoma"/>
          <w:i/>
          <w:szCs w:val="22"/>
          <w:u w:val="single"/>
        </w:rPr>
        <w:t>ločeno</w:t>
      </w:r>
      <w:r w:rsidRPr="00F03BBE">
        <w:rPr>
          <w:rFonts w:ascii="Tahoma" w:hAnsi="Tahoma" w:cs="Tahoma"/>
          <w:i/>
          <w:szCs w:val="22"/>
        </w:rPr>
        <w:t xml:space="preserve"> vsak izmed usposobljenih gospodarskih subjektov.</w:t>
      </w:r>
    </w:p>
    <w:p w14:paraId="1C797ADA" w14:textId="77777777" w:rsidR="009A6D57" w:rsidRDefault="009A6D57" w:rsidP="00AB3494">
      <w:pPr>
        <w:keepNext/>
        <w:keepLines/>
        <w:jc w:val="both"/>
        <w:rPr>
          <w:rFonts w:ascii="Tahoma" w:hAnsi="Tahoma" w:cs="Tahoma"/>
        </w:rPr>
      </w:pPr>
    </w:p>
    <w:p w14:paraId="7B6AB9E2" w14:textId="77777777" w:rsidR="009A6D57" w:rsidRPr="00F11071" w:rsidRDefault="009A6D57" w:rsidP="00AB3494">
      <w:pPr>
        <w:keepNext/>
        <w:keepLines/>
        <w:jc w:val="both"/>
        <w:rPr>
          <w:rFonts w:ascii="Tahoma" w:hAnsi="Tahoma" w:cs="Tahoma"/>
          <w:bCs/>
          <w:i/>
        </w:rPr>
      </w:pPr>
      <w:r w:rsidRPr="00F03BBE">
        <w:rPr>
          <w:rFonts w:ascii="Tahoma" w:hAnsi="Tahoma" w:cs="Tahoma"/>
          <w:b/>
          <w:bCs/>
          <w:i/>
        </w:rPr>
        <w:t>Opomba</w:t>
      </w:r>
      <w:r>
        <w:rPr>
          <w:rFonts w:ascii="Tahoma" w:hAnsi="Tahoma" w:cs="Tahoma"/>
          <w:bCs/>
          <w:i/>
        </w:rPr>
        <w:t xml:space="preserve">: </w:t>
      </w:r>
      <w:r w:rsidRPr="00307846">
        <w:rPr>
          <w:rFonts w:ascii="Tahoma" w:hAnsi="Tahoma" w:cs="Tahoma"/>
          <w:bCs/>
          <w:i/>
        </w:rPr>
        <w:t xml:space="preserve">V kolikor bo ponudnik izkazoval tehnično sposobnost skupaj s partnerjem in/ali skupaj s podizvajalcem, mora partner oziroma </w:t>
      </w:r>
      <w:r w:rsidRPr="00F11071">
        <w:rPr>
          <w:rFonts w:ascii="Tahoma" w:hAnsi="Tahoma" w:cs="Tahoma"/>
          <w:bCs/>
          <w:i/>
        </w:rPr>
        <w:t>nominirani podizvajalec sodelovati pri izvedbi del/storitev, za katere izkazuje tehnično sposobnost</w:t>
      </w:r>
      <w:r w:rsidRPr="00307846">
        <w:rPr>
          <w:rFonts w:ascii="Tahoma" w:hAnsi="Tahoma" w:cs="Tahoma"/>
          <w:bCs/>
        </w:rPr>
        <w:t>.</w:t>
      </w:r>
    </w:p>
    <w:p w14:paraId="486A1840" w14:textId="77777777" w:rsidR="009A6D57" w:rsidRDefault="009A6D57" w:rsidP="00AB3494">
      <w:pPr>
        <w:keepNext/>
        <w:keepLines/>
        <w:jc w:val="both"/>
        <w:rPr>
          <w:rFonts w:ascii="Tahoma" w:hAnsi="Tahoma" w:cs="Tahoma"/>
        </w:rPr>
      </w:pPr>
    </w:p>
    <w:p w14:paraId="2931208D" w14:textId="77777777" w:rsidR="009A6D57" w:rsidRDefault="009A6D57" w:rsidP="00AB3494">
      <w:pPr>
        <w:keepNext/>
        <w:keepLines/>
        <w:jc w:val="both"/>
        <w:rPr>
          <w:rFonts w:ascii="Tahoma" w:hAnsi="Tahoma" w:cs="Tahoma"/>
        </w:rPr>
      </w:pPr>
    </w:p>
    <w:p w14:paraId="5CBA77C5" w14:textId="77777777" w:rsidR="009A6D57" w:rsidRDefault="009A6D57" w:rsidP="00AB3494">
      <w:pPr>
        <w:keepNext/>
        <w:keepLines/>
        <w:jc w:val="both"/>
        <w:rPr>
          <w:rFonts w:ascii="Tahoma" w:hAnsi="Tahoma" w:cs="Tahoma"/>
        </w:rPr>
      </w:pPr>
    </w:p>
    <w:p w14:paraId="7891A365" w14:textId="77777777" w:rsidR="009A6D57" w:rsidRDefault="009A6D57" w:rsidP="00AB3494">
      <w:pPr>
        <w:keepNext/>
        <w:keepLines/>
        <w:jc w:val="both"/>
        <w:rPr>
          <w:rFonts w:ascii="Tahoma" w:hAnsi="Tahoma" w:cs="Tahoma"/>
        </w:rPr>
      </w:pPr>
    </w:p>
    <w:p w14:paraId="063649F0" w14:textId="77777777" w:rsidR="009A6D57" w:rsidRDefault="009A6D57" w:rsidP="00AB3494">
      <w:pPr>
        <w:keepNext/>
        <w:keepLines/>
        <w:jc w:val="both"/>
        <w:rPr>
          <w:rFonts w:ascii="Tahoma" w:hAnsi="Tahoma" w:cs="Tahoma"/>
        </w:rPr>
      </w:pPr>
    </w:p>
    <w:p w14:paraId="6BBF338F" w14:textId="77777777" w:rsidR="009A6D57" w:rsidRDefault="009A6D57" w:rsidP="009A6D57">
      <w:pPr>
        <w:keepNext/>
        <w:keepLines/>
        <w:jc w:val="both"/>
        <w:rPr>
          <w:rFonts w:ascii="Tahoma" w:hAnsi="Tahoma" w:cs="Tahoma"/>
        </w:rPr>
      </w:pPr>
    </w:p>
    <w:p w14:paraId="24889512" w14:textId="77777777" w:rsidR="009A6D57" w:rsidRDefault="009A6D57">
      <w:r>
        <w:br w:type="page"/>
      </w: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3"/>
        <w:gridCol w:w="7295"/>
        <w:gridCol w:w="851"/>
        <w:gridCol w:w="567"/>
      </w:tblGrid>
      <w:tr w:rsidR="00884B88" w:rsidRPr="0001215F" w14:paraId="134ACA24" w14:textId="77777777" w:rsidTr="00486DA6">
        <w:tc>
          <w:tcPr>
            <w:tcW w:w="643" w:type="dxa"/>
            <w:tcBorders>
              <w:right w:val="nil"/>
            </w:tcBorders>
          </w:tcPr>
          <w:p w14:paraId="130FBFAB" w14:textId="77777777" w:rsidR="00884B88" w:rsidRPr="0001215F" w:rsidRDefault="00884B88" w:rsidP="00486DA6">
            <w:pPr>
              <w:keepNext/>
              <w:keepLines/>
              <w:jc w:val="both"/>
              <w:rPr>
                <w:rFonts w:ascii="Tahoma" w:hAnsi="Tahoma" w:cs="Tahoma"/>
              </w:rPr>
            </w:pPr>
            <w:r w:rsidRPr="0001215F">
              <w:lastRenderedPageBreak/>
              <w:br w:type="page"/>
            </w:r>
            <w:r w:rsidRPr="0001215F">
              <w:br w:type="page"/>
            </w:r>
            <w:r w:rsidRPr="0001215F">
              <w:br w:type="page"/>
            </w:r>
            <w:r w:rsidRPr="0001215F">
              <w:br w:type="page"/>
            </w:r>
            <w:r w:rsidRPr="0001215F">
              <w:rPr>
                <w:rFonts w:ascii="Tahoma" w:hAnsi="Tahoma" w:cs="Tahoma"/>
              </w:rPr>
              <w:br w:type="page"/>
            </w:r>
            <w:r w:rsidRPr="0001215F">
              <w:rPr>
                <w:rFonts w:ascii="Tahoma" w:hAnsi="Tahoma" w:cs="Tahoma"/>
                <w:b/>
              </w:rPr>
              <w:br w:type="page"/>
            </w:r>
            <w:r w:rsidRPr="0001215F">
              <w:rPr>
                <w:rFonts w:ascii="Tahoma" w:hAnsi="Tahoma" w:cs="Tahoma"/>
              </w:rPr>
              <w:br w:type="page"/>
            </w:r>
          </w:p>
        </w:tc>
        <w:tc>
          <w:tcPr>
            <w:tcW w:w="7295" w:type="dxa"/>
            <w:tcBorders>
              <w:left w:val="nil"/>
              <w:right w:val="single" w:sz="4" w:space="0" w:color="auto"/>
            </w:tcBorders>
            <w:vAlign w:val="bottom"/>
          </w:tcPr>
          <w:p w14:paraId="5E38D04C" w14:textId="306F974E" w:rsidR="00884B88" w:rsidRPr="0001215F" w:rsidRDefault="00884B88" w:rsidP="00486DA6">
            <w:pPr>
              <w:keepNext/>
              <w:keepLines/>
              <w:rPr>
                <w:rFonts w:ascii="Tahoma" w:hAnsi="Tahoma" w:cs="Tahoma"/>
              </w:rPr>
            </w:pPr>
            <w:r w:rsidRPr="00763FFE">
              <w:rPr>
                <w:rFonts w:ascii="Tahoma" w:hAnsi="Tahoma" w:cs="Tahoma"/>
              </w:rPr>
              <w:t>POTRDILO NAROČNIKA O OGLEDU OBJEKTA</w:t>
            </w:r>
          </w:p>
        </w:tc>
        <w:tc>
          <w:tcPr>
            <w:tcW w:w="851" w:type="dxa"/>
            <w:tcBorders>
              <w:top w:val="single" w:sz="4" w:space="0" w:color="auto"/>
              <w:left w:val="single" w:sz="4" w:space="0" w:color="auto"/>
              <w:bottom w:val="single" w:sz="4" w:space="0" w:color="auto"/>
              <w:right w:val="nil"/>
            </w:tcBorders>
          </w:tcPr>
          <w:p w14:paraId="449BD0E5" w14:textId="77777777" w:rsidR="00884B88" w:rsidRPr="0001215F" w:rsidRDefault="00884B88" w:rsidP="00486DA6">
            <w:pPr>
              <w:keepNext/>
              <w:keepLines/>
              <w:ind w:left="-74" w:right="-207"/>
              <w:jc w:val="both"/>
              <w:rPr>
                <w:rFonts w:ascii="Tahoma" w:hAnsi="Tahoma" w:cs="Tahoma"/>
                <w:b/>
                <w:iCs/>
              </w:rPr>
            </w:pPr>
            <w:r w:rsidRPr="0001215F">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28A9C080" w14:textId="33F7018F" w:rsidR="00884B88" w:rsidRPr="0001215F" w:rsidRDefault="00884B88" w:rsidP="00486DA6">
            <w:pPr>
              <w:keepNext/>
              <w:keepLines/>
              <w:ind w:right="-62"/>
              <w:jc w:val="both"/>
              <w:rPr>
                <w:rFonts w:ascii="Tahoma" w:hAnsi="Tahoma" w:cs="Tahoma"/>
                <w:b/>
                <w:iCs/>
              </w:rPr>
            </w:pPr>
            <w:r w:rsidRPr="0001215F">
              <w:rPr>
                <w:rFonts w:ascii="Tahoma" w:hAnsi="Tahoma" w:cs="Tahoma"/>
                <w:b/>
                <w:iCs/>
              </w:rPr>
              <w:t xml:space="preserve"> </w:t>
            </w:r>
            <w:r>
              <w:rPr>
                <w:rFonts w:ascii="Tahoma" w:hAnsi="Tahoma" w:cs="Tahoma"/>
                <w:b/>
                <w:iCs/>
              </w:rPr>
              <w:t>7</w:t>
            </w:r>
            <w:r w:rsidRPr="0001215F">
              <w:rPr>
                <w:rFonts w:ascii="Tahoma" w:hAnsi="Tahoma" w:cs="Tahoma"/>
                <w:b/>
                <w:iCs/>
              </w:rPr>
              <w:t>/</w:t>
            </w:r>
            <w:r>
              <w:rPr>
                <w:rFonts w:ascii="Tahoma" w:hAnsi="Tahoma" w:cs="Tahoma"/>
                <w:b/>
                <w:iCs/>
              </w:rPr>
              <w:t>b</w:t>
            </w:r>
            <w:r w:rsidRPr="0001215F">
              <w:rPr>
                <w:rFonts w:ascii="Tahoma" w:hAnsi="Tahoma" w:cs="Tahoma"/>
                <w:b/>
                <w:iCs/>
              </w:rPr>
              <w:t xml:space="preserve">  </w:t>
            </w:r>
          </w:p>
        </w:tc>
      </w:tr>
    </w:tbl>
    <w:p w14:paraId="41A98C00" w14:textId="77777777" w:rsidR="002868B7" w:rsidRPr="00763FFE" w:rsidRDefault="002868B7" w:rsidP="002868B7">
      <w:pPr>
        <w:keepNext/>
        <w:keepLines/>
        <w:rPr>
          <w:rFonts w:ascii="Tahoma" w:hAnsi="Tahoma" w:cs="Tahoma"/>
        </w:rPr>
      </w:pPr>
    </w:p>
    <w:p w14:paraId="206CB877" w14:textId="77777777" w:rsidR="002868B7" w:rsidRPr="00763FFE" w:rsidRDefault="002868B7" w:rsidP="002868B7">
      <w:pPr>
        <w:keepNext/>
        <w:keepLines/>
        <w:rPr>
          <w:rFonts w:ascii="Tahoma" w:hAnsi="Tahoma" w:cs="Tahoma"/>
        </w:rPr>
      </w:pPr>
      <w:r w:rsidRPr="00763FFE">
        <w:rPr>
          <w:rFonts w:ascii="Tahoma" w:hAnsi="Tahoma" w:cs="Tahoma"/>
        </w:rPr>
        <w:t>Kot gospodarski subjekt: _________________________________________________________________ za izbiro ponudnika za javno naročilo:</w:t>
      </w:r>
    </w:p>
    <w:p w14:paraId="05ED6641" w14:textId="77777777" w:rsidR="002868B7" w:rsidRPr="00763FFE" w:rsidRDefault="002868B7" w:rsidP="002868B7">
      <w:pPr>
        <w:keepNext/>
        <w:keepLines/>
        <w:rPr>
          <w:rFonts w:ascii="Tahoma" w:hAnsi="Tahoma" w:cs="Tahoma"/>
        </w:rPr>
      </w:pPr>
    </w:p>
    <w:p w14:paraId="7F7887DA" w14:textId="7D406A41" w:rsidR="002868B7" w:rsidRPr="00763FFE" w:rsidRDefault="0088435B" w:rsidP="002868B7">
      <w:pPr>
        <w:keepNext/>
        <w:keepLines/>
        <w:jc w:val="both"/>
        <w:rPr>
          <w:rFonts w:ascii="Tahoma" w:hAnsi="Tahoma" w:cs="Tahoma"/>
        </w:rPr>
      </w:pPr>
      <w:r w:rsidRPr="0088435B">
        <w:rPr>
          <w:rFonts w:ascii="Tahoma" w:hAnsi="Tahoma" w:cs="Tahoma"/>
          <w:b/>
          <w:lang w:val="x-none"/>
        </w:rPr>
        <w:t xml:space="preserve">VKS-61/25 Vzdrževanje, servisiranje in dobava rezervnih delov ter obnove rezalnih gredi za drobilec MTB za obdobje 36 mesecev </w:t>
      </w:r>
      <w:r w:rsidR="002868B7" w:rsidRPr="00763FFE">
        <w:rPr>
          <w:rFonts w:ascii="Tahoma" w:hAnsi="Tahoma" w:cs="Tahoma"/>
        </w:rPr>
        <w:t>prilagamo potrdilo naročnik</w:t>
      </w:r>
      <w:r w:rsidR="009A3D97">
        <w:rPr>
          <w:rFonts w:ascii="Tahoma" w:hAnsi="Tahoma" w:cs="Tahoma"/>
        </w:rPr>
        <w:t>a</w:t>
      </w:r>
      <w:r w:rsidR="002868B7" w:rsidRPr="00763FFE">
        <w:rPr>
          <w:rFonts w:ascii="Tahoma" w:hAnsi="Tahoma" w:cs="Tahoma"/>
        </w:rPr>
        <w:t xml:space="preserve"> o ogledu objekta.</w:t>
      </w:r>
    </w:p>
    <w:p w14:paraId="4E00B7E5" w14:textId="77777777" w:rsidR="002868B7" w:rsidRPr="00763FFE" w:rsidRDefault="002868B7" w:rsidP="002868B7">
      <w:pPr>
        <w:keepNext/>
        <w:keepLines/>
        <w:jc w:val="both"/>
        <w:rPr>
          <w:rFonts w:ascii="Tahoma" w:hAnsi="Tahoma" w:cs="Tahoma"/>
        </w:rPr>
      </w:pPr>
    </w:p>
    <w:p w14:paraId="0C9BB638" w14:textId="77777777" w:rsidR="002868B7" w:rsidRPr="00763FFE" w:rsidRDefault="002868B7" w:rsidP="002868B7">
      <w:pPr>
        <w:keepNext/>
        <w:keepLines/>
        <w:jc w:val="both"/>
        <w:rPr>
          <w:rFonts w:ascii="Tahoma" w:hAnsi="Tahoma" w:cs="Tahoma"/>
        </w:rPr>
      </w:pPr>
    </w:p>
    <w:p w14:paraId="4CAA36A5" w14:textId="1FDB3581" w:rsidR="002868B7" w:rsidRPr="00763FFE" w:rsidRDefault="002868B7" w:rsidP="002868B7">
      <w:pPr>
        <w:keepNext/>
        <w:keepLines/>
        <w:jc w:val="both"/>
        <w:rPr>
          <w:rFonts w:ascii="Tahoma" w:hAnsi="Tahoma" w:cs="Tahoma"/>
        </w:rPr>
      </w:pPr>
      <w:r w:rsidRPr="00763FFE">
        <w:rPr>
          <w:rFonts w:ascii="Tahoma" w:hAnsi="Tahoma" w:cs="Tahoma"/>
        </w:rPr>
        <w:t xml:space="preserve">Na osnovi zahteve iz razpisne dokumentacije št. </w:t>
      </w:r>
      <w:r w:rsidR="001B0068">
        <w:rPr>
          <w:rFonts w:ascii="Tahoma" w:hAnsi="Tahoma" w:cs="Tahoma"/>
        </w:rPr>
        <w:t>VKS-6</w:t>
      </w:r>
      <w:r w:rsidR="00AB04B8">
        <w:rPr>
          <w:rFonts w:ascii="Tahoma" w:hAnsi="Tahoma" w:cs="Tahoma"/>
        </w:rPr>
        <w:t>1/25</w:t>
      </w:r>
      <w:r>
        <w:rPr>
          <w:rFonts w:ascii="Tahoma" w:hAnsi="Tahoma" w:cs="Tahoma"/>
        </w:rPr>
        <w:t xml:space="preserve"> </w:t>
      </w:r>
      <w:r w:rsidRPr="00763FFE">
        <w:rPr>
          <w:rFonts w:ascii="Tahoma" w:hAnsi="Tahoma" w:cs="Tahoma"/>
        </w:rPr>
        <w:t>potrjujemo, da se je predstavnik(ca) gospodarskega subjekta ____________________________________________ (ime, priimek), ki je na sestanku predložil(a) ustrezno pooblastilo dne …………………………… ob ……… uri udeležil(a) sestanka in terenskega ogleda na lokacij</w:t>
      </w:r>
      <w:r w:rsidR="002B32D1">
        <w:rPr>
          <w:rFonts w:ascii="Tahoma" w:hAnsi="Tahoma" w:cs="Tahoma"/>
        </w:rPr>
        <w:t>i naročnika, objekt RCERO, Cesta dveh cesarjev 101</w:t>
      </w:r>
      <w:r w:rsidRPr="00763FFE">
        <w:rPr>
          <w:rFonts w:ascii="Tahoma" w:hAnsi="Tahoma" w:cs="Tahoma"/>
        </w:rPr>
        <w:t xml:space="preserve">, v Ljubljani. </w:t>
      </w:r>
    </w:p>
    <w:p w14:paraId="38FF298A" w14:textId="77777777" w:rsidR="002868B7" w:rsidRPr="00763FFE" w:rsidRDefault="002868B7" w:rsidP="002868B7">
      <w:pPr>
        <w:keepNext/>
        <w:keepLines/>
        <w:jc w:val="both"/>
        <w:rPr>
          <w:rFonts w:ascii="Tahoma" w:hAnsi="Tahoma" w:cs="Tahoma"/>
        </w:rPr>
      </w:pPr>
    </w:p>
    <w:p w14:paraId="2FE9658E" w14:textId="77777777" w:rsidR="002868B7" w:rsidRPr="00763FFE" w:rsidRDefault="002868B7" w:rsidP="002868B7">
      <w:pPr>
        <w:keepNext/>
        <w:keepLines/>
        <w:jc w:val="both"/>
        <w:rPr>
          <w:rFonts w:ascii="Tahoma" w:hAnsi="Tahoma" w:cs="Tahoma"/>
        </w:rPr>
      </w:pPr>
    </w:p>
    <w:p w14:paraId="27E9CAEF" w14:textId="77777777" w:rsidR="002868B7" w:rsidRPr="00763FFE" w:rsidRDefault="002868B7" w:rsidP="002868B7">
      <w:pPr>
        <w:keepNext/>
        <w:keepLines/>
        <w:jc w:val="both"/>
        <w:rPr>
          <w:rFonts w:ascii="Tahoma" w:hAnsi="Tahoma" w:cs="Tahoma"/>
        </w:rPr>
      </w:pPr>
    </w:p>
    <w:p w14:paraId="4F1AFE34" w14:textId="77777777" w:rsidR="002868B7" w:rsidRPr="00763FFE" w:rsidRDefault="002868B7" w:rsidP="002868B7">
      <w:pPr>
        <w:keepNext/>
        <w:keepLines/>
        <w:jc w:val="both"/>
        <w:rPr>
          <w:rFonts w:ascii="Tahoma" w:hAnsi="Tahoma" w:cs="Tahoma"/>
        </w:rPr>
      </w:pPr>
    </w:p>
    <w:p w14:paraId="5996E063" w14:textId="77777777" w:rsidR="002868B7" w:rsidRPr="00763FFE" w:rsidRDefault="002868B7" w:rsidP="002868B7">
      <w:pPr>
        <w:keepNext/>
        <w:keepLines/>
        <w:jc w:val="both"/>
        <w:rPr>
          <w:rFonts w:ascii="Tahoma" w:hAnsi="Tahoma" w:cs="Tahoma"/>
        </w:rPr>
      </w:pPr>
    </w:p>
    <w:p w14:paraId="0C2B2B75" w14:textId="77777777" w:rsidR="002868B7" w:rsidRPr="00763FFE" w:rsidRDefault="002868B7" w:rsidP="002868B7">
      <w:pPr>
        <w:keepNext/>
        <w:keepLines/>
        <w:jc w:val="both"/>
        <w:rPr>
          <w:rFonts w:ascii="Tahoma" w:hAnsi="Tahoma" w:cs="Tahoma"/>
        </w:rPr>
      </w:pPr>
    </w:p>
    <w:p w14:paraId="6F2ED3C9" w14:textId="77777777" w:rsidR="002868B7" w:rsidRPr="00763FFE" w:rsidRDefault="002868B7" w:rsidP="002868B7">
      <w:pPr>
        <w:keepNext/>
        <w:keepLines/>
        <w:jc w:val="both"/>
        <w:rPr>
          <w:rFonts w:ascii="Tahoma" w:hAnsi="Tahoma" w:cs="Tahoma"/>
        </w:rPr>
      </w:pPr>
    </w:p>
    <w:p w14:paraId="727FAD45" w14:textId="77777777" w:rsidR="002868B7" w:rsidRPr="00763FFE" w:rsidRDefault="002868B7" w:rsidP="002868B7">
      <w:pPr>
        <w:keepNext/>
        <w:keepLines/>
        <w:jc w:val="both"/>
        <w:rPr>
          <w:rFonts w:ascii="Tahoma" w:hAnsi="Tahoma" w:cs="Tahoma"/>
        </w:rPr>
      </w:pPr>
    </w:p>
    <w:p w14:paraId="27271599" w14:textId="77777777" w:rsidR="002868B7" w:rsidRPr="00763FFE" w:rsidRDefault="002868B7" w:rsidP="002868B7">
      <w:pPr>
        <w:keepNext/>
        <w:keepLines/>
        <w:jc w:val="both"/>
        <w:rPr>
          <w:rFonts w:ascii="Tahoma" w:hAnsi="Tahoma" w:cs="Tahoma"/>
        </w:rPr>
      </w:pPr>
    </w:p>
    <w:p w14:paraId="217446DB" w14:textId="77777777" w:rsidR="002868B7" w:rsidRPr="00763FFE" w:rsidRDefault="002868B7" w:rsidP="002868B7">
      <w:pPr>
        <w:keepNext/>
        <w:keepLines/>
        <w:jc w:val="both"/>
        <w:rPr>
          <w:rFonts w:ascii="Tahoma" w:hAnsi="Tahoma" w:cs="Tahoma"/>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665"/>
        <w:gridCol w:w="3429"/>
      </w:tblGrid>
      <w:tr w:rsidR="002868B7" w:rsidRPr="00763FFE" w14:paraId="10681D90" w14:textId="77777777" w:rsidTr="006C5D45">
        <w:trPr>
          <w:trHeight w:val="235"/>
        </w:trPr>
        <w:tc>
          <w:tcPr>
            <w:tcW w:w="3401" w:type="dxa"/>
            <w:tcBorders>
              <w:top w:val="single" w:sz="4" w:space="0" w:color="auto"/>
              <w:left w:val="nil"/>
              <w:right w:val="nil"/>
            </w:tcBorders>
            <w:hideMark/>
          </w:tcPr>
          <w:p w14:paraId="04CF02D9" w14:textId="77777777" w:rsidR="002868B7" w:rsidRPr="00763FFE" w:rsidRDefault="002868B7" w:rsidP="006C5D45">
            <w:pPr>
              <w:keepNext/>
              <w:keepLines/>
              <w:jc w:val="center"/>
              <w:rPr>
                <w:rFonts w:ascii="Tahoma" w:hAnsi="Tahoma" w:cs="Tahoma"/>
                <w:snapToGrid w:val="0"/>
                <w:color w:val="000000"/>
              </w:rPr>
            </w:pPr>
            <w:r w:rsidRPr="00763FFE">
              <w:rPr>
                <w:rFonts w:ascii="Tahoma" w:hAnsi="Tahoma" w:cs="Tahoma"/>
                <w:snapToGrid w:val="0"/>
                <w:color w:val="000000"/>
              </w:rPr>
              <w:t>(podpis predstavnika gospodarskega subjekta)</w:t>
            </w:r>
          </w:p>
        </w:tc>
        <w:tc>
          <w:tcPr>
            <w:tcW w:w="2665" w:type="dxa"/>
          </w:tcPr>
          <w:p w14:paraId="14ACF6A8" w14:textId="77777777" w:rsidR="002868B7" w:rsidRPr="00763FFE" w:rsidRDefault="002868B7" w:rsidP="006C5D45">
            <w:pPr>
              <w:keepNext/>
              <w:keepLines/>
              <w:jc w:val="center"/>
              <w:rPr>
                <w:rFonts w:ascii="Tahoma" w:hAnsi="Tahoma" w:cs="Tahoma"/>
                <w:snapToGrid w:val="0"/>
                <w:color w:val="000000"/>
              </w:rPr>
            </w:pPr>
            <w:r w:rsidRPr="00763FFE">
              <w:rPr>
                <w:rFonts w:ascii="Tahoma" w:hAnsi="Tahoma" w:cs="Tahoma"/>
                <w:snapToGrid w:val="0"/>
                <w:color w:val="000000"/>
              </w:rPr>
              <w:t>Žig naročnika</w:t>
            </w:r>
          </w:p>
        </w:tc>
        <w:tc>
          <w:tcPr>
            <w:tcW w:w="3429" w:type="dxa"/>
            <w:tcBorders>
              <w:top w:val="single" w:sz="4" w:space="0" w:color="auto"/>
              <w:left w:val="nil"/>
              <w:right w:val="nil"/>
            </w:tcBorders>
          </w:tcPr>
          <w:p w14:paraId="4A7F4ADF" w14:textId="77777777" w:rsidR="002868B7" w:rsidRPr="00763FFE" w:rsidRDefault="002868B7" w:rsidP="006C5D45">
            <w:pPr>
              <w:keepNext/>
              <w:keepLines/>
              <w:jc w:val="center"/>
              <w:rPr>
                <w:rFonts w:ascii="Tahoma" w:hAnsi="Tahoma" w:cs="Tahoma"/>
                <w:snapToGrid w:val="0"/>
                <w:color w:val="000000"/>
              </w:rPr>
            </w:pPr>
            <w:r w:rsidRPr="00763FFE">
              <w:rPr>
                <w:rFonts w:ascii="Tahoma" w:hAnsi="Tahoma" w:cs="Tahoma"/>
                <w:snapToGrid w:val="0"/>
                <w:color w:val="000000"/>
              </w:rPr>
              <w:t>(podpis predstavnika naročnika)</w:t>
            </w:r>
          </w:p>
        </w:tc>
      </w:tr>
    </w:tbl>
    <w:p w14:paraId="0542DAE8" w14:textId="77777777" w:rsidR="002868B7" w:rsidRDefault="002868B7" w:rsidP="002868B7">
      <w:pPr>
        <w:keepNext/>
        <w:keepLines/>
        <w:rPr>
          <w:rFonts w:ascii="Tahoma" w:hAnsi="Tahoma" w:cs="Tahoma"/>
          <w:sz w:val="18"/>
        </w:rPr>
      </w:pPr>
    </w:p>
    <w:p w14:paraId="70D4B598" w14:textId="77777777" w:rsidR="002868B7" w:rsidRDefault="002868B7" w:rsidP="002868B7">
      <w:pPr>
        <w:keepNext/>
        <w:keepLines/>
      </w:pPr>
    </w:p>
    <w:p w14:paraId="2B4774B7" w14:textId="77777777" w:rsidR="002868B7" w:rsidRDefault="002868B7" w:rsidP="002868B7">
      <w:pPr>
        <w:keepNext/>
        <w:keepLines/>
      </w:pPr>
    </w:p>
    <w:p w14:paraId="4B889D6F" w14:textId="77777777" w:rsidR="00DF52C8" w:rsidRDefault="00DF52C8" w:rsidP="00DF52C8">
      <w:pPr>
        <w:jc w:val="both"/>
        <w:rPr>
          <w:rFonts w:ascii="Tahoma" w:hAnsi="Tahoma" w:cs="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850"/>
        <w:gridCol w:w="284"/>
      </w:tblGrid>
      <w:tr w:rsidR="00884B88" w:rsidRPr="00E94B07" w14:paraId="21558C0D" w14:textId="77777777" w:rsidTr="00486DA6">
        <w:tc>
          <w:tcPr>
            <w:tcW w:w="608" w:type="dxa"/>
            <w:tcBorders>
              <w:right w:val="nil"/>
            </w:tcBorders>
          </w:tcPr>
          <w:p w14:paraId="7AF0E074" w14:textId="77777777" w:rsidR="00884B88" w:rsidRPr="00E94B07" w:rsidRDefault="00884B88" w:rsidP="00486DA6">
            <w:pPr>
              <w:keepNext/>
              <w:keepLines/>
              <w:jc w:val="both"/>
              <w:rPr>
                <w:rFonts w:ascii="Tahoma" w:hAnsi="Tahoma" w:cs="Tahoma"/>
              </w:rPr>
            </w:pPr>
            <w:r w:rsidRPr="00E94B07">
              <w:lastRenderedPageBreak/>
              <w:br w:type="page"/>
            </w:r>
            <w:r w:rsidRPr="00E94B07">
              <w:br w:type="page"/>
            </w:r>
            <w:r w:rsidRPr="00E94B07">
              <w:br w:type="page"/>
            </w:r>
            <w:r w:rsidRPr="00E94B07">
              <w:br w:type="page"/>
            </w:r>
            <w:r w:rsidRPr="00E94B07">
              <w:rPr>
                <w:rFonts w:ascii="Tahoma" w:hAnsi="Tahoma" w:cs="Tahoma"/>
              </w:rPr>
              <w:br w:type="page"/>
            </w:r>
            <w:r w:rsidRPr="00E94B07">
              <w:rPr>
                <w:rFonts w:ascii="Tahoma" w:hAnsi="Tahoma" w:cs="Tahoma"/>
                <w:b/>
              </w:rPr>
              <w:br w:type="page"/>
            </w:r>
            <w:r w:rsidRPr="00E94B07">
              <w:rPr>
                <w:rFonts w:ascii="Tahoma" w:hAnsi="Tahoma" w:cs="Tahoma"/>
              </w:rPr>
              <w:br w:type="page"/>
            </w:r>
          </w:p>
        </w:tc>
        <w:tc>
          <w:tcPr>
            <w:tcW w:w="7579" w:type="dxa"/>
            <w:tcBorders>
              <w:left w:val="nil"/>
              <w:right w:val="single" w:sz="4" w:space="0" w:color="auto"/>
            </w:tcBorders>
            <w:vAlign w:val="bottom"/>
          </w:tcPr>
          <w:p w14:paraId="05DFB48F" w14:textId="5C38B211" w:rsidR="00884B88" w:rsidRPr="00E94B07" w:rsidRDefault="001F6508" w:rsidP="00486DA6">
            <w:pPr>
              <w:keepNext/>
              <w:keepLines/>
              <w:rPr>
                <w:rFonts w:ascii="Tahoma" w:hAnsi="Tahoma" w:cs="Tahoma"/>
              </w:rPr>
            </w:pPr>
            <w:r>
              <w:rPr>
                <w:rFonts w:ascii="Tahoma" w:hAnsi="Tahoma" w:cs="Tahoma"/>
              </w:rPr>
              <w:t>OSNUTEK</w:t>
            </w:r>
            <w:r w:rsidRPr="00C8579C">
              <w:rPr>
                <w:rFonts w:ascii="Tahoma" w:hAnsi="Tahoma" w:cs="Tahoma"/>
              </w:rPr>
              <w:t xml:space="preserve"> </w:t>
            </w:r>
            <w:r w:rsidR="00884B88" w:rsidRPr="00C8579C">
              <w:rPr>
                <w:rFonts w:ascii="Tahoma" w:hAnsi="Tahoma" w:cs="Tahoma"/>
              </w:rPr>
              <w:t>OKVIRNEGA SPORAZUMA</w:t>
            </w:r>
          </w:p>
        </w:tc>
        <w:tc>
          <w:tcPr>
            <w:tcW w:w="850" w:type="dxa"/>
            <w:tcBorders>
              <w:top w:val="single" w:sz="4" w:space="0" w:color="auto"/>
              <w:left w:val="single" w:sz="4" w:space="0" w:color="auto"/>
              <w:bottom w:val="single" w:sz="4" w:space="0" w:color="auto"/>
              <w:right w:val="nil"/>
            </w:tcBorders>
          </w:tcPr>
          <w:p w14:paraId="721E9382" w14:textId="77777777" w:rsidR="00884B88" w:rsidRPr="00E94B07" w:rsidRDefault="00884B88" w:rsidP="00486DA6">
            <w:pPr>
              <w:keepNext/>
              <w:keepLines/>
              <w:jc w:val="both"/>
              <w:rPr>
                <w:rFonts w:ascii="Tahoma" w:hAnsi="Tahoma" w:cs="Tahoma"/>
                <w:b/>
                <w:iCs/>
              </w:rPr>
            </w:pPr>
            <w:r w:rsidRPr="00E94B07">
              <w:rPr>
                <w:rFonts w:ascii="Tahoma" w:hAnsi="Tahoma" w:cs="Tahoma"/>
                <w:b/>
                <w:iCs/>
              </w:rPr>
              <w:t xml:space="preserve">Priloga </w:t>
            </w:r>
          </w:p>
        </w:tc>
        <w:tc>
          <w:tcPr>
            <w:tcW w:w="284" w:type="dxa"/>
            <w:tcBorders>
              <w:top w:val="single" w:sz="4" w:space="0" w:color="auto"/>
              <w:left w:val="nil"/>
              <w:bottom w:val="single" w:sz="4" w:space="0" w:color="auto"/>
              <w:right w:val="single" w:sz="4" w:space="0" w:color="auto"/>
            </w:tcBorders>
          </w:tcPr>
          <w:p w14:paraId="1A0DDFF5" w14:textId="69B914D6" w:rsidR="00884B88" w:rsidRPr="00E94B07" w:rsidRDefault="00884B88" w:rsidP="00486DA6">
            <w:pPr>
              <w:keepNext/>
              <w:keepLines/>
              <w:jc w:val="both"/>
              <w:rPr>
                <w:rFonts w:ascii="Tahoma" w:hAnsi="Tahoma" w:cs="Tahoma"/>
                <w:b/>
                <w:iCs/>
              </w:rPr>
            </w:pPr>
            <w:r>
              <w:rPr>
                <w:rFonts w:ascii="Tahoma" w:hAnsi="Tahoma" w:cs="Tahoma"/>
                <w:b/>
                <w:iCs/>
              </w:rPr>
              <w:t>8</w:t>
            </w:r>
          </w:p>
        </w:tc>
      </w:tr>
    </w:tbl>
    <w:p w14:paraId="5C852532" w14:textId="77777777" w:rsidR="00884B88" w:rsidRPr="00C8579C" w:rsidRDefault="00884B88" w:rsidP="00884B88">
      <w:pPr>
        <w:keepNext/>
        <w:keepLines/>
        <w:rPr>
          <w:rFonts w:ascii="Tahoma" w:hAnsi="Tahoma" w:cs="Tahoma"/>
          <w:b/>
          <w:sz w:val="28"/>
          <w:szCs w:val="28"/>
        </w:rPr>
      </w:pPr>
    </w:p>
    <w:p w14:paraId="0397DDAE" w14:textId="75D26C0B" w:rsidR="008B667B" w:rsidRDefault="008B667B" w:rsidP="00A62419">
      <w:pPr>
        <w:keepNext/>
        <w:keepLines/>
        <w:tabs>
          <w:tab w:val="left" w:pos="4962"/>
        </w:tabs>
        <w:rPr>
          <w:rFonts w:ascii="Tahoma" w:hAnsi="Tahoma" w:cs="Tahoma"/>
          <w:b/>
        </w:rPr>
      </w:pPr>
      <w:r w:rsidRPr="00C8579C">
        <w:rPr>
          <w:rFonts w:ascii="Tahoma" w:hAnsi="Tahoma" w:cs="Tahoma"/>
          <w:b/>
        </w:rPr>
        <w:t xml:space="preserve">Št. </w:t>
      </w:r>
      <w:r>
        <w:rPr>
          <w:rFonts w:ascii="Tahoma" w:hAnsi="Tahoma" w:cs="Tahoma"/>
          <w:b/>
        </w:rPr>
        <w:t xml:space="preserve">javnega naročila: </w:t>
      </w:r>
      <w:r w:rsidRPr="008B667B">
        <w:rPr>
          <w:rFonts w:ascii="Tahoma" w:hAnsi="Tahoma" w:cs="Tahoma"/>
          <w:bCs/>
        </w:rPr>
        <w:t>VKS-61/25</w:t>
      </w:r>
    </w:p>
    <w:p w14:paraId="244C4EA6" w14:textId="77777777" w:rsidR="008B667B" w:rsidRDefault="008B667B" w:rsidP="00A62419">
      <w:pPr>
        <w:keepNext/>
        <w:keepLines/>
        <w:tabs>
          <w:tab w:val="left" w:pos="4962"/>
        </w:tabs>
        <w:rPr>
          <w:rFonts w:ascii="Tahoma" w:hAnsi="Tahoma" w:cs="Tahoma"/>
          <w:b/>
        </w:rPr>
      </w:pPr>
    </w:p>
    <w:p w14:paraId="2D935AAA" w14:textId="297FBB97" w:rsidR="00856F7B" w:rsidRPr="00C8579C" w:rsidRDefault="003F2E7C" w:rsidP="00A62419">
      <w:pPr>
        <w:keepNext/>
        <w:keepLines/>
        <w:tabs>
          <w:tab w:val="left" w:pos="4962"/>
        </w:tabs>
        <w:rPr>
          <w:rFonts w:ascii="Tahoma" w:hAnsi="Tahoma" w:cs="Tahoma"/>
        </w:rPr>
      </w:pPr>
      <w:r w:rsidRPr="00C8579C">
        <w:rPr>
          <w:rFonts w:ascii="Tahoma" w:hAnsi="Tahoma" w:cs="Tahoma"/>
          <w:b/>
        </w:rPr>
        <w:t>Š</w:t>
      </w:r>
      <w:r w:rsidR="00C466BB" w:rsidRPr="00C8579C">
        <w:rPr>
          <w:rFonts w:ascii="Tahoma" w:hAnsi="Tahoma" w:cs="Tahoma"/>
          <w:b/>
        </w:rPr>
        <w:t>t.</w:t>
      </w:r>
      <w:r w:rsidR="00753A50" w:rsidRPr="00C8579C">
        <w:rPr>
          <w:rFonts w:ascii="Tahoma" w:hAnsi="Tahoma" w:cs="Tahoma"/>
          <w:b/>
        </w:rPr>
        <w:t xml:space="preserve"> </w:t>
      </w:r>
      <w:r w:rsidR="000074B6" w:rsidRPr="00C8579C">
        <w:rPr>
          <w:rFonts w:ascii="Tahoma" w:hAnsi="Tahoma" w:cs="Tahoma"/>
          <w:b/>
        </w:rPr>
        <w:t>okvirnega sporazuma</w:t>
      </w:r>
      <w:r w:rsidR="00DF382A" w:rsidRPr="00C8579C">
        <w:rPr>
          <w:rFonts w:ascii="Tahoma" w:hAnsi="Tahoma" w:cs="Tahoma"/>
          <w:b/>
        </w:rPr>
        <w:t xml:space="preserve"> </w:t>
      </w:r>
      <w:r w:rsidR="00B445A2" w:rsidRPr="00C8579C">
        <w:rPr>
          <w:rFonts w:ascii="Tahoma" w:hAnsi="Tahoma" w:cs="Tahoma"/>
          <w:b/>
        </w:rPr>
        <w:t>naročnika</w:t>
      </w:r>
      <w:r w:rsidR="00856F7B" w:rsidRPr="00C8579C">
        <w:rPr>
          <w:rFonts w:ascii="Tahoma" w:hAnsi="Tahoma" w:cs="Tahoma"/>
          <w:b/>
        </w:rPr>
        <w:t>:</w:t>
      </w:r>
      <w:r w:rsidR="00011B83" w:rsidRPr="00C8579C">
        <w:rPr>
          <w:rFonts w:ascii="Tahoma" w:hAnsi="Tahoma" w:cs="Tahoma"/>
          <w:b/>
        </w:rPr>
        <w:t xml:space="preserve"> </w:t>
      </w:r>
      <w:r w:rsidR="00011B83" w:rsidRPr="00C8579C">
        <w:rPr>
          <w:rFonts w:ascii="Tahoma" w:hAnsi="Tahoma" w:cs="Tahoma"/>
        </w:rPr>
        <w:t>………………………</w:t>
      </w:r>
    </w:p>
    <w:p w14:paraId="4D3C1691" w14:textId="77777777" w:rsidR="008B667B" w:rsidRPr="00C8579C" w:rsidRDefault="008B667B" w:rsidP="00A62419">
      <w:pPr>
        <w:keepNext/>
        <w:keepLines/>
        <w:tabs>
          <w:tab w:val="left" w:pos="4962"/>
        </w:tabs>
        <w:rPr>
          <w:rFonts w:ascii="Tahoma" w:hAnsi="Tahoma" w:cs="Tahoma"/>
          <w:b/>
        </w:rPr>
      </w:pPr>
    </w:p>
    <w:p w14:paraId="5CE7F9E5" w14:textId="77777777" w:rsidR="00856F7B" w:rsidRPr="00C8579C" w:rsidRDefault="003F2E7C" w:rsidP="00A62419">
      <w:pPr>
        <w:keepNext/>
        <w:keepLines/>
        <w:tabs>
          <w:tab w:val="left" w:pos="4962"/>
        </w:tabs>
        <w:rPr>
          <w:rFonts w:ascii="Tahoma" w:hAnsi="Tahoma" w:cs="Tahoma"/>
          <w:b/>
        </w:rPr>
      </w:pPr>
      <w:r w:rsidRPr="00C8579C">
        <w:rPr>
          <w:rFonts w:ascii="Tahoma" w:hAnsi="Tahoma" w:cs="Tahoma"/>
          <w:b/>
        </w:rPr>
        <w:t>Š</w:t>
      </w:r>
      <w:r w:rsidR="008C7494" w:rsidRPr="00C8579C">
        <w:rPr>
          <w:rFonts w:ascii="Tahoma" w:hAnsi="Tahoma" w:cs="Tahoma"/>
          <w:b/>
        </w:rPr>
        <w:t>t.</w:t>
      </w:r>
      <w:r w:rsidR="00753A50" w:rsidRPr="00C8579C">
        <w:rPr>
          <w:rFonts w:ascii="Tahoma" w:hAnsi="Tahoma" w:cs="Tahoma"/>
          <w:b/>
        </w:rPr>
        <w:t xml:space="preserve"> </w:t>
      </w:r>
      <w:r w:rsidR="000074B6" w:rsidRPr="00C8579C">
        <w:rPr>
          <w:rFonts w:ascii="Tahoma" w:hAnsi="Tahoma" w:cs="Tahoma"/>
          <w:b/>
        </w:rPr>
        <w:t>okvirnega sporazuma</w:t>
      </w:r>
      <w:r w:rsidR="00DF382A" w:rsidRPr="00C8579C">
        <w:rPr>
          <w:rFonts w:ascii="Tahoma" w:hAnsi="Tahoma" w:cs="Tahoma"/>
          <w:b/>
        </w:rPr>
        <w:t xml:space="preserve"> </w:t>
      </w:r>
      <w:r w:rsidR="00B445A2" w:rsidRPr="00C8579C">
        <w:rPr>
          <w:rFonts w:ascii="Tahoma" w:hAnsi="Tahoma" w:cs="Tahoma"/>
          <w:b/>
        </w:rPr>
        <w:t>izvajalca</w:t>
      </w:r>
      <w:r w:rsidR="00856F7B" w:rsidRPr="00C8579C">
        <w:rPr>
          <w:rFonts w:ascii="Tahoma" w:hAnsi="Tahoma" w:cs="Tahoma"/>
          <w:b/>
        </w:rPr>
        <w:t>:</w:t>
      </w:r>
      <w:r w:rsidR="00856F7B" w:rsidRPr="00C8579C">
        <w:rPr>
          <w:rFonts w:ascii="Tahoma" w:hAnsi="Tahoma" w:cs="Tahoma"/>
        </w:rPr>
        <w:t xml:space="preserve"> ........................</w:t>
      </w:r>
    </w:p>
    <w:p w14:paraId="4A6AB635" w14:textId="77777777" w:rsidR="00856F7B" w:rsidRPr="00C8579C" w:rsidRDefault="00856F7B" w:rsidP="00A62419">
      <w:pPr>
        <w:keepNext/>
        <w:keepLines/>
        <w:rPr>
          <w:rFonts w:ascii="Tahoma" w:hAnsi="Tahoma" w:cs="Tahoma"/>
          <w:b/>
        </w:rPr>
      </w:pPr>
    </w:p>
    <w:p w14:paraId="7ADCFE4B" w14:textId="77777777" w:rsidR="00E9418C" w:rsidRPr="00C8579C" w:rsidRDefault="00E9418C" w:rsidP="00A62419">
      <w:pPr>
        <w:keepNext/>
        <w:keepLines/>
        <w:rPr>
          <w:rFonts w:ascii="Tahoma" w:hAnsi="Tahoma" w:cs="Tahoma"/>
          <w:b/>
        </w:rPr>
      </w:pPr>
    </w:p>
    <w:p w14:paraId="0B148ACC" w14:textId="77777777" w:rsidR="00680575" w:rsidRPr="00C8579C" w:rsidRDefault="001A0989" w:rsidP="00A62419">
      <w:pPr>
        <w:keepNext/>
        <w:keepLines/>
        <w:jc w:val="center"/>
        <w:rPr>
          <w:rFonts w:ascii="Tahoma" w:hAnsi="Tahoma" w:cs="Tahoma"/>
          <w:b/>
          <w:sz w:val="24"/>
          <w:szCs w:val="24"/>
        </w:rPr>
      </w:pPr>
      <w:r w:rsidRPr="00C8579C">
        <w:rPr>
          <w:rFonts w:ascii="Tahoma" w:hAnsi="Tahoma" w:cs="Tahoma"/>
          <w:b/>
          <w:sz w:val="24"/>
          <w:szCs w:val="24"/>
        </w:rPr>
        <w:t>OKVIRNI SPORAZUM</w:t>
      </w:r>
    </w:p>
    <w:p w14:paraId="599BB185" w14:textId="4EBE5FA9" w:rsidR="002D325A" w:rsidRDefault="00E47488" w:rsidP="002D325A">
      <w:pPr>
        <w:keepNext/>
        <w:keepLines/>
        <w:jc w:val="center"/>
        <w:rPr>
          <w:rFonts w:ascii="Tahoma" w:hAnsi="Tahoma" w:cs="Tahoma"/>
          <w:b/>
          <w:snapToGrid w:val="0"/>
          <w:sz w:val="24"/>
          <w:szCs w:val="24"/>
        </w:rPr>
      </w:pPr>
      <w:r w:rsidRPr="00C8579C">
        <w:rPr>
          <w:rFonts w:ascii="Tahoma" w:hAnsi="Tahoma" w:cs="Tahoma"/>
          <w:b/>
          <w:snapToGrid w:val="0"/>
          <w:sz w:val="24"/>
          <w:szCs w:val="24"/>
        </w:rPr>
        <w:t xml:space="preserve">za </w:t>
      </w:r>
      <w:r w:rsidR="002D325A">
        <w:rPr>
          <w:rFonts w:ascii="Tahoma" w:hAnsi="Tahoma" w:cs="Tahoma"/>
          <w:b/>
          <w:snapToGrid w:val="0"/>
          <w:sz w:val="24"/>
          <w:szCs w:val="24"/>
        </w:rPr>
        <w:t>v</w:t>
      </w:r>
      <w:r w:rsidR="002D325A" w:rsidRPr="002D325A">
        <w:rPr>
          <w:rFonts w:ascii="Tahoma" w:hAnsi="Tahoma" w:cs="Tahoma"/>
          <w:b/>
          <w:snapToGrid w:val="0"/>
          <w:sz w:val="24"/>
          <w:szCs w:val="24"/>
        </w:rPr>
        <w:t>zdrževanje, servisiranje in dobava rezervnih delov ter obnove rezalnih gredi za drobilec MTB</w:t>
      </w:r>
    </w:p>
    <w:p w14:paraId="2FB60FC8" w14:textId="77777777" w:rsidR="002D325A" w:rsidRDefault="002D325A" w:rsidP="002D325A">
      <w:pPr>
        <w:keepNext/>
        <w:keepLines/>
        <w:jc w:val="center"/>
        <w:rPr>
          <w:rFonts w:ascii="Tahoma" w:hAnsi="Tahoma" w:cs="Tahoma"/>
          <w:b/>
          <w:snapToGrid w:val="0"/>
          <w:sz w:val="24"/>
          <w:szCs w:val="24"/>
        </w:rPr>
      </w:pPr>
    </w:p>
    <w:p w14:paraId="36C01253" w14:textId="77777777" w:rsidR="001F1114" w:rsidRDefault="001F1114" w:rsidP="00A62419">
      <w:pPr>
        <w:keepNext/>
        <w:keepLines/>
        <w:rPr>
          <w:rFonts w:ascii="Tahoma" w:hAnsi="Tahoma" w:cs="Tahoma"/>
        </w:rPr>
      </w:pPr>
    </w:p>
    <w:p w14:paraId="018BC29D" w14:textId="69DF5747" w:rsidR="00856F7B" w:rsidRDefault="00856F7B" w:rsidP="00A62419">
      <w:pPr>
        <w:keepNext/>
        <w:keepLines/>
        <w:rPr>
          <w:rFonts w:ascii="Tahoma" w:hAnsi="Tahoma" w:cs="Tahoma"/>
        </w:rPr>
      </w:pPr>
      <w:r w:rsidRPr="00C8579C">
        <w:rPr>
          <w:rFonts w:ascii="Tahoma" w:hAnsi="Tahoma" w:cs="Tahoma"/>
        </w:rPr>
        <w:t xml:space="preserve">ki </w:t>
      </w:r>
      <w:r w:rsidR="001A0989" w:rsidRPr="00C8579C">
        <w:rPr>
          <w:rFonts w:ascii="Tahoma" w:hAnsi="Tahoma" w:cs="Tahoma"/>
        </w:rPr>
        <w:t xml:space="preserve">ga </w:t>
      </w:r>
      <w:r w:rsidRPr="00C8579C">
        <w:rPr>
          <w:rFonts w:ascii="Tahoma" w:hAnsi="Tahoma" w:cs="Tahoma"/>
        </w:rPr>
        <w:t>skleneta</w:t>
      </w:r>
    </w:p>
    <w:p w14:paraId="3824315D" w14:textId="5F867CD9" w:rsidR="00884B88" w:rsidRDefault="00884B88" w:rsidP="00A62419">
      <w:pPr>
        <w:keepNext/>
        <w:keepLines/>
        <w:rPr>
          <w:rFonts w:ascii="Tahoma" w:hAnsi="Tahoma" w:cs="Tahoma"/>
        </w:rPr>
      </w:pPr>
    </w:p>
    <w:p w14:paraId="37D25428" w14:textId="77777777" w:rsidR="00884B88" w:rsidRDefault="00884B88" w:rsidP="00884B88">
      <w:pPr>
        <w:keepNext/>
        <w:keepLines/>
        <w:tabs>
          <w:tab w:val="left" w:pos="1843"/>
        </w:tabs>
        <w:ind w:left="1701" w:hanging="1701"/>
        <w:jc w:val="both"/>
        <w:rPr>
          <w:rFonts w:ascii="Tahoma" w:hAnsi="Tahoma" w:cs="Tahoma"/>
          <w:b/>
        </w:rPr>
      </w:pPr>
      <w:r w:rsidRPr="00487211">
        <w:rPr>
          <w:rFonts w:ascii="Tahoma" w:hAnsi="Tahoma" w:cs="Tahoma"/>
          <w:b/>
        </w:rPr>
        <w:t>NAROČNIK:</w:t>
      </w:r>
      <w:r w:rsidRPr="00487211">
        <w:rPr>
          <w:rFonts w:ascii="Tahoma" w:hAnsi="Tahoma" w:cs="Tahoma"/>
        </w:rPr>
        <w:tab/>
      </w:r>
      <w:r w:rsidRPr="00884B88">
        <w:rPr>
          <w:rFonts w:ascii="Tahoma" w:hAnsi="Tahoma" w:cs="Tahoma"/>
          <w:b/>
        </w:rPr>
        <w:t>JAVNO PODJETJE VODOVOD KANALIZACIJA SNAGA d.o.o.</w:t>
      </w:r>
      <w:r w:rsidRPr="00487211">
        <w:rPr>
          <w:rFonts w:ascii="Tahoma" w:hAnsi="Tahoma" w:cs="Tahoma"/>
        </w:rPr>
        <w:t>,</w:t>
      </w:r>
      <w:r w:rsidRPr="00487211">
        <w:rPr>
          <w:rFonts w:ascii="Tahoma" w:hAnsi="Tahoma" w:cs="Tahoma"/>
          <w:b/>
        </w:rPr>
        <w:t xml:space="preserve"> </w:t>
      </w:r>
    </w:p>
    <w:p w14:paraId="072AA9E2" w14:textId="77777777" w:rsidR="00884B88" w:rsidRDefault="00884B88" w:rsidP="00884B88">
      <w:pPr>
        <w:keepNext/>
        <w:keepLines/>
        <w:tabs>
          <w:tab w:val="left" w:pos="1843"/>
        </w:tabs>
        <w:ind w:left="1701" w:hanging="1701"/>
        <w:jc w:val="both"/>
        <w:rPr>
          <w:rFonts w:ascii="Tahoma" w:hAnsi="Tahoma" w:cs="Tahoma"/>
          <w:b/>
        </w:rPr>
      </w:pPr>
      <w:r>
        <w:rPr>
          <w:rFonts w:ascii="Tahoma" w:hAnsi="Tahoma" w:cs="Tahoma"/>
          <w:b/>
        </w:rPr>
        <w:tab/>
      </w:r>
      <w:r w:rsidRPr="00884B88">
        <w:rPr>
          <w:rFonts w:ascii="Tahoma" w:hAnsi="Tahoma" w:cs="Tahoma"/>
          <w:bCs/>
        </w:rPr>
        <w:t>Vodovodna cesta 90, 1000 Ljubljana</w:t>
      </w:r>
      <w:r>
        <w:rPr>
          <w:rFonts w:ascii="Tahoma" w:hAnsi="Tahoma" w:cs="Tahoma"/>
          <w:bCs/>
        </w:rPr>
        <w:t>,</w:t>
      </w:r>
      <w:r w:rsidRPr="00884B88">
        <w:rPr>
          <w:rFonts w:ascii="Tahoma" w:hAnsi="Tahoma" w:cs="Tahoma"/>
          <w:b/>
        </w:rPr>
        <w:t xml:space="preserve"> </w:t>
      </w:r>
    </w:p>
    <w:p w14:paraId="2403B926" w14:textId="431F2F89" w:rsidR="00884B88" w:rsidRPr="00884B88" w:rsidRDefault="00884B88" w:rsidP="00884B88">
      <w:pPr>
        <w:keepNext/>
        <w:keepLines/>
        <w:tabs>
          <w:tab w:val="left" w:pos="1843"/>
        </w:tabs>
        <w:ind w:left="1701" w:hanging="1701"/>
        <w:jc w:val="both"/>
        <w:rPr>
          <w:rFonts w:ascii="Tahoma" w:hAnsi="Tahoma" w:cs="Tahoma"/>
        </w:rPr>
      </w:pPr>
      <w:r>
        <w:rPr>
          <w:rFonts w:ascii="Tahoma" w:hAnsi="Tahoma" w:cs="Tahoma"/>
          <w:b/>
        </w:rPr>
        <w:tab/>
      </w:r>
      <w:r w:rsidRPr="00487211">
        <w:rPr>
          <w:rFonts w:ascii="Tahoma" w:hAnsi="Tahoma" w:cs="Tahoma"/>
        </w:rPr>
        <w:t xml:space="preserve">ki ga zastopa </w:t>
      </w:r>
      <w:r w:rsidRPr="00884B88">
        <w:rPr>
          <w:rFonts w:ascii="Tahoma" w:hAnsi="Tahoma" w:cs="Tahoma"/>
          <w:b/>
          <w:bCs/>
        </w:rPr>
        <w:t>direktor</w:t>
      </w:r>
      <w:r>
        <w:rPr>
          <w:rFonts w:ascii="Tahoma" w:hAnsi="Tahoma" w:cs="Tahoma"/>
        </w:rPr>
        <w:t xml:space="preserve"> </w:t>
      </w:r>
      <w:r>
        <w:rPr>
          <w:rFonts w:ascii="Tahoma" w:hAnsi="Tahoma" w:cs="Tahoma"/>
          <w:b/>
        </w:rPr>
        <w:t>David Polutnik,</w:t>
      </w:r>
      <w:r w:rsidRPr="00487211">
        <w:rPr>
          <w:rFonts w:ascii="Tahoma" w:hAnsi="Tahoma" w:cs="Tahoma"/>
          <w:b/>
        </w:rPr>
        <w:t xml:space="preserve"> </w:t>
      </w:r>
    </w:p>
    <w:p w14:paraId="3DE2BED9" w14:textId="06141E68" w:rsidR="00884B88" w:rsidRPr="00487211" w:rsidRDefault="00884B88" w:rsidP="00884B88">
      <w:pPr>
        <w:keepNext/>
        <w:keepLines/>
        <w:tabs>
          <w:tab w:val="left" w:pos="1843"/>
        </w:tabs>
        <w:ind w:left="1701" w:hanging="1701"/>
        <w:jc w:val="both"/>
        <w:rPr>
          <w:rFonts w:ascii="Tahoma" w:hAnsi="Tahoma" w:cs="Tahoma"/>
        </w:rPr>
      </w:pPr>
      <w:r w:rsidRPr="00487211">
        <w:rPr>
          <w:rFonts w:ascii="Tahoma" w:hAnsi="Tahoma" w:cs="Tahoma"/>
        </w:rPr>
        <w:tab/>
      </w:r>
      <w:r w:rsidR="00EB07AA">
        <w:rPr>
          <w:rFonts w:ascii="Tahoma" w:hAnsi="Tahoma" w:cs="Tahoma"/>
        </w:rPr>
        <w:t>D</w:t>
      </w:r>
      <w:r w:rsidRPr="00487211">
        <w:rPr>
          <w:rFonts w:ascii="Tahoma" w:hAnsi="Tahoma" w:cs="Tahoma"/>
        </w:rPr>
        <w:t>avčna številka:</w:t>
      </w:r>
      <w:r w:rsidR="00EB07AA">
        <w:rPr>
          <w:rFonts w:ascii="Tahoma" w:hAnsi="Tahoma" w:cs="Tahoma"/>
        </w:rPr>
        <w:t xml:space="preserve"> </w:t>
      </w:r>
      <w:r w:rsidR="00EB07AA" w:rsidRPr="00EB07AA">
        <w:rPr>
          <w:rFonts w:ascii="Tahoma" w:hAnsi="Tahoma" w:cs="Tahoma"/>
        </w:rPr>
        <w:t>64520463</w:t>
      </w:r>
    </w:p>
    <w:p w14:paraId="3EC04EB8" w14:textId="27337F06" w:rsidR="00884B88" w:rsidRPr="00487211" w:rsidRDefault="00884B88" w:rsidP="00884B88">
      <w:pPr>
        <w:keepNext/>
        <w:keepLines/>
        <w:tabs>
          <w:tab w:val="left" w:pos="1843"/>
        </w:tabs>
        <w:ind w:left="1701" w:hanging="1701"/>
        <w:jc w:val="both"/>
        <w:rPr>
          <w:rFonts w:ascii="Tahoma" w:hAnsi="Tahoma" w:cs="Tahoma"/>
        </w:rPr>
      </w:pPr>
      <w:r w:rsidRPr="00487211">
        <w:rPr>
          <w:rFonts w:ascii="Tahoma" w:hAnsi="Tahoma" w:cs="Tahoma"/>
        </w:rPr>
        <w:tab/>
      </w:r>
      <w:r w:rsidR="00EB07AA">
        <w:rPr>
          <w:rFonts w:ascii="Tahoma" w:hAnsi="Tahoma" w:cs="Tahoma"/>
        </w:rPr>
        <w:t>I</w:t>
      </w:r>
      <w:r w:rsidRPr="00487211">
        <w:rPr>
          <w:rFonts w:ascii="Tahoma" w:hAnsi="Tahoma" w:cs="Tahoma"/>
        </w:rPr>
        <w:t xml:space="preserve">dentifikacijska številka za DDV: </w:t>
      </w:r>
      <w:r w:rsidRPr="00487211">
        <w:rPr>
          <w:rFonts w:ascii="Tahoma" w:hAnsi="Tahoma" w:cs="Tahoma"/>
        </w:rPr>
        <w:tab/>
      </w:r>
      <w:r w:rsidR="00EB07AA" w:rsidRPr="00EB07AA">
        <w:rPr>
          <w:rFonts w:ascii="Tahoma" w:hAnsi="Tahoma" w:cs="Tahoma"/>
        </w:rPr>
        <w:t>SI64520463</w:t>
      </w:r>
      <w:r w:rsidRPr="00487211">
        <w:rPr>
          <w:rFonts w:ascii="Tahoma" w:hAnsi="Tahoma" w:cs="Tahoma"/>
        </w:rPr>
        <w:tab/>
      </w:r>
    </w:p>
    <w:p w14:paraId="7298B20C" w14:textId="044884D1" w:rsidR="00884B88" w:rsidRPr="00487211" w:rsidRDefault="00884B88" w:rsidP="00884B88">
      <w:pPr>
        <w:keepNext/>
        <w:keepLines/>
        <w:tabs>
          <w:tab w:val="left" w:pos="1843"/>
        </w:tabs>
        <w:ind w:left="1701" w:hanging="1701"/>
        <w:jc w:val="both"/>
        <w:rPr>
          <w:rFonts w:ascii="Tahoma" w:hAnsi="Tahoma" w:cs="Tahoma"/>
        </w:rPr>
      </w:pPr>
      <w:r w:rsidRPr="00487211">
        <w:rPr>
          <w:rFonts w:ascii="Tahoma" w:hAnsi="Tahoma" w:cs="Tahoma"/>
        </w:rPr>
        <w:tab/>
      </w:r>
      <w:r w:rsidR="00EB07AA">
        <w:rPr>
          <w:rFonts w:ascii="Tahoma" w:hAnsi="Tahoma" w:cs="Tahoma"/>
        </w:rPr>
        <w:t>M</w:t>
      </w:r>
      <w:r w:rsidRPr="00487211">
        <w:rPr>
          <w:rFonts w:ascii="Tahoma" w:hAnsi="Tahoma" w:cs="Tahoma"/>
        </w:rPr>
        <w:t xml:space="preserve">atična številka: </w:t>
      </w:r>
      <w:r w:rsidRPr="00487211">
        <w:rPr>
          <w:rFonts w:ascii="Tahoma" w:hAnsi="Tahoma" w:cs="Tahoma"/>
        </w:rPr>
        <w:tab/>
      </w:r>
      <w:r w:rsidRPr="00487211">
        <w:rPr>
          <w:rFonts w:ascii="Tahoma" w:hAnsi="Tahoma" w:cs="Tahoma"/>
        </w:rPr>
        <w:tab/>
      </w:r>
      <w:r w:rsidRPr="00487211">
        <w:rPr>
          <w:rFonts w:ascii="Tahoma" w:hAnsi="Tahoma" w:cs="Tahoma"/>
        </w:rPr>
        <w:tab/>
      </w:r>
      <w:r w:rsidR="00EB07AA" w:rsidRPr="00EB07AA">
        <w:rPr>
          <w:rFonts w:ascii="Tahoma" w:hAnsi="Tahoma" w:cs="Tahoma"/>
        </w:rPr>
        <w:t>5046688000</w:t>
      </w:r>
      <w:r w:rsidRPr="00487211">
        <w:rPr>
          <w:rFonts w:ascii="Tahoma" w:hAnsi="Tahoma" w:cs="Tahoma"/>
          <w:color w:val="000000"/>
        </w:rPr>
        <w:tab/>
      </w:r>
    </w:p>
    <w:p w14:paraId="66F361F4" w14:textId="77777777" w:rsidR="00884B88" w:rsidRPr="00487211" w:rsidRDefault="00884B88" w:rsidP="00884B88">
      <w:pPr>
        <w:keepNext/>
        <w:keepLines/>
        <w:tabs>
          <w:tab w:val="left" w:pos="1843"/>
        </w:tabs>
        <w:ind w:left="1701" w:hanging="1701"/>
        <w:jc w:val="both"/>
        <w:rPr>
          <w:rFonts w:ascii="Tahoma" w:hAnsi="Tahoma" w:cs="Tahoma"/>
        </w:rPr>
      </w:pPr>
      <w:r w:rsidRPr="00487211">
        <w:rPr>
          <w:rFonts w:ascii="Tahoma" w:hAnsi="Tahoma" w:cs="Tahoma"/>
        </w:rPr>
        <w:tab/>
        <w:t>(v nadaljevanju: naročnik)</w:t>
      </w:r>
    </w:p>
    <w:p w14:paraId="2201C78D" w14:textId="77777777" w:rsidR="00884B88" w:rsidRPr="00487211" w:rsidRDefault="00884B88" w:rsidP="00884B88">
      <w:pPr>
        <w:keepNext/>
        <w:keepLines/>
        <w:tabs>
          <w:tab w:val="left" w:pos="1702"/>
        </w:tabs>
        <w:rPr>
          <w:rFonts w:ascii="Tahoma" w:hAnsi="Tahoma" w:cs="Tahoma"/>
          <w:b/>
        </w:rPr>
      </w:pPr>
    </w:p>
    <w:p w14:paraId="39513401" w14:textId="77777777" w:rsidR="00884B88" w:rsidRPr="00487211" w:rsidRDefault="00884B88" w:rsidP="00884B88">
      <w:pPr>
        <w:keepNext/>
        <w:keepLines/>
        <w:tabs>
          <w:tab w:val="left" w:pos="1702"/>
        </w:tabs>
        <w:rPr>
          <w:rFonts w:ascii="Tahoma" w:hAnsi="Tahoma" w:cs="Tahoma"/>
        </w:rPr>
      </w:pPr>
      <w:r w:rsidRPr="00487211">
        <w:rPr>
          <w:rFonts w:ascii="Tahoma" w:hAnsi="Tahoma" w:cs="Tahoma"/>
        </w:rPr>
        <w:t>in</w:t>
      </w:r>
    </w:p>
    <w:p w14:paraId="7B44E4A6" w14:textId="77777777" w:rsidR="00884B88" w:rsidRPr="00487211" w:rsidRDefault="00884B88" w:rsidP="00884B88">
      <w:pPr>
        <w:keepNext/>
        <w:keepLines/>
        <w:tabs>
          <w:tab w:val="left" w:pos="1702"/>
        </w:tabs>
        <w:rPr>
          <w:rFonts w:ascii="Tahoma" w:hAnsi="Tahoma" w:cs="Tahoma"/>
          <w:b/>
        </w:rPr>
      </w:pPr>
    </w:p>
    <w:p w14:paraId="4465B587" w14:textId="77777777" w:rsidR="00D147AC" w:rsidRDefault="00884B88" w:rsidP="00884B88">
      <w:pPr>
        <w:keepNext/>
        <w:keepLines/>
        <w:tabs>
          <w:tab w:val="left" w:pos="1843"/>
        </w:tabs>
        <w:ind w:left="1701" w:hanging="1701"/>
        <w:jc w:val="both"/>
        <w:rPr>
          <w:rFonts w:ascii="Tahoma" w:hAnsi="Tahoma" w:cs="Tahoma"/>
        </w:rPr>
      </w:pPr>
      <w:r w:rsidRPr="00487211">
        <w:rPr>
          <w:rFonts w:ascii="Tahoma" w:hAnsi="Tahoma" w:cs="Tahoma"/>
          <w:b/>
        </w:rPr>
        <w:t>IZVAJALEC:</w:t>
      </w:r>
      <w:r w:rsidRPr="00487211">
        <w:rPr>
          <w:rFonts w:ascii="Tahoma" w:hAnsi="Tahoma" w:cs="Tahoma"/>
          <w:b/>
        </w:rPr>
        <w:tab/>
        <w:t>………………………………………………………………….</w:t>
      </w:r>
      <w:r w:rsidRPr="00487211">
        <w:rPr>
          <w:rFonts w:ascii="Tahoma" w:hAnsi="Tahoma" w:cs="Tahoma"/>
        </w:rPr>
        <w:t xml:space="preserve">, </w:t>
      </w:r>
    </w:p>
    <w:p w14:paraId="1D04AFCA" w14:textId="44DAC44E" w:rsidR="00884B88" w:rsidRPr="00487211" w:rsidRDefault="00D147AC" w:rsidP="00884B88">
      <w:pPr>
        <w:keepNext/>
        <w:keepLines/>
        <w:tabs>
          <w:tab w:val="left" w:pos="1843"/>
        </w:tabs>
        <w:ind w:left="1701" w:hanging="1701"/>
        <w:jc w:val="both"/>
        <w:rPr>
          <w:rFonts w:ascii="Tahoma" w:hAnsi="Tahoma" w:cs="Tahoma"/>
        </w:rPr>
      </w:pPr>
      <w:r>
        <w:rPr>
          <w:rFonts w:ascii="Tahoma" w:hAnsi="Tahoma" w:cs="Tahoma"/>
          <w:b/>
        </w:rPr>
        <w:t xml:space="preserve">                             </w:t>
      </w:r>
      <w:r w:rsidR="00884B88" w:rsidRPr="00487211">
        <w:rPr>
          <w:rFonts w:ascii="Tahoma" w:hAnsi="Tahoma" w:cs="Tahoma"/>
        </w:rPr>
        <w:t xml:space="preserve">ki ga zastopa </w:t>
      </w:r>
    </w:p>
    <w:p w14:paraId="57D8990B" w14:textId="77777777" w:rsidR="00884B88" w:rsidRPr="00487211" w:rsidRDefault="00884B88" w:rsidP="00884B88">
      <w:pPr>
        <w:keepNext/>
        <w:keepLines/>
        <w:tabs>
          <w:tab w:val="left" w:pos="1843"/>
        </w:tabs>
        <w:ind w:left="1701" w:hanging="1701"/>
        <w:jc w:val="both"/>
        <w:rPr>
          <w:rFonts w:ascii="Tahoma" w:hAnsi="Tahoma" w:cs="Tahoma"/>
        </w:rPr>
      </w:pPr>
      <w:r w:rsidRPr="00487211">
        <w:rPr>
          <w:rFonts w:ascii="Tahoma" w:hAnsi="Tahoma" w:cs="Tahoma"/>
          <w:b/>
        </w:rPr>
        <w:tab/>
      </w:r>
      <w:r w:rsidRPr="00487211">
        <w:rPr>
          <w:rFonts w:ascii="Tahoma" w:hAnsi="Tahoma" w:cs="Tahoma"/>
        </w:rPr>
        <w:t>direktor: ……………………………………………</w:t>
      </w:r>
    </w:p>
    <w:p w14:paraId="48ADA63B" w14:textId="77777777" w:rsidR="00D147AC" w:rsidRDefault="00884B88" w:rsidP="00884B88">
      <w:pPr>
        <w:keepNext/>
        <w:keepLines/>
        <w:tabs>
          <w:tab w:val="left" w:pos="1843"/>
        </w:tabs>
        <w:ind w:left="1701" w:hanging="1701"/>
        <w:jc w:val="both"/>
        <w:rPr>
          <w:rFonts w:ascii="Tahoma" w:hAnsi="Tahoma" w:cs="Tahoma"/>
        </w:rPr>
      </w:pPr>
      <w:r w:rsidRPr="00487211">
        <w:rPr>
          <w:rFonts w:ascii="Tahoma" w:hAnsi="Tahoma" w:cs="Tahoma"/>
        </w:rPr>
        <w:tab/>
      </w:r>
    </w:p>
    <w:p w14:paraId="482F7196" w14:textId="4C6FBCB8" w:rsidR="00D147AC" w:rsidRDefault="00D147AC" w:rsidP="00884B88">
      <w:pPr>
        <w:keepNext/>
        <w:keepLines/>
        <w:tabs>
          <w:tab w:val="left" w:pos="1843"/>
        </w:tabs>
        <w:ind w:left="1701" w:hanging="1701"/>
        <w:jc w:val="both"/>
        <w:rPr>
          <w:rFonts w:ascii="Tahoma" w:hAnsi="Tahoma" w:cs="Tahoma"/>
        </w:rPr>
      </w:pPr>
      <w:r>
        <w:rPr>
          <w:rFonts w:ascii="Tahoma" w:hAnsi="Tahoma" w:cs="Tahoma"/>
        </w:rPr>
        <w:t xml:space="preserve">                           </w:t>
      </w:r>
      <w:r w:rsidRPr="00D147AC">
        <w:rPr>
          <w:rFonts w:ascii="Tahoma" w:hAnsi="Tahoma" w:cs="Tahoma"/>
        </w:rPr>
        <w:t xml:space="preserve">številka transakcijskega računa: </w:t>
      </w:r>
      <w:r w:rsidRPr="00D147AC">
        <w:rPr>
          <w:rFonts w:ascii="Tahoma" w:hAnsi="Tahoma" w:cs="Tahoma"/>
        </w:rPr>
        <w:tab/>
        <w:t>_______________________</w:t>
      </w:r>
    </w:p>
    <w:p w14:paraId="2B7431D5" w14:textId="79F34CF7" w:rsidR="00884B88" w:rsidRPr="00487211" w:rsidRDefault="00D147AC" w:rsidP="00884B88">
      <w:pPr>
        <w:keepNext/>
        <w:keepLines/>
        <w:tabs>
          <w:tab w:val="left" w:pos="1843"/>
        </w:tabs>
        <w:ind w:left="1701" w:hanging="1701"/>
        <w:jc w:val="both"/>
        <w:rPr>
          <w:rFonts w:ascii="Tahoma" w:hAnsi="Tahoma" w:cs="Tahoma"/>
        </w:rPr>
      </w:pPr>
      <w:r>
        <w:rPr>
          <w:rFonts w:ascii="Tahoma" w:hAnsi="Tahoma" w:cs="Tahoma"/>
        </w:rPr>
        <w:t xml:space="preserve">                           D</w:t>
      </w:r>
      <w:r w:rsidR="00884B88" w:rsidRPr="00487211">
        <w:rPr>
          <w:rFonts w:ascii="Tahoma" w:hAnsi="Tahoma" w:cs="Tahoma"/>
        </w:rPr>
        <w:t>avčna številka:</w:t>
      </w:r>
      <w:r>
        <w:rPr>
          <w:rFonts w:ascii="Tahoma" w:hAnsi="Tahoma" w:cs="Tahoma"/>
        </w:rPr>
        <w:t xml:space="preserve">                             ________________________</w:t>
      </w:r>
    </w:p>
    <w:p w14:paraId="23A8955E" w14:textId="6E9F8D0E" w:rsidR="00884B88" w:rsidRPr="00487211" w:rsidRDefault="00884B88" w:rsidP="00884B88">
      <w:pPr>
        <w:keepNext/>
        <w:keepLines/>
        <w:tabs>
          <w:tab w:val="left" w:pos="1843"/>
        </w:tabs>
        <w:ind w:left="1701" w:hanging="1701"/>
        <w:jc w:val="both"/>
        <w:rPr>
          <w:rFonts w:ascii="Tahoma" w:hAnsi="Tahoma" w:cs="Tahoma"/>
        </w:rPr>
      </w:pPr>
      <w:r w:rsidRPr="00487211">
        <w:rPr>
          <w:rFonts w:ascii="Tahoma" w:hAnsi="Tahoma" w:cs="Tahoma"/>
        </w:rPr>
        <w:tab/>
      </w:r>
    </w:p>
    <w:p w14:paraId="1576FA96" w14:textId="05DC9BBE" w:rsidR="00884B88" w:rsidRPr="00487211" w:rsidRDefault="00884B88" w:rsidP="00884B88">
      <w:pPr>
        <w:keepNext/>
        <w:keepLines/>
        <w:tabs>
          <w:tab w:val="left" w:pos="1843"/>
        </w:tabs>
        <w:ind w:left="1701" w:hanging="1701"/>
        <w:jc w:val="both"/>
        <w:rPr>
          <w:rFonts w:ascii="Tahoma" w:hAnsi="Tahoma" w:cs="Tahoma"/>
        </w:rPr>
      </w:pPr>
      <w:r w:rsidRPr="00487211">
        <w:rPr>
          <w:rFonts w:ascii="Tahoma" w:hAnsi="Tahoma" w:cs="Tahoma"/>
        </w:rPr>
        <w:tab/>
      </w:r>
      <w:r w:rsidR="00D147AC">
        <w:rPr>
          <w:rFonts w:ascii="Tahoma" w:hAnsi="Tahoma" w:cs="Tahoma"/>
        </w:rPr>
        <w:t>I</w:t>
      </w:r>
      <w:r w:rsidRPr="00487211">
        <w:rPr>
          <w:rFonts w:ascii="Tahoma" w:hAnsi="Tahoma" w:cs="Tahoma"/>
        </w:rPr>
        <w:t xml:space="preserve">dentifikacijska številka za DDV: </w:t>
      </w:r>
      <w:r w:rsidRPr="00487211">
        <w:rPr>
          <w:rFonts w:ascii="Tahoma" w:hAnsi="Tahoma" w:cs="Tahoma"/>
        </w:rPr>
        <w:tab/>
        <w:t>_______________________</w:t>
      </w:r>
    </w:p>
    <w:p w14:paraId="10781241" w14:textId="7B4F6CCF" w:rsidR="00884B88" w:rsidRPr="00487211" w:rsidRDefault="00884B88" w:rsidP="00884B88">
      <w:pPr>
        <w:keepNext/>
        <w:keepLines/>
        <w:tabs>
          <w:tab w:val="left" w:pos="1843"/>
        </w:tabs>
        <w:ind w:left="1701" w:hanging="1701"/>
        <w:jc w:val="both"/>
        <w:rPr>
          <w:rFonts w:ascii="Tahoma" w:hAnsi="Tahoma" w:cs="Tahoma"/>
        </w:rPr>
      </w:pPr>
      <w:r w:rsidRPr="00487211">
        <w:rPr>
          <w:rFonts w:ascii="Tahoma" w:hAnsi="Tahoma" w:cs="Tahoma"/>
        </w:rPr>
        <w:tab/>
      </w:r>
      <w:r w:rsidR="00D147AC">
        <w:rPr>
          <w:rFonts w:ascii="Tahoma" w:hAnsi="Tahoma" w:cs="Tahoma"/>
        </w:rPr>
        <w:t>M</w:t>
      </w:r>
      <w:r w:rsidRPr="00487211">
        <w:rPr>
          <w:rFonts w:ascii="Tahoma" w:hAnsi="Tahoma" w:cs="Tahoma"/>
        </w:rPr>
        <w:t xml:space="preserve">atična številka: </w:t>
      </w:r>
      <w:r w:rsidRPr="00487211">
        <w:rPr>
          <w:rFonts w:ascii="Tahoma" w:hAnsi="Tahoma" w:cs="Tahoma"/>
        </w:rPr>
        <w:tab/>
      </w:r>
      <w:r w:rsidRPr="00487211">
        <w:rPr>
          <w:rFonts w:ascii="Tahoma" w:hAnsi="Tahoma" w:cs="Tahoma"/>
        </w:rPr>
        <w:tab/>
      </w:r>
      <w:r w:rsidRPr="00487211">
        <w:rPr>
          <w:rFonts w:ascii="Tahoma" w:hAnsi="Tahoma" w:cs="Tahoma"/>
        </w:rPr>
        <w:tab/>
        <w:t>_______________________</w:t>
      </w:r>
    </w:p>
    <w:p w14:paraId="6960FF35" w14:textId="77777777" w:rsidR="00884B88" w:rsidRPr="00487211" w:rsidRDefault="00884B88" w:rsidP="00884B88">
      <w:pPr>
        <w:keepNext/>
        <w:keepLines/>
        <w:tabs>
          <w:tab w:val="left" w:pos="1843"/>
        </w:tabs>
        <w:ind w:left="1701" w:hanging="1701"/>
        <w:jc w:val="both"/>
        <w:rPr>
          <w:rFonts w:ascii="Tahoma" w:hAnsi="Tahoma" w:cs="Tahoma"/>
        </w:rPr>
      </w:pPr>
      <w:r w:rsidRPr="00487211">
        <w:rPr>
          <w:rFonts w:ascii="Tahoma" w:hAnsi="Tahoma" w:cs="Tahoma"/>
        </w:rPr>
        <w:tab/>
        <w:t>(v nadaljevanju: izvajalec)</w:t>
      </w:r>
    </w:p>
    <w:p w14:paraId="78A78832" w14:textId="77777777" w:rsidR="008C77E8" w:rsidRPr="00C8579C" w:rsidRDefault="008C77E8" w:rsidP="00A62419">
      <w:pPr>
        <w:keepNext/>
        <w:keepLines/>
        <w:tabs>
          <w:tab w:val="left" w:pos="709"/>
          <w:tab w:val="left" w:pos="1702"/>
        </w:tabs>
        <w:rPr>
          <w:rFonts w:ascii="Tahoma" w:hAnsi="Tahoma" w:cs="Tahoma"/>
        </w:rPr>
      </w:pPr>
    </w:p>
    <w:p w14:paraId="4E20D429" w14:textId="77777777" w:rsidR="00856F7B" w:rsidRPr="00C8579C" w:rsidRDefault="00104E2A" w:rsidP="00A62419">
      <w:pPr>
        <w:keepNext/>
        <w:keepLines/>
        <w:tabs>
          <w:tab w:val="left" w:pos="851"/>
          <w:tab w:val="left" w:pos="1702"/>
        </w:tabs>
        <w:jc w:val="both"/>
        <w:rPr>
          <w:rFonts w:ascii="Tahoma" w:hAnsi="Tahoma" w:cs="Tahoma"/>
          <w:b/>
        </w:rPr>
      </w:pPr>
      <w:r w:rsidRPr="00C8579C">
        <w:rPr>
          <w:rFonts w:ascii="Tahoma" w:hAnsi="Tahoma" w:cs="Tahoma"/>
          <w:b/>
        </w:rPr>
        <w:t>I.</w:t>
      </w:r>
      <w:r w:rsidRPr="00C8579C">
        <w:rPr>
          <w:rFonts w:ascii="Tahoma" w:hAnsi="Tahoma" w:cs="Tahoma"/>
          <w:b/>
        </w:rPr>
        <w:tab/>
        <w:t>UVODN</w:t>
      </w:r>
      <w:r w:rsidR="00E171B6" w:rsidRPr="00C8579C">
        <w:rPr>
          <w:rFonts w:ascii="Tahoma" w:hAnsi="Tahoma" w:cs="Tahoma"/>
          <w:b/>
        </w:rPr>
        <w:t>A</w:t>
      </w:r>
      <w:r w:rsidRPr="00C8579C">
        <w:rPr>
          <w:rFonts w:ascii="Tahoma" w:hAnsi="Tahoma" w:cs="Tahoma"/>
          <w:b/>
        </w:rPr>
        <w:t xml:space="preserve"> DOLOČB</w:t>
      </w:r>
      <w:r w:rsidR="00E171B6" w:rsidRPr="00C8579C">
        <w:rPr>
          <w:rFonts w:ascii="Tahoma" w:hAnsi="Tahoma" w:cs="Tahoma"/>
          <w:b/>
        </w:rPr>
        <w:t>A</w:t>
      </w:r>
    </w:p>
    <w:p w14:paraId="01084F40" w14:textId="77777777" w:rsidR="00856F7B" w:rsidRPr="00C8579C" w:rsidRDefault="00856F7B" w:rsidP="00A62419">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36D50A2A" w14:textId="77777777" w:rsidR="00856F7B" w:rsidRPr="00C8579C" w:rsidRDefault="00856F7B" w:rsidP="00A62419">
      <w:pPr>
        <w:keepNext/>
        <w:keepLines/>
        <w:tabs>
          <w:tab w:val="left" w:pos="1702"/>
        </w:tabs>
        <w:jc w:val="center"/>
        <w:rPr>
          <w:rFonts w:ascii="Tahoma" w:hAnsi="Tahoma" w:cs="Tahoma"/>
        </w:rPr>
      </w:pPr>
    </w:p>
    <w:p w14:paraId="57797CF6" w14:textId="1F2E8235" w:rsidR="00C62BC0" w:rsidRPr="00C62BC0" w:rsidRDefault="00C62BC0" w:rsidP="00C62BC0">
      <w:pPr>
        <w:keepNext/>
        <w:keepLines/>
        <w:jc w:val="both"/>
        <w:rPr>
          <w:rFonts w:ascii="Tahoma" w:hAnsi="Tahoma" w:cs="Tahoma"/>
        </w:rPr>
      </w:pPr>
      <w:r w:rsidRPr="00C62BC0">
        <w:rPr>
          <w:rFonts w:ascii="Tahoma" w:hAnsi="Tahoma" w:cs="Tahoma"/>
        </w:rPr>
        <w:t>Stranki tega okvirnega sporazuma ugotavljata, da je JAVNI HOLDING Ljubljana, d.o.o., Verovškova ulica 70, 1000 Ljubljana, na podlagi pooblastila naročnika, izvedel postopek za oddajo javnega naročila št. VKS-</w:t>
      </w:r>
      <w:r w:rsidR="00A97DEC">
        <w:rPr>
          <w:rFonts w:ascii="Tahoma" w:hAnsi="Tahoma" w:cs="Tahoma"/>
        </w:rPr>
        <w:t>61/25</w:t>
      </w:r>
      <w:r w:rsidRPr="00C62BC0">
        <w:rPr>
          <w:rFonts w:ascii="Tahoma" w:hAnsi="Tahoma" w:cs="Tahoma"/>
        </w:rPr>
        <w:t xml:space="preserve"> po odprtem postopku, v skladu s 40. členom Zakona o javnem naročanju (Ur. l. RS, št. 91/15 s spremembami; v nadaljnjem besedilu: ZJN-3), objavljeno na Portalu javnih naročil dne ………………….. , pod št. objave ………………………. in v Dopolnilu k Uradnemu listu Evropske unije dne ……………………. , pod št. objave ……………………, z namenom sklenitve okvirnega sporazuma za »</w:t>
      </w:r>
      <w:r w:rsidR="002D325A" w:rsidRPr="002D325A">
        <w:rPr>
          <w:rFonts w:ascii="Tahoma" w:hAnsi="Tahoma" w:cs="Tahoma"/>
          <w:b/>
        </w:rPr>
        <w:t>Vzdrževanje, servisiranje in dobava rezervnih delov ter obnove rezalnih gredi za drobilec MTB</w:t>
      </w:r>
      <w:r w:rsidRPr="00C62BC0">
        <w:rPr>
          <w:rFonts w:ascii="Tahoma" w:hAnsi="Tahoma" w:cs="Tahoma"/>
        </w:rPr>
        <w:t xml:space="preserve">«, v katerem je naročnik izvajalca izbral na podlagi ekonomsko najugodnejše ponudbe in na podlagi pogojev, opredeljenih v razpisni dokumentaciji </w:t>
      </w:r>
      <w:r w:rsidR="00B31804">
        <w:rPr>
          <w:rFonts w:ascii="Tahoma" w:hAnsi="Tahoma" w:cs="Tahoma"/>
        </w:rPr>
        <w:t xml:space="preserve">naročnika </w:t>
      </w:r>
      <w:r w:rsidRPr="00C62BC0">
        <w:rPr>
          <w:rFonts w:ascii="Tahoma" w:hAnsi="Tahoma" w:cs="Tahoma"/>
        </w:rPr>
        <w:t>št. VKS-</w:t>
      </w:r>
      <w:r w:rsidR="00A97DEC">
        <w:rPr>
          <w:rFonts w:ascii="Tahoma" w:hAnsi="Tahoma" w:cs="Tahoma"/>
        </w:rPr>
        <w:t>61/25</w:t>
      </w:r>
      <w:r w:rsidR="00B31804">
        <w:rPr>
          <w:rFonts w:ascii="Tahoma" w:hAnsi="Tahoma" w:cs="Tahoma"/>
        </w:rPr>
        <w:t xml:space="preserve"> (v nadaljevanju tudi: razpisna dokumentacija)</w:t>
      </w:r>
      <w:r w:rsidRPr="00C62BC0">
        <w:rPr>
          <w:rFonts w:ascii="Tahoma" w:hAnsi="Tahoma" w:cs="Tahoma"/>
        </w:rPr>
        <w:t>.</w:t>
      </w:r>
    </w:p>
    <w:p w14:paraId="6ABBCA06" w14:textId="77777777" w:rsidR="00C62BC0" w:rsidRPr="00C62BC0" w:rsidRDefault="00C62BC0" w:rsidP="00C62BC0">
      <w:pPr>
        <w:keepNext/>
        <w:keepLines/>
        <w:jc w:val="both"/>
        <w:rPr>
          <w:rFonts w:ascii="Tahoma" w:hAnsi="Tahoma" w:cs="Tahoma"/>
        </w:rPr>
      </w:pPr>
    </w:p>
    <w:p w14:paraId="4142399F" w14:textId="4D34209E" w:rsidR="00C62BC0" w:rsidRPr="00C62BC0" w:rsidRDefault="00C62BC0" w:rsidP="00C62BC0">
      <w:pPr>
        <w:keepNext/>
        <w:keepLines/>
        <w:jc w:val="both"/>
        <w:rPr>
          <w:rFonts w:ascii="Tahoma" w:hAnsi="Tahoma" w:cs="Tahoma"/>
        </w:rPr>
      </w:pPr>
      <w:r w:rsidRPr="00C62BC0">
        <w:rPr>
          <w:rFonts w:ascii="Tahoma" w:hAnsi="Tahoma" w:cs="Tahoma"/>
        </w:rPr>
        <w:t xml:space="preserve">Okvirni sporazum je sklenjen in prične veljati z dnem podpisa okvirnega sporazuma s strani obeh strank tega okvirnega sporazuma, pod pogojem iz </w:t>
      </w:r>
      <w:r w:rsidR="00EC0F4C">
        <w:rPr>
          <w:rFonts w:ascii="Tahoma" w:hAnsi="Tahoma" w:cs="Tahoma"/>
        </w:rPr>
        <w:t>17</w:t>
      </w:r>
      <w:r w:rsidRPr="00C62BC0">
        <w:rPr>
          <w:rFonts w:ascii="Tahoma" w:hAnsi="Tahoma" w:cs="Tahoma"/>
        </w:rPr>
        <w:t xml:space="preserve">. člena okvirnega sporazuma, ter velja </w:t>
      </w:r>
      <w:r w:rsidR="0040492E">
        <w:rPr>
          <w:rFonts w:ascii="Tahoma" w:hAnsi="Tahoma" w:cs="Tahoma"/>
        </w:rPr>
        <w:t>šestintrideset</w:t>
      </w:r>
      <w:r w:rsidRPr="00C62BC0">
        <w:rPr>
          <w:rFonts w:ascii="Tahoma" w:hAnsi="Tahoma" w:cs="Tahoma"/>
        </w:rPr>
        <w:t xml:space="preserve"> (</w:t>
      </w:r>
      <w:r w:rsidR="0040492E">
        <w:rPr>
          <w:rFonts w:ascii="Tahoma" w:hAnsi="Tahoma" w:cs="Tahoma"/>
        </w:rPr>
        <w:t>36</w:t>
      </w:r>
      <w:r w:rsidRPr="00C62BC0">
        <w:rPr>
          <w:rFonts w:ascii="Tahoma" w:hAnsi="Tahoma" w:cs="Tahoma"/>
        </w:rPr>
        <w:t>) mesecev, šteto od dneva sklenitve tega okvirnega sporazuma</w:t>
      </w:r>
      <w:r w:rsidR="00E118F3">
        <w:rPr>
          <w:rFonts w:ascii="Tahoma" w:hAnsi="Tahoma" w:cs="Tahoma"/>
        </w:rPr>
        <w:t>,</w:t>
      </w:r>
      <w:r w:rsidRPr="00C62BC0">
        <w:rPr>
          <w:rFonts w:ascii="Tahoma" w:hAnsi="Tahoma" w:cs="Tahoma"/>
        </w:rPr>
        <w:t xml:space="preserve"> oziroma do izčrpanja ocenjene vrednosti okvirnega sporazuma, navedene v prvem odstavku 3. člena tega okvirnega sporazuma, kar nastopi prej.</w:t>
      </w:r>
    </w:p>
    <w:p w14:paraId="1C117D92" w14:textId="77777777" w:rsidR="00C62BC0" w:rsidRPr="00C62BC0" w:rsidRDefault="00C62BC0" w:rsidP="00C62BC0">
      <w:pPr>
        <w:keepNext/>
        <w:keepLines/>
        <w:numPr>
          <w:ilvl w:val="0"/>
          <w:numId w:val="6"/>
        </w:numPr>
        <w:tabs>
          <w:tab w:val="left" w:pos="851"/>
          <w:tab w:val="left" w:pos="1702"/>
        </w:tabs>
        <w:ind w:hanging="1440"/>
        <w:jc w:val="both"/>
        <w:rPr>
          <w:rFonts w:ascii="Tahoma" w:hAnsi="Tahoma" w:cs="Tahoma"/>
          <w:b/>
        </w:rPr>
      </w:pPr>
      <w:r w:rsidRPr="00C62BC0">
        <w:rPr>
          <w:rFonts w:ascii="Tahoma" w:hAnsi="Tahoma" w:cs="Tahoma"/>
          <w:b/>
        </w:rPr>
        <w:lastRenderedPageBreak/>
        <w:t>PREDMET OKVIRNEGA SPORAZUMA</w:t>
      </w:r>
    </w:p>
    <w:p w14:paraId="660B1903" w14:textId="77777777" w:rsidR="00C62BC0" w:rsidRPr="00C62BC0" w:rsidRDefault="00C62BC0" w:rsidP="00C62BC0">
      <w:pPr>
        <w:keepNext/>
        <w:keepLines/>
        <w:tabs>
          <w:tab w:val="left" w:pos="1080"/>
          <w:tab w:val="left" w:pos="1702"/>
        </w:tabs>
        <w:ind w:left="360"/>
        <w:jc w:val="both"/>
        <w:rPr>
          <w:rFonts w:ascii="Tahoma" w:hAnsi="Tahoma" w:cs="Tahoma"/>
          <w:b/>
        </w:rPr>
      </w:pPr>
    </w:p>
    <w:p w14:paraId="52CB7329" w14:textId="77777777" w:rsidR="00C62BC0" w:rsidRPr="00C62BC0" w:rsidRDefault="00C62BC0" w:rsidP="00C62BC0">
      <w:pPr>
        <w:keepNext/>
        <w:keepLines/>
        <w:numPr>
          <w:ilvl w:val="1"/>
          <w:numId w:val="4"/>
        </w:numPr>
        <w:ind w:left="426" w:hanging="426"/>
        <w:jc w:val="center"/>
        <w:rPr>
          <w:rFonts w:ascii="Tahoma" w:hAnsi="Tahoma" w:cs="Tahoma"/>
        </w:rPr>
      </w:pPr>
      <w:r w:rsidRPr="00C62BC0">
        <w:rPr>
          <w:rFonts w:ascii="Tahoma" w:hAnsi="Tahoma" w:cs="Tahoma"/>
        </w:rPr>
        <w:t>člen</w:t>
      </w:r>
    </w:p>
    <w:p w14:paraId="620DDB63" w14:textId="77777777" w:rsidR="00C62BC0" w:rsidRPr="00C62BC0" w:rsidRDefault="00C62BC0" w:rsidP="00C62BC0">
      <w:pPr>
        <w:keepNext/>
        <w:keepLines/>
        <w:tabs>
          <w:tab w:val="left" w:pos="1702"/>
        </w:tabs>
        <w:jc w:val="both"/>
        <w:rPr>
          <w:rFonts w:ascii="Tahoma" w:hAnsi="Tahoma" w:cs="Tahoma"/>
        </w:rPr>
      </w:pPr>
    </w:p>
    <w:p w14:paraId="48A64998" w14:textId="77777777" w:rsidR="00C62BC0" w:rsidRPr="00C62BC0" w:rsidRDefault="00C62BC0" w:rsidP="00C62BC0">
      <w:pPr>
        <w:keepNext/>
        <w:keepLines/>
        <w:jc w:val="both"/>
        <w:rPr>
          <w:rFonts w:ascii="Tahoma" w:hAnsi="Tahoma" w:cs="Tahoma"/>
        </w:rPr>
      </w:pPr>
      <w:r w:rsidRPr="00C62BC0">
        <w:rPr>
          <w:rFonts w:ascii="Tahoma" w:hAnsi="Tahoma" w:cs="Tahoma"/>
        </w:rPr>
        <w:t>Predmet tega okvirnega sporazuma je izvedba obnov celotne rezalne gredi in dobava nadomestnih delov rezalne gredi za dvoosni drobilec s fiksnimi rezalnimi noži MTB, model CRX 2000 H, tehnološka oznaka stroja je 423Z10, ki deluje v obratu za mehansko-biološko obdelavo (v nadaljevanju: MBO) Regijskega centra za ravnanje z odpadki Ljubljana, Cesta dveh cesarjev 101, 1000 Ljubljana (v nadaljevanju: RCERO Ljubljana) (v nadaljevanju: dela, blago in/ali dobava).</w:t>
      </w:r>
    </w:p>
    <w:p w14:paraId="2E6223E3" w14:textId="77777777" w:rsidR="00C62BC0" w:rsidRPr="00C62BC0" w:rsidRDefault="00C62BC0" w:rsidP="00C62BC0">
      <w:pPr>
        <w:keepNext/>
        <w:keepLines/>
        <w:jc w:val="both"/>
        <w:rPr>
          <w:rFonts w:ascii="Tahoma" w:hAnsi="Tahoma" w:cs="Tahoma"/>
        </w:rPr>
      </w:pPr>
    </w:p>
    <w:p w14:paraId="060782E0" w14:textId="410B33CD" w:rsidR="00C62BC0" w:rsidRPr="00C62BC0" w:rsidRDefault="00C62BC0" w:rsidP="00C62BC0">
      <w:pPr>
        <w:keepNext/>
        <w:keepLines/>
        <w:jc w:val="both"/>
        <w:rPr>
          <w:rFonts w:ascii="Tahoma" w:hAnsi="Tahoma" w:cs="Tahoma"/>
        </w:rPr>
      </w:pPr>
      <w:r w:rsidRPr="00C62BC0">
        <w:rPr>
          <w:rFonts w:ascii="Tahoma" w:hAnsi="Tahoma" w:cs="Tahoma"/>
        </w:rPr>
        <w:t>Izvajalec se zavezuje, da bo izvedel dela in dobave po tem okvirnem sporazumu</w:t>
      </w:r>
      <w:r w:rsidRPr="00C62BC0">
        <w:rPr>
          <w:rFonts w:ascii="Tahoma" w:eastAsia="Calibri" w:hAnsi="Tahoma" w:cs="Tahoma"/>
          <w:sz w:val="22"/>
          <w:szCs w:val="22"/>
          <w:lang w:eastAsia="en-US"/>
        </w:rPr>
        <w:t xml:space="preserve"> </w:t>
      </w:r>
      <w:r w:rsidRPr="00C62BC0">
        <w:rPr>
          <w:rFonts w:ascii="Tahoma" w:hAnsi="Tahoma" w:cs="Tahoma"/>
        </w:rPr>
        <w:t>v skladu z razpisno dokumentacijo naročnika št. VKS-</w:t>
      </w:r>
      <w:r w:rsidR="0032025C">
        <w:rPr>
          <w:rFonts w:ascii="Tahoma" w:hAnsi="Tahoma" w:cs="Tahoma"/>
        </w:rPr>
        <w:t>61/25</w:t>
      </w:r>
      <w:r w:rsidRPr="00C62BC0">
        <w:rPr>
          <w:rFonts w:ascii="Tahoma" w:hAnsi="Tahoma" w:cs="Tahoma"/>
        </w:rPr>
        <w:t xml:space="preserve"> (v nadaljevanju: razpisna dokumentacija) in </w:t>
      </w:r>
      <w:r w:rsidRPr="00C62BC0">
        <w:rPr>
          <w:rFonts w:ascii="Tahoma" w:hAnsi="Tahoma" w:cs="Tahoma"/>
          <w:bCs/>
        </w:rPr>
        <w:t xml:space="preserve">Tehnično specifikacijo št. </w:t>
      </w:r>
      <w:r w:rsidR="0032025C" w:rsidRPr="00C62BC0">
        <w:rPr>
          <w:rFonts w:ascii="Tahoma" w:hAnsi="Tahoma" w:cs="Tahoma"/>
        </w:rPr>
        <w:t>VKS-</w:t>
      </w:r>
      <w:r w:rsidR="0032025C">
        <w:rPr>
          <w:rFonts w:ascii="Tahoma" w:hAnsi="Tahoma" w:cs="Tahoma"/>
        </w:rPr>
        <w:t>61/25</w:t>
      </w:r>
      <w:r w:rsidR="0032025C" w:rsidRPr="00C62BC0">
        <w:rPr>
          <w:rFonts w:ascii="Tahoma" w:hAnsi="Tahoma" w:cs="Tahoma"/>
        </w:rPr>
        <w:t xml:space="preserve"> </w:t>
      </w:r>
      <w:r w:rsidRPr="00C62BC0">
        <w:rPr>
          <w:rFonts w:ascii="Tahoma" w:hAnsi="Tahoma" w:cs="Tahoma"/>
        </w:rPr>
        <w:t xml:space="preserve">(v nadaljevanju: Tehnična specifikacija), </w:t>
      </w:r>
      <w:r w:rsidRPr="00C62BC0">
        <w:rPr>
          <w:rFonts w:ascii="Tahoma" w:hAnsi="Tahoma" w:cs="Tahoma"/>
          <w:bCs/>
        </w:rPr>
        <w:t xml:space="preserve">na podlagi ponudbe izvajalca št. ______________ z dne __________, ki je priloga </w:t>
      </w:r>
      <w:r w:rsidRPr="00C62BC0">
        <w:rPr>
          <w:rFonts w:ascii="Tahoma" w:hAnsi="Tahoma" w:cs="Tahoma"/>
        </w:rPr>
        <w:t>tega okvirnega sporazuma (v nadaljevanju: ponudba), ponudbenega predračuna izvajalca št. _______________ z dne _______________ (v nadaljevanju: ponudbeni predračun)</w:t>
      </w:r>
      <w:r w:rsidRPr="00C62BC0">
        <w:rPr>
          <w:rFonts w:ascii="Tahoma" w:hAnsi="Tahoma" w:cs="Tahoma"/>
          <w:bCs/>
        </w:rPr>
        <w:t xml:space="preserve"> </w:t>
      </w:r>
      <w:r w:rsidRPr="00C62BC0">
        <w:rPr>
          <w:rFonts w:ascii="Tahoma" w:hAnsi="Tahoma" w:cs="Tahoma"/>
        </w:rPr>
        <w:t xml:space="preserve">ter v skladu z vsebino zahtev javnega naročila št. </w:t>
      </w:r>
      <w:r w:rsidR="0032025C" w:rsidRPr="00C62BC0">
        <w:rPr>
          <w:rFonts w:ascii="Tahoma" w:hAnsi="Tahoma" w:cs="Tahoma"/>
        </w:rPr>
        <w:t>VKS-</w:t>
      </w:r>
      <w:r w:rsidR="0032025C">
        <w:rPr>
          <w:rFonts w:ascii="Tahoma" w:hAnsi="Tahoma" w:cs="Tahoma"/>
        </w:rPr>
        <w:t>61/25</w:t>
      </w:r>
      <w:r w:rsidRPr="00C62BC0">
        <w:rPr>
          <w:rFonts w:ascii="Tahoma" w:hAnsi="Tahoma" w:cs="Tahoma"/>
        </w:rPr>
        <w:t xml:space="preserve">, in sicer vse po pravilih stroke, s </w:t>
      </w:r>
      <w:r w:rsidR="000B3128">
        <w:rPr>
          <w:rFonts w:ascii="Tahoma" w:hAnsi="Tahoma" w:cs="Tahoma"/>
        </w:rPr>
        <w:t xml:space="preserve">z dolžno </w:t>
      </w:r>
      <w:r w:rsidRPr="00C62BC0">
        <w:rPr>
          <w:rFonts w:ascii="Tahoma" w:hAnsi="Tahoma" w:cs="Tahoma"/>
        </w:rPr>
        <w:t>skrbnostjo ter v skladu s tem okvirnim sporazumom.</w:t>
      </w:r>
    </w:p>
    <w:p w14:paraId="693482D2" w14:textId="77777777" w:rsidR="00C62BC0" w:rsidRPr="00C62BC0" w:rsidRDefault="00C62BC0" w:rsidP="00C62BC0">
      <w:pPr>
        <w:keepNext/>
        <w:keepLines/>
        <w:jc w:val="both"/>
        <w:rPr>
          <w:rFonts w:ascii="Tahoma" w:hAnsi="Tahoma" w:cs="Tahoma"/>
        </w:rPr>
      </w:pPr>
    </w:p>
    <w:p w14:paraId="1E8B9C04" w14:textId="77777777" w:rsidR="00C62BC0" w:rsidRPr="00C62BC0" w:rsidRDefault="00C62BC0" w:rsidP="00C62BC0">
      <w:pPr>
        <w:keepNext/>
        <w:keepLines/>
        <w:jc w:val="both"/>
        <w:rPr>
          <w:rFonts w:ascii="Tahoma" w:hAnsi="Tahoma" w:cs="Tahoma"/>
        </w:rPr>
      </w:pPr>
      <w:r w:rsidRPr="00C62BC0">
        <w:rPr>
          <w:rFonts w:ascii="Tahoma" w:hAnsi="Tahoma" w:cs="Tahoma"/>
        </w:rPr>
        <w:t xml:space="preserve">Količine, navedene v posameznih postavkah ponudbenega predračuna, so v času veljavnosti okvirnega sporazuma okvirne in za naročnika niso zavezujoče. </w:t>
      </w:r>
    </w:p>
    <w:p w14:paraId="6CED043E" w14:textId="77777777" w:rsidR="00C62BC0" w:rsidRPr="00C62BC0" w:rsidRDefault="00C62BC0" w:rsidP="00C62BC0">
      <w:pPr>
        <w:keepNext/>
        <w:keepLines/>
        <w:jc w:val="both"/>
        <w:rPr>
          <w:rFonts w:ascii="Tahoma" w:hAnsi="Tahoma" w:cs="Tahoma"/>
        </w:rPr>
      </w:pPr>
    </w:p>
    <w:p w14:paraId="5BC8A09A" w14:textId="77777777" w:rsidR="00C62BC0" w:rsidRPr="00C62BC0" w:rsidRDefault="00C62BC0" w:rsidP="00C62BC0">
      <w:pPr>
        <w:keepNext/>
        <w:keepLines/>
        <w:tabs>
          <w:tab w:val="left" w:pos="1702"/>
        </w:tabs>
        <w:jc w:val="both"/>
        <w:rPr>
          <w:rFonts w:ascii="Tahoma" w:hAnsi="Tahoma" w:cs="Tahoma"/>
        </w:rPr>
      </w:pPr>
      <w:r w:rsidRPr="00C62BC0">
        <w:rPr>
          <w:rFonts w:ascii="Tahoma" w:hAnsi="Tahoma" w:cs="Tahoma"/>
        </w:rPr>
        <w:t xml:space="preserve">Naročnik in izvajalec se izrecno dogovorita, da bo naročnik v obdobju veljavnosti tega okvirnega sporazuma naročal le blago in/ali dela, ki ga/jih bo dejansko potreboval in za katere/ga bo imel zagotovljena finančna sredstva. </w:t>
      </w:r>
    </w:p>
    <w:p w14:paraId="3AC62B4F" w14:textId="77777777" w:rsidR="00C62BC0" w:rsidRPr="00C62BC0" w:rsidRDefault="00C62BC0" w:rsidP="00C62BC0">
      <w:pPr>
        <w:keepNext/>
        <w:keepLines/>
        <w:jc w:val="both"/>
        <w:rPr>
          <w:rFonts w:ascii="Tahoma" w:hAnsi="Tahoma" w:cs="Tahoma"/>
        </w:rPr>
      </w:pPr>
    </w:p>
    <w:p w14:paraId="5F7836BC" w14:textId="77777777" w:rsidR="00C62BC0" w:rsidRPr="00C62BC0" w:rsidRDefault="00C62BC0" w:rsidP="00C62BC0">
      <w:pPr>
        <w:keepNext/>
        <w:keepLines/>
        <w:numPr>
          <w:ilvl w:val="0"/>
          <w:numId w:val="6"/>
        </w:numPr>
        <w:tabs>
          <w:tab w:val="left" w:pos="851"/>
          <w:tab w:val="left" w:pos="1702"/>
        </w:tabs>
        <w:ind w:hanging="1440"/>
        <w:jc w:val="both"/>
        <w:rPr>
          <w:rFonts w:ascii="Tahoma" w:hAnsi="Tahoma" w:cs="Tahoma"/>
          <w:b/>
        </w:rPr>
      </w:pPr>
      <w:r w:rsidRPr="00C62BC0">
        <w:rPr>
          <w:rFonts w:ascii="Tahoma" w:hAnsi="Tahoma" w:cs="Tahoma"/>
          <w:b/>
        </w:rPr>
        <w:t>OCENJENA VREDNOST OKVIRNEGA SPORAZUMA</w:t>
      </w:r>
    </w:p>
    <w:p w14:paraId="21D8BD9D" w14:textId="77777777" w:rsidR="00C62BC0" w:rsidRPr="00C62BC0" w:rsidRDefault="00C62BC0" w:rsidP="00C62BC0">
      <w:pPr>
        <w:keepNext/>
        <w:keepLines/>
        <w:tabs>
          <w:tab w:val="left" w:pos="1080"/>
        </w:tabs>
        <w:ind w:left="360"/>
        <w:rPr>
          <w:rFonts w:ascii="Tahoma" w:hAnsi="Tahoma" w:cs="Tahoma"/>
          <w:b/>
        </w:rPr>
      </w:pPr>
    </w:p>
    <w:p w14:paraId="12EEF86B" w14:textId="77777777" w:rsidR="00C62BC0" w:rsidRPr="00C62BC0" w:rsidRDefault="00C62BC0" w:rsidP="00C62BC0">
      <w:pPr>
        <w:keepNext/>
        <w:keepLines/>
        <w:numPr>
          <w:ilvl w:val="1"/>
          <w:numId w:val="4"/>
        </w:numPr>
        <w:ind w:left="426" w:hanging="426"/>
        <w:jc w:val="center"/>
        <w:rPr>
          <w:rFonts w:ascii="Tahoma" w:hAnsi="Tahoma" w:cs="Tahoma"/>
        </w:rPr>
      </w:pPr>
      <w:r w:rsidRPr="00C62BC0">
        <w:rPr>
          <w:rFonts w:ascii="Tahoma" w:hAnsi="Tahoma" w:cs="Tahoma"/>
        </w:rPr>
        <w:t>člen</w:t>
      </w:r>
    </w:p>
    <w:p w14:paraId="74BCE62D" w14:textId="77777777" w:rsidR="00C62BC0" w:rsidRPr="00C62BC0" w:rsidRDefault="00C62BC0" w:rsidP="00C62BC0">
      <w:pPr>
        <w:keepNext/>
        <w:keepLines/>
        <w:jc w:val="both"/>
        <w:rPr>
          <w:rFonts w:ascii="Tahoma" w:hAnsi="Tahoma" w:cs="Tahoma"/>
        </w:rPr>
      </w:pPr>
    </w:p>
    <w:p w14:paraId="0DD74D3A" w14:textId="77777777" w:rsidR="00C62BC0" w:rsidRPr="00C62BC0" w:rsidRDefault="00C62BC0" w:rsidP="00C62BC0">
      <w:pPr>
        <w:keepNext/>
        <w:keepLines/>
        <w:jc w:val="both"/>
        <w:rPr>
          <w:rFonts w:ascii="Tahoma" w:hAnsi="Tahoma" w:cs="Tahoma"/>
        </w:rPr>
      </w:pPr>
      <w:r w:rsidRPr="00C62BC0">
        <w:rPr>
          <w:rFonts w:ascii="Tahoma" w:hAnsi="Tahoma" w:cs="Tahoma"/>
        </w:rPr>
        <w:t xml:space="preserve">Ocenjena vrednost okvirnega sporazuma je ob objavi obvestila o javnem naročilu na Portalu javnih naročil in na dan sklenitve tega okvirnega sporazuma znašala: </w:t>
      </w:r>
    </w:p>
    <w:p w14:paraId="17BA6DBC" w14:textId="77777777" w:rsidR="00C62BC0" w:rsidRPr="00C62BC0" w:rsidRDefault="00C62BC0" w:rsidP="00C62BC0">
      <w:pPr>
        <w:keepNext/>
        <w:keepLines/>
        <w:jc w:val="both"/>
        <w:rPr>
          <w:rFonts w:ascii="Tahoma" w:hAnsi="Tahoma" w:cs="Tahoma"/>
        </w:rPr>
      </w:pPr>
    </w:p>
    <w:tbl>
      <w:tblPr>
        <w:tblW w:w="0" w:type="auto"/>
        <w:jc w:val="center"/>
        <w:tblBorders>
          <w:bottom w:val="single" w:sz="4" w:space="0" w:color="auto"/>
        </w:tblBorders>
        <w:tblLook w:val="04A0" w:firstRow="1" w:lastRow="0" w:firstColumn="1" w:lastColumn="0" w:noHBand="0" w:noVBand="1"/>
      </w:tblPr>
      <w:tblGrid>
        <w:gridCol w:w="3976"/>
      </w:tblGrid>
      <w:tr w:rsidR="00C62BC0" w:rsidRPr="00C62BC0" w14:paraId="2115B42E" w14:textId="77777777" w:rsidTr="006F58F3">
        <w:trPr>
          <w:jc w:val="center"/>
        </w:trPr>
        <w:tc>
          <w:tcPr>
            <w:tcW w:w="0" w:type="auto"/>
            <w:shd w:val="clear" w:color="auto" w:fill="auto"/>
          </w:tcPr>
          <w:p w14:paraId="66107998" w14:textId="77777777" w:rsidR="00C62BC0" w:rsidRPr="00C62BC0" w:rsidRDefault="00C62BC0" w:rsidP="00C62BC0">
            <w:pPr>
              <w:keepNext/>
              <w:keepLines/>
              <w:jc w:val="both"/>
              <w:rPr>
                <w:rFonts w:ascii="Tahoma" w:hAnsi="Tahoma" w:cs="Tahoma"/>
              </w:rPr>
            </w:pPr>
            <w:r w:rsidRPr="00C62BC0">
              <w:rPr>
                <w:rFonts w:ascii="Tahoma" w:hAnsi="Tahoma" w:cs="Tahoma"/>
              </w:rPr>
              <w:t xml:space="preserve">                                        EUR brez DDV</w:t>
            </w:r>
          </w:p>
        </w:tc>
      </w:tr>
    </w:tbl>
    <w:p w14:paraId="58AE1B22" w14:textId="77777777" w:rsidR="00C62BC0" w:rsidRPr="00C62BC0" w:rsidRDefault="00C62BC0" w:rsidP="00C62BC0">
      <w:pPr>
        <w:keepNext/>
        <w:keepLines/>
        <w:jc w:val="center"/>
        <w:rPr>
          <w:rFonts w:ascii="Tahoma" w:hAnsi="Tahoma" w:cs="Tahoma"/>
        </w:rPr>
      </w:pPr>
    </w:p>
    <w:p w14:paraId="6907D367" w14:textId="77777777" w:rsidR="00C62BC0" w:rsidRPr="00C62BC0" w:rsidRDefault="00C62BC0" w:rsidP="00C62BC0">
      <w:pPr>
        <w:keepNext/>
        <w:keepLines/>
        <w:jc w:val="center"/>
        <w:rPr>
          <w:rFonts w:ascii="Tahoma" w:hAnsi="Tahoma" w:cs="Tahoma"/>
        </w:rPr>
      </w:pPr>
      <w:r w:rsidRPr="00C62BC0">
        <w:rPr>
          <w:rFonts w:ascii="Tahoma" w:hAnsi="Tahoma" w:cs="Tahoma"/>
        </w:rPr>
        <w:t>oziroma</w:t>
      </w:r>
    </w:p>
    <w:p w14:paraId="5651F548" w14:textId="77777777" w:rsidR="00C62BC0" w:rsidRPr="00C62BC0" w:rsidRDefault="00C62BC0" w:rsidP="00C62BC0">
      <w:pPr>
        <w:keepNext/>
        <w:keepLines/>
        <w:jc w:val="center"/>
        <w:rPr>
          <w:rFonts w:ascii="Tahoma" w:hAnsi="Tahoma" w:cs="Tahoma"/>
        </w:rPr>
      </w:pPr>
      <w:r w:rsidRPr="00C62BC0">
        <w:rPr>
          <w:rFonts w:ascii="Tahoma" w:hAnsi="Tahoma" w:cs="Tahoma"/>
        </w:rPr>
        <w:t>____________________________EUR z DDV</w:t>
      </w:r>
    </w:p>
    <w:p w14:paraId="213B9DCE" w14:textId="77777777" w:rsidR="00C62BC0" w:rsidRPr="00C62BC0" w:rsidRDefault="00C62BC0" w:rsidP="00C62BC0">
      <w:pPr>
        <w:keepNext/>
        <w:keepLines/>
        <w:rPr>
          <w:rFonts w:ascii="Tahoma" w:hAnsi="Tahoma" w:cs="Tahoma"/>
        </w:rPr>
      </w:pPr>
    </w:p>
    <w:p w14:paraId="0721A8BA" w14:textId="77777777" w:rsidR="00C62BC0" w:rsidRPr="00C62BC0" w:rsidRDefault="00C62BC0" w:rsidP="00C62BC0">
      <w:pPr>
        <w:keepNext/>
        <w:keepLines/>
        <w:numPr>
          <w:ilvl w:val="1"/>
          <w:numId w:val="4"/>
        </w:numPr>
        <w:ind w:left="426" w:hanging="426"/>
        <w:jc w:val="center"/>
        <w:rPr>
          <w:rFonts w:ascii="Tahoma" w:hAnsi="Tahoma" w:cs="Tahoma"/>
        </w:rPr>
      </w:pPr>
      <w:r w:rsidRPr="00C62BC0">
        <w:rPr>
          <w:rFonts w:ascii="Tahoma" w:hAnsi="Tahoma" w:cs="Tahoma"/>
        </w:rPr>
        <w:t>člen</w:t>
      </w:r>
    </w:p>
    <w:p w14:paraId="3152A696" w14:textId="77777777" w:rsidR="00C62BC0" w:rsidRPr="00C62BC0" w:rsidRDefault="00C62BC0" w:rsidP="00C62BC0">
      <w:pPr>
        <w:keepNext/>
        <w:keepLines/>
        <w:ind w:left="426"/>
        <w:jc w:val="center"/>
        <w:rPr>
          <w:rFonts w:ascii="Tahoma" w:hAnsi="Tahoma" w:cs="Tahoma"/>
        </w:rPr>
      </w:pPr>
    </w:p>
    <w:p w14:paraId="4ACD991D" w14:textId="77777777" w:rsidR="00C62BC0" w:rsidRPr="00C62BC0" w:rsidRDefault="00C62BC0" w:rsidP="00C62BC0">
      <w:pPr>
        <w:keepNext/>
        <w:keepLines/>
        <w:jc w:val="both"/>
        <w:rPr>
          <w:rFonts w:ascii="Tahoma" w:hAnsi="Tahoma" w:cs="Tahoma"/>
        </w:rPr>
      </w:pPr>
      <w:r w:rsidRPr="00C62BC0">
        <w:rPr>
          <w:rFonts w:ascii="Tahoma" w:hAnsi="Tahoma" w:cs="Tahoma"/>
        </w:rPr>
        <w:t>Cene na enoto mere, navedene v ponudbenem predračunu, so v času veljavnosti okvirnega sporazuma fiksne, razen v primeru znižanja cen.</w:t>
      </w:r>
    </w:p>
    <w:p w14:paraId="4C77D875" w14:textId="77777777" w:rsidR="00C62BC0" w:rsidRPr="00C62BC0" w:rsidRDefault="00C62BC0" w:rsidP="00C62BC0">
      <w:pPr>
        <w:keepNext/>
        <w:keepLines/>
        <w:jc w:val="both"/>
        <w:rPr>
          <w:rFonts w:ascii="Tahoma" w:hAnsi="Tahoma" w:cs="Tahoma"/>
        </w:rPr>
      </w:pPr>
    </w:p>
    <w:p w14:paraId="2CB7E210" w14:textId="310E4885" w:rsidR="00C62BC0" w:rsidRDefault="00C62BC0" w:rsidP="00C62BC0">
      <w:pPr>
        <w:keepNext/>
        <w:keepLines/>
        <w:jc w:val="both"/>
        <w:rPr>
          <w:rFonts w:ascii="Tahoma" w:hAnsi="Tahoma" w:cs="Tahoma"/>
        </w:rPr>
      </w:pPr>
      <w:r w:rsidRPr="00C62BC0">
        <w:rPr>
          <w:rFonts w:ascii="Tahoma" w:hAnsi="Tahoma" w:cs="Tahoma"/>
        </w:rPr>
        <w:t>V cenah na enoto mere so upoštevani vsi materialni in nematerialni stroški, potrebni za kvalitetno in pravočasno izvedbo predmeta okvirnega sporazuma, vključno s stroški dela, stroški transporta blaga, stroški pripravljalnih del, organizacije delovišča, vgradnje, stroški meritev, stroški za varnost pri delu, stroški zavarovanja materiala, opreme, pripomočkov in delovne sile, stroški odprave napak v času garancijske dobe, stroški izdelave ponudbene dokumentacije, popusti, dajatve ter carinske obveznosti kot tudi stroški za vsa ostala dela in naloge, ki so v okvirnem sporazumu opredeljen</w:t>
      </w:r>
      <w:r w:rsidR="00C56AEA">
        <w:rPr>
          <w:rFonts w:ascii="Tahoma" w:hAnsi="Tahoma" w:cs="Tahoma"/>
        </w:rPr>
        <w:t>i</w:t>
      </w:r>
      <w:r w:rsidRPr="00C62BC0">
        <w:rPr>
          <w:rFonts w:ascii="Tahoma" w:hAnsi="Tahoma" w:cs="Tahoma"/>
        </w:rPr>
        <w:t xml:space="preserve"> kot obveznosti izvajalca.</w:t>
      </w:r>
    </w:p>
    <w:p w14:paraId="39AE7EE9" w14:textId="77777777" w:rsidR="001B0E5D" w:rsidRPr="00C62BC0" w:rsidRDefault="001B0E5D" w:rsidP="00C62BC0">
      <w:pPr>
        <w:keepNext/>
        <w:keepLines/>
        <w:jc w:val="both"/>
        <w:rPr>
          <w:rFonts w:ascii="Tahoma" w:hAnsi="Tahoma" w:cs="Tahoma"/>
        </w:rPr>
      </w:pPr>
    </w:p>
    <w:p w14:paraId="28DEA3D7" w14:textId="77777777" w:rsidR="00C62BC0" w:rsidRPr="00C62BC0" w:rsidRDefault="00C62BC0" w:rsidP="00C62BC0">
      <w:pPr>
        <w:keepNext/>
        <w:keepLines/>
        <w:numPr>
          <w:ilvl w:val="1"/>
          <w:numId w:val="4"/>
        </w:numPr>
        <w:ind w:left="426" w:hanging="426"/>
        <w:jc w:val="center"/>
        <w:rPr>
          <w:rFonts w:ascii="Tahoma" w:hAnsi="Tahoma" w:cs="Tahoma"/>
        </w:rPr>
      </w:pPr>
      <w:r w:rsidRPr="00C62BC0">
        <w:rPr>
          <w:rFonts w:ascii="Tahoma" w:hAnsi="Tahoma" w:cs="Tahoma"/>
        </w:rPr>
        <w:t>člen</w:t>
      </w:r>
    </w:p>
    <w:p w14:paraId="00402AD4" w14:textId="77777777" w:rsidR="00C62BC0" w:rsidRPr="00C62BC0" w:rsidRDefault="00C62BC0" w:rsidP="00C62BC0">
      <w:pPr>
        <w:keepNext/>
        <w:keepLines/>
        <w:jc w:val="both"/>
        <w:rPr>
          <w:rFonts w:ascii="Tahoma" w:hAnsi="Tahoma" w:cs="Tahoma"/>
        </w:rPr>
      </w:pPr>
    </w:p>
    <w:p w14:paraId="38B7B193" w14:textId="77777777" w:rsidR="00C62BC0" w:rsidRPr="00C62BC0" w:rsidRDefault="00C62BC0" w:rsidP="00C62BC0">
      <w:pPr>
        <w:keepNext/>
        <w:keepLines/>
        <w:jc w:val="both"/>
        <w:rPr>
          <w:rFonts w:ascii="Tahoma" w:hAnsi="Tahoma" w:cs="Tahoma"/>
        </w:rPr>
      </w:pPr>
      <w:r w:rsidRPr="00C62BC0">
        <w:rPr>
          <w:rFonts w:ascii="Tahoma" w:hAnsi="Tahoma" w:cs="Tahoma"/>
          <w:color w:val="000000"/>
        </w:rPr>
        <w:t xml:space="preserve">Izvajalec bo naročnika sproti obveščal o znižanjih cen. V primeru znižanja cen na tržišču za istovrstno blago oziroma dela lahko naročnik zahteva znižanje cen izvajalca. </w:t>
      </w:r>
    </w:p>
    <w:p w14:paraId="7A2434D5" w14:textId="77777777" w:rsidR="00C62BC0" w:rsidRPr="00C62BC0" w:rsidRDefault="00C62BC0" w:rsidP="00C62BC0">
      <w:pPr>
        <w:keepNext/>
        <w:keepLines/>
        <w:jc w:val="both"/>
        <w:rPr>
          <w:rFonts w:ascii="Tahoma" w:hAnsi="Tahoma" w:cs="Tahoma"/>
        </w:rPr>
      </w:pPr>
    </w:p>
    <w:p w14:paraId="5A0BD533" w14:textId="77777777" w:rsidR="00C62BC0" w:rsidRPr="00C62BC0" w:rsidRDefault="00C62BC0" w:rsidP="00C62BC0">
      <w:pPr>
        <w:keepNext/>
        <w:keepLines/>
        <w:jc w:val="both"/>
        <w:rPr>
          <w:rFonts w:ascii="Tahoma" w:hAnsi="Tahoma" w:cs="Tahoma"/>
          <w:color w:val="000000"/>
        </w:rPr>
      </w:pPr>
      <w:r w:rsidRPr="00C62BC0">
        <w:rPr>
          <w:rFonts w:ascii="Tahoma" w:hAnsi="Tahoma" w:cs="Tahoma"/>
          <w:color w:val="000000"/>
        </w:rPr>
        <w:lastRenderedPageBreak/>
        <w:t xml:space="preserve">V kolikor se bo v času veljavnosti okvirnega sporazuma pri naročniku pojavila potreba po blagu in/ali delih, ki po namenu sodi/jo med istovrstno blago in/ali dela oziroma je/so povezano/a s predmetom sklenjenega okvirnega sporazuma in to blago in/ali dela niso navedena v ponudbenem predračunu, mora izvajalec to blago dobaviti in/ali dela izvajati skladno z določili tega okvirnega sporazuma, tj. pod enakimi pogoji kot veljajo za blago in/ali dela, navedena v tem okvirnem sporazumu oz. v ponudbenem predračunu.  </w:t>
      </w:r>
    </w:p>
    <w:p w14:paraId="12FEEF41" w14:textId="77777777" w:rsidR="00C62BC0" w:rsidRPr="00C62BC0" w:rsidRDefault="00C62BC0" w:rsidP="00C62BC0">
      <w:pPr>
        <w:keepNext/>
        <w:keepLines/>
        <w:jc w:val="both"/>
        <w:rPr>
          <w:rFonts w:ascii="Tahoma" w:hAnsi="Tahoma" w:cs="Tahoma"/>
        </w:rPr>
      </w:pPr>
    </w:p>
    <w:p w14:paraId="592D4F67" w14:textId="2D2499FA" w:rsidR="00C62BC0" w:rsidRPr="00C62BC0" w:rsidRDefault="00C62BC0" w:rsidP="00C62BC0">
      <w:pPr>
        <w:keepNext/>
        <w:keepLines/>
        <w:jc w:val="both"/>
        <w:rPr>
          <w:rFonts w:ascii="Tahoma" w:hAnsi="Tahoma" w:cs="Tahoma"/>
        </w:rPr>
      </w:pPr>
      <w:r w:rsidRPr="00C62BC0">
        <w:rPr>
          <w:rFonts w:ascii="Tahoma" w:hAnsi="Tahoma" w:cs="Tahoma"/>
        </w:rPr>
        <w:t xml:space="preserve">Stranki okvirnega sporazuma bosta v zgoraj navedenem primeru, na podlagi izvajalčeve ponudbe oziroma drugače, </w:t>
      </w:r>
      <w:r w:rsidR="00DB5B72">
        <w:rPr>
          <w:rFonts w:ascii="Tahoma" w:hAnsi="Tahoma" w:cs="Tahoma"/>
        </w:rPr>
        <w:t xml:space="preserve">v primeru in pod pogojem, da cene izvajalca ne bodo presegale cen blaga in storitev na trgu, </w:t>
      </w:r>
      <w:r w:rsidRPr="00C62BC0">
        <w:rPr>
          <w:rFonts w:ascii="Tahoma" w:hAnsi="Tahoma" w:cs="Tahoma"/>
        </w:rPr>
        <w:t xml:space="preserve">sporazumno dogovorili ceno za tako blago in/ali dela in ga/jih dodali na seznam blaga in/ali del po ponudbenem predračunu, ki jih naročnik že naroča po tem okvirnem sporazumu. </w:t>
      </w:r>
      <w:r w:rsidRPr="00C62BC0">
        <w:rPr>
          <w:rFonts w:ascii="Tahoma" w:hAnsi="Tahoma" w:cs="Tahoma"/>
          <w:color w:val="000000"/>
        </w:rPr>
        <w:t>Stranki okvirnega sporazuma se bosta medsebojno dogovorili za ceno in vrsto blaga in/ali del ter jo/jih dodali na ponudbeni predračun.</w:t>
      </w:r>
      <w:r w:rsidRPr="00C62BC0">
        <w:rPr>
          <w:rFonts w:ascii="Tahoma" w:hAnsi="Tahoma" w:cs="Tahoma"/>
        </w:rPr>
        <w:t xml:space="preserve"> </w:t>
      </w:r>
    </w:p>
    <w:p w14:paraId="3A4C0480" w14:textId="77777777" w:rsidR="00C62BC0" w:rsidRPr="00C62BC0" w:rsidRDefault="00C62BC0" w:rsidP="00C62BC0">
      <w:pPr>
        <w:keepNext/>
        <w:keepLines/>
        <w:jc w:val="both"/>
        <w:rPr>
          <w:rFonts w:ascii="Tahoma" w:hAnsi="Tahoma" w:cs="Tahoma"/>
        </w:rPr>
      </w:pPr>
    </w:p>
    <w:p w14:paraId="1155736D" w14:textId="77777777" w:rsidR="00C62BC0" w:rsidRPr="00C62BC0" w:rsidRDefault="00C62BC0" w:rsidP="00C62BC0">
      <w:pPr>
        <w:keepNext/>
        <w:keepLines/>
        <w:jc w:val="both"/>
        <w:rPr>
          <w:rFonts w:ascii="Tahoma" w:hAnsi="Tahoma" w:cs="Tahoma"/>
        </w:rPr>
      </w:pPr>
      <w:r w:rsidRPr="00C62BC0">
        <w:rPr>
          <w:rFonts w:ascii="Tahoma" w:hAnsi="Tahoma" w:cs="Tahoma"/>
        </w:rPr>
        <w:t>Naročnik bo blago kupoval oziroma naročal dela pri izvajalcu do izteka veljavnosti okvirnega sporazuma, po dogovorjeni ceni in pogojih iz tega okvirnega sporazuma.</w:t>
      </w:r>
    </w:p>
    <w:p w14:paraId="1639D6AC" w14:textId="77777777" w:rsidR="00C62BC0" w:rsidRPr="00C62BC0" w:rsidRDefault="00C62BC0" w:rsidP="00C62BC0">
      <w:pPr>
        <w:keepNext/>
        <w:keepLines/>
        <w:jc w:val="both"/>
        <w:rPr>
          <w:rFonts w:ascii="Tahoma" w:hAnsi="Tahoma" w:cs="Tahoma"/>
        </w:rPr>
      </w:pPr>
    </w:p>
    <w:p w14:paraId="43ED2F32" w14:textId="77777777" w:rsidR="00C62BC0" w:rsidRPr="00C62BC0" w:rsidRDefault="00C62BC0" w:rsidP="00C62BC0">
      <w:pPr>
        <w:keepNext/>
        <w:keepLines/>
        <w:numPr>
          <w:ilvl w:val="0"/>
          <w:numId w:val="6"/>
        </w:numPr>
        <w:tabs>
          <w:tab w:val="left" w:pos="851"/>
          <w:tab w:val="left" w:pos="1702"/>
        </w:tabs>
        <w:ind w:hanging="1440"/>
        <w:jc w:val="both"/>
        <w:rPr>
          <w:rFonts w:ascii="Tahoma" w:hAnsi="Tahoma" w:cs="Tahoma"/>
          <w:b/>
        </w:rPr>
      </w:pPr>
      <w:r w:rsidRPr="00C62BC0">
        <w:rPr>
          <w:rFonts w:ascii="Tahoma" w:hAnsi="Tahoma" w:cs="Tahoma"/>
          <w:b/>
        </w:rPr>
        <w:t>NAČIN OBRAČUNAVANJA IN PLAČILO</w:t>
      </w:r>
    </w:p>
    <w:p w14:paraId="7D38592B" w14:textId="77777777" w:rsidR="00C62BC0" w:rsidRPr="00C62BC0" w:rsidRDefault="00C62BC0" w:rsidP="00C62BC0">
      <w:pPr>
        <w:keepNext/>
        <w:keepLines/>
        <w:tabs>
          <w:tab w:val="left" w:pos="851"/>
          <w:tab w:val="left" w:pos="1702"/>
        </w:tabs>
        <w:ind w:left="1440"/>
        <w:jc w:val="both"/>
        <w:rPr>
          <w:rFonts w:ascii="Tahoma" w:hAnsi="Tahoma" w:cs="Tahoma"/>
          <w:b/>
        </w:rPr>
      </w:pPr>
    </w:p>
    <w:p w14:paraId="75C1B5D0" w14:textId="77777777" w:rsidR="00C62BC0" w:rsidRPr="00C62BC0" w:rsidRDefault="00C62BC0" w:rsidP="00C62BC0">
      <w:pPr>
        <w:keepNext/>
        <w:keepLines/>
        <w:numPr>
          <w:ilvl w:val="1"/>
          <w:numId w:val="4"/>
        </w:numPr>
        <w:ind w:left="426" w:hanging="426"/>
        <w:jc w:val="center"/>
        <w:rPr>
          <w:rFonts w:ascii="Tahoma" w:hAnsi="Tahoma" w:cs="Tahoma"/>
        </w:rPr>
      </w:pPr>
      <w:r w:rsidRPr="00C62BC0">
        <w:rPr>
          <w:rFonts w:ascii="Tahoma" w:hAnsi="Tahoma" w:cs="Tahoma"/>
        </w:rPr>
        <w:t>člen</w:t>
      </w:r>
    </w:p>
    <w:p w14:paraId="2368DBAF" w14:textId="77777777" w:rsidR="00C62BC0" w:rsidRPr="00C62BC0" w:rsidRDefault="00C62BC0" w:rsidP="00C62BC0">
      <w:pPr>
        <w:keepNext/>
        <w:keepLines/>
        <w:jc w:val="both"/>
        <w:rPr>
          <w:rFonts w:ascii="Tahoma" w:hAnsi="Tahoma" w:cs="Tahoma"/>
        </w:rPr>
      </w:pPr>
    </w:p>
    <w:p w14:paraId="08C08A71" w14:textId="0C00F1F5" w:rsidR="00C62BC0" w:rsidRPr="00C62BC0" w:rsidRDefault="00C62BC0" w:rsidP="00C62BC0">
      <w:pPr>
        <w:keepNext/>
        <w:keepLines/>
        <w:jc w:val="both"/>
        <w:rPr>
          <w:rFonts w:ascii="Tahoma" w:hAnsi="Tahoma"/>
        </w:rPr>
      </w:pPr>
      <w:r w:rsidRPr="00C62BC0">
        <w:rPr>
          <w:rFonts w:ascii="Tahoma" w:hAnsi="Tahoma"/>
        </w:rPr>
        <w:t>Obračun dobav blaga in opravljenih del se bo izvedel na osnovi dejansko opravljenih del in dobav blaga. Dobava blaga oziroma opravljena dela se bodo štela za pravilno izvršen</w:t>
      </w:r>
      <w:r w:rsidR="00824CC5">
        <w:rPr>
          <w:rFonts w:ascii="Tahoma" w:hAnsi="Tahoma"/>
        </w:rPr>
        <w:t>a</w:t>
      </w:r>
      <w:r w:rsidRPr="00C62BC0">
        <w:rPr>
          <w:rFonts w:ascii="Tahoma" w:hAnsi="Tahoma"/>
        </w:rPr>
        <w:t xml:space="preserve"> s podpisom primopredajnega zapisnika (delovnega naloga, dobavnice) s strani obeh strank okvirnega sporazuma oziroma njunih predstavnikov.</w:t>
      </w:r>
    </w:p>
    <w:p w14:paraId="5D8BB790" w14:textId="77777777" w:rsidR="00C62BC0" w:rsidRPr="00C62BC0" w:rsidRDefault="00C62BC0" w:rsidP="00C62BC0">
      <w:pPr>
        <w:keepNext/>
        <w:keepLines/>
        <w:jc w:val="both"/>
        <w:rPr>
          <w:rFonts w:ascii="Tahoma" w:hAnsi="Tahoma"/>
        </w:rPr>
      </w:pPr>
    </w:p>
    <w:p w14:paraId="540DF716" w14:textId="77777777" w:rsidR="00C62BC0" w:rsidRPr="00C62BC0" w:rsidRDefault="00C62BC0" w:rsidP="00C62BC0">
      <w:pPr>
        <w:keepNext/>
        <w:keepLines/>
        <w:jc w:val="both"/>
        <w:rPr>
          <w:rFonts w:ascii="Tahoma" w:hAnsi="Tahoma"/>
        </w:rPr>
      </w:pPr>
      <w:r w:rsidRPr="00C62BC0">
        <w:rPr>
          <w:rFonts w:ascii="Tahoma" w:hAnsi="Tahoma" w:cs="Tahoma"/>
        </w:rPr>
        <w:t xml:space="preserve">Izvajalec bo naročniku izstavil račun za izvedene dobave oziroma opravljena </w:t>
      </w:r>
      <w:r w:rsidRPr="00C62BC0">
        <w:rPr>
          <w:rFonts w:ascii="Tahoma" w:hAnsi="Tahoma"/>
        </w:rPr>
        <w:t>dela</w:t>
      </w:r>
      <w:r w:rsidRPr="00C62BC0">
        <w:rPr>
          <w:rFonts w:ascii="Tahoma" w:hAnsi="Tahoma" w:cs="Tahoma"/>
        </w:rPr>
        <w:t xml:space="preserve"> po okvirnem sporazumu v roku osmih (8) koledarskih dneh</w:t>
      </w:r>
      <w:r w:rsidRPr="00C62BC0">
        <w:rPr>
          <w:rFonts w:ascii="Tahoma" w:hAnsi="Tahoma"/>
        </w:rPr>
        <w:t xml:space="preserve"> od dneva prevzema posameznega blaga oziroma izvedenih del (ob prevzemu se izdela in pisno potrdi prevzem blaga oz. del s primopredajnim zapisnikom tj. delovnim nalogom oziroma dobavnico, ki ga podpišeta obe stranki okvirnega sporazuma oziroma njuna predstavnika).</w:t>
      </w:r>
    </w:p>
    <w:p w14:paraId="36CCF6C9" w14:textId="77777777" w:rsidR="00C62BC0" w:rsidRPr="00C62BC0" w:rsidRDefault="00C62BC0" w:rsidP="00C62BC0">
      <w:pPr>
        <w:keepNext/>
        <w:keepLines/>
        <w:jc w:val="both"/>
        <w:rPr>
          <w:rFonts w:ascii="Tahoma" w:hAnsi="Tahoma" w:cs="Tahoma"/>
        </w:rPr>
      </w:pPr>
    </w:p>
    <w:p w14:paraId="70245728" w14:textId="1B4EFD1A" w:rsidR="00C62BC0" w:rsidRPr="00C62BC0" w:rsidRDefault="00C62BC0" w:rsidP="00C62BC0">
      <w:pPr>
        <w:keepNext/>
        <w:keepLines/>
        <w:jc w:val="both"/>
        <w:rPr>
          <w:rFonts w:ascii="Tahoma" w:hAnsi="Tahoma" w:cs="Tahoma"/>
          <w:i/>
        </w:rPr>
      </w:pPr>
      <w:r w:rsidRPr="00C62BC0">
        <w:rPr>
          <w:rFonts w:ascii="Tahoma" w:hAnsi="Tahoma" w:cs="Tahoma"/>
          <w:i/>
          <w:u w:val="single"/>
        </w:rPr>
        <w:t xml:space="preserve">A. V primeru, da ima </w:t>
      </w:r>
      <w:r w:rsidRPr="00C62BC0">
        <w:rPr>
          <w:rFonts w:ascii="Tahoma" w:hAnsi="Tahoma" w:cs="Tahoma"/>
          <w:i/>
          <w:color w:val="000000"/>
          <w:u w:val="single"/>
        </w:rPr>
        <w:t xml:space="preserve">izvajalec </w:t>
      </w:r>
      <w:r w:rsidRPr="00C62BC0">
        <w:rPr>
          <w:rFonts w:ascii="Tahoma" w:hAnsi="Tahoma" w:cs="Tahoma"/>
          <w:i/>
          <w:u w:val="single"/>
        </w:rPr>
        <w:t xml:space="preserve">sedež v Republiki Sloveniji: </w:t>
      </w:r>
      <w:r w:rsidRPr="00C62BC0">
        <w:rPr>
          <w:rFonts w:ascii="Tahoma" w:hAnsi="Tahoma" w:cs="Tahoma"/>
          <w:i/>
        </w:rPr>
        <w:t xml:space="preserve">Naročnik bo račune, izstavljene v skladu s prejšnjim odstavkom tega člena okvirnega sporazuma, plačal na transakcijski račun izvajalca oz. podizvajalca, ki je uradno evidentiran pri AJPES in bo naveden na računu, v roku 30 (tridesetih) koledarskih dni od dneva </w:t>
      </w:r>
      <w:r w:rsidR="00305C99">
        <w:rPr>
          <w:rFonts w:ascii="Tahoma" w:hAnsi="Tahoma" w:cs="Tahoma"/>
          <w:i/>
        </w:rPr>
        <w:t>prejema</w:t>
      </w:r>
      <w:r w:rsidR="00305C99" w:rsidRPr="00C62BC0">
        <w:rPr>
          <w:rFonts w:ascii="Tahoma" w:hAnsi="Tahoma" w:cs="Tahoma"/>
          <w:i/>
        </w:rPr>
        <w:t xml:space="preserve"> </w:t>
      </w:r>
      <w:r w:rsidRPr="00C62BC0">
        <w:rPr>
          <w:rFonts w:ascii="Tahoma" w:hAnsi="Tahoma" w:cs="Tahoma"/>
          <w:i/>
        </w:rPr>
        <w:t>pravilnega računa za opravljene dobave oziroma dela v vložišče naročnika.</w:t>
      </w:r>
    </w:p>
    <w:p w14:paraId="3D308714" w14:textId="77777777" w:rsidR="00C62BC0" w:rsidRPr="00C62BC0" w:rsidRDefault="00C62BC0" w:rsidP="00C62BC0">
      <w:pPr>
        <w:keepNext/>
        <w:keepLines/>
        <w:jc w:val="both"/>
        <w:rPr>
          <w:rFonts w:ascii="Tahoma" w:hAnsi="Tahoma" w:cs="Tahoma"/>
          <w:i/>
        </w:rPr>
      </w:pPr>
    </w:p>
    <w:p w14:paraId="09BAD353" w14:textId="405091A8" w:rsidR="00C62BC0" w:rsidRPr="00C62BC0" w:rsidRDefault="00C62BC0" w:rsidP="00C62BC0">
      <w:pPr>
        <w:keepNext/>
        <w:keepLines/>
        <w:tabs>
          <w:tab w:val="left" w:pos="1418"/>
          <w:tab w:val="left" w:pos="1702"/>
        </w:tabs>
        <w:jc w:val="both"/>
        <w:rPr>
          <w:rFonts w:ascii="Tahoma" w:hAnsi="Tahoma" w:cs="Tahoma"/>
          <w:i/>
        </w:rPr>
      </w:pPr>
      <w:r w:rsidRPr="00C62BC0">
        <w:rPr>
          <w:rFonts w:ascii="Tahoma" w:hAnsi="Tahoma" w:cs="Tahoma"/>
          <w:i/>
          <w:u w:val="single"/>
        </w:rPr>
        <w:t xml:space="preserve">B. V primeru, da </w:t>
      </w:r>
      <w:r w:rsidRPr="00C62BC0">
        <w:rPr>
          <w:rFonts w:ascii="Tahoma" w:hAnsi="Tahoma" w:cs="Tahoma"/>
          <w:i/>
          <w:color w:val="000000"/>
          <w:u w:val="single"/>
        </w:rPr>
        <w:t xml:space="preserve">izvajalec </w:t>
      </w:r>
      <w:r w:rsidRPr="00C62BC0">
        <w:rPr>
          <w:rFonts w:ascii="Tahoma" w:hAnsi="Tahoma" w:cs="Tahoma"/>
          <w:i/>
          <w:u w:val="single"/>
        </w:rPr>
        <w:t xml:space="preserve">nima sedeža v Republiki Sloveniji: </w:t>
      </w:r>
      <w:r w:rsidRPr="00C62BC0">
        <w:rPr>
          <w:rFonts w:ascii="Tahoma" w:hAnsi="Tahoma" w:cs="Tahoma"/>
          <w:i/>
        </w:rPr>
        <w:t xml:space="preserve">Naročnik bo račune, izstavljene v skladu s prejšnjim odstavkom tega člena okvirnega sporazuma, plačal na poslovni račun izvajalca oz. podizvajalca v roku 30 (tridesetih) koledarskih dni od dneva </w:t>
      </w:r>
      <w:r w:rsidR="00305C99">
        <w:rPr>
          <w:rFonts w:ascii="Tahoma" w:hAnsi="Tahoma" w:cs="Tahoma"/>
          <w:i/>
        </w:rPr>
        <w:t>prejema</w:t>
      </w:r>
      <w:r w:rsidR="00305C99" w:rsidRPr="00C62BC0">
        <w:rPr>
          <w:rFonts w:ascii="Tahoma" w:hAnsi="Tahoma" w:cs="Tahoma"/>
          <w:i/>
        </w:rPr>
        <w:t xml:space="preserve"> </w:t>
      </w:r>
      <w:r w:rsidRPr="00C62BC0">
        <w:rPr>
          <w:rFonts w:ascii="Tahoma" w:hAnsi="Tahoma" w:cs="Tahoma"/>
          <w:i/>
        </w:rPr>
        <w:t xml:space="preserve">pravilnega računa za opravljene dobave oziroma dela v vložišče naročnika. Poslovni račun mora biti naveden tudi na posameznem računu. </w:t>
      </w:r>
    </w:p>
    <w:p w14:paraId="5F49CE73" w14:textId="77777777" w:rsidR="00C62BC0" w:rsidRPr="00C62BC0" w:rsidRDefault="00C62BC0" w:rsidP="00C62BC0">
      <w:pPr>
        <w:keepNext/>
        <w:keepLines/>
        <w:jc w:val="both"/>
        <w:rPr>
          <w:rFonts w:ascii="Tahoma" w:hAnsi="Tahoma" w:cs="Tahoma"/>
        </w:rPr>
      </w:pPr>
    </w:p>
    <w:p w14:paraId="2D81ED91" w14:textId="6DF0B13F" w:rsidR="00C62BC0" w:rsidRPr="00C62BC0" w:rsidRDefault="00C62BC0" w:rsidP="00C62BC0">
      <w:pPr>
        <w:keepNext/>
        <w:keepLines/>
        <w:jc w:val="both"/>
        <w:rPr>
          <w:rFonts w:ascii="Tahoma" w:hAnsi="Tahoma" w:cs="Tahoma"/>
        </w:rPr>
      </w:pPr>
      <w:r w:rsidRPr="00C62BC0">
        <w:rPr>
          <w:rFonts w:ascii="Tahoma" w:hAnsi="Tahoma" w:cs="Tahoma"/>
        </w:rPr>
        <w:t>V primeru, da izstavljeni račun ni pravilen, ga je naročnik dolžan v roku</w:t>
      </w:r>
      <w:r w:rsidRPr="00C62BC0">
        <w:t xml:space="preserve"> </w:t>
      </w:r>
      <w:r w:rsidRPr="00C62BC0">
        <w:rPr>
          <w:rFonts w:ascii="Tahoma" w:hAnsi="Tahoma" w:cs="Tahoma"/>
        </w:rPr>
        <w:t xml:space="preserve">petih (5) delovnih dni zavrniti z obrazložitvijo, </w:t>
      </w:r>
      <w:r w:rsidR="000C7F3D" w:rsidRPr="00557525">
        <w:rPr>
          <w:rFonts w:ascii="Tahoma" w:hAnsi="Tahoma" w:cs="Tahoma"/>
        </w:rPr>
        <w:t xml:space="preserve">izvajalec pa je dolžan izstaviti nov, popravljen </w:t>
      </w:r>
      <w:r w:rsidR="000C7F3D">
        <w:rPr>
          <w:rFonts w:ascii="Tahoma" w:hAnsi="Tahoma" w:cs="Tahoma"/>
        </w:rPr>
        <w:t xml:space="preserve">oz. pravilen </w:t>
      </w:r>
      <w:r w:rsidR="000C7F3D" w:rsidRPr="00557525">
        <w:rPr>
          <w:rFonts w:ascii="Tahoma" w:hAnsi="Tahoma" w:cs="Tahoma"/>
        </w:rPr>
        <w:t xml:space="preserve">račun v roku </w:t>
      </w:r>
      <w:r w:rsidR="000C7F3D">
        <w:rPr>
          <w:rFonts w:ascii="Tahoma" w:hAnsi="Tahoma" w:cs="Tahoma"/>
        </w:rPr>
        <w:t>petih</w:t>
      </w:r>
      <w:r w:rsidR="000C7F3D" w:rsidRPr="00557525">
        <w:rPr>
          <w:rFonts w:ascii="Tahoma" w:hAnsi="Tahoma" w:cs="Tahoma"/>
        </w:rPr>
        <w:t xml:space="preserve"> (</w:t>
      </w:r>
      <w:r w:rsidR="000C7F3D">
        <w:rPr>
          <w:rFonts w:ascii="Tahoma" w:hAnsi="Tahoma" w:cs="Tahoma"/>
        </w:rPr>
        <w:t>5</w:t>
      </w:r>
      <w:r w:rsidR="000C7F3D" w:rsidRPr="00557525">
        <w:rPr>
          <w:rFonts w:ascii="Tahoma" w:hAnsi="Tahoma" w:cs="Tahoma"/>
        </w:rPr>
        <w:t xml:space="preserve">) </w:t>
      </w:r>
      <w:r w:rsidR="000D29DF">
        <w:rPr>
          <w:rFonts w:ascii="Tahoma" w:hAnsi="Tahoma" w:cs="Tahoma"/>
        </w:rPr>
        <w:t xml:space="preserve">delovnih </w:t>
      </w:r>
      <w:r w:rsidR="000C7F3D" w:rsidRPr="00557525">
        <w:rPr>
          <w:rFonts w:ascii="Tahoma" w:hAnsi="Tahoma" w:cs="Tahoma"/>
        </w:rPr>
        <w:t>dn</w:t>
      </w:r>
      <w:r w:rsidR="000D29DF">
        <w:rPr>
          <w:rFonts w:ascii="Tahoma" w:hAnsi="Tahoma" w:cs="Tahoma"/>
        </w:rPr>
        <w:t>i</w:t>
      </w:r>
      <w:r w:rsidR="000C7F3D" w:rsidRPr="00557525">
        <w:rPr>
          <w:rFonts w:ascii="Tahoma" w:hAnsi="Tahoma" w:cs="Tahoma"/>
        </w:rPr>
        <w:t xml:space="preserve"> od zavrnitve, v katerem </w:t>
      </w:r>
      <w:r w:rsidR="000C7F3D" w:rsidRPr="000B0BCC">
        <w:rPr>
          <w:rFonts w:ascii="Tahoma" w:hAnsi="Tahoma" w:cs="Tahoma"/>
        </w:rPr>
        <w:t>bodo izkazani praviln</w:t>
      </w:r>
      <w:r w:rsidR="000C7F3D">
        <w:rPr>
          <w:rFonts w:ascii="Tahoma" w:hAnsi="Tahoma" w:cs="Tahoma"/>
        </w:rPr>
        <w:t>i</w:t>
      </w:r>
      <w:r w:rsidR="000C7F3D" w:rsidRPr="000B0BCC">
        <w:rPr>
          <w:rFonts w:ascii="Tahoma" w:hAnsi="Tahoma" w:cs="Tahoma"/>
        </w:rPr>
        <w:t xml:space="preserve"> podatki.</w:t>
      </w:r>
    </w:p>
    <w:p w14:paraId="6C839AB5" w14:textId="77777777" w:rsidR="00C62BC0" w:rsidRPr="00C62BC0" w:rsidRDefault="00C62BC0" w:rsidP="00C62BC0">
      <w:pPr>
        <w:keepNext/>
        <w:keepLines/>
        <w:jc w:val="both"/>
        <w:rPr>
          <w:rFonts w:ascii="Tahoma" w:hAnsi="Tahoma" w:cs="Tahoma"/>
        </w:rPr>
      </w:pPr>
    </w:p>
    <w:p w14:paraId="0FD2F317" w14:textId="45CCA836" w:rsidR="00C62BC0" w:rsidRPr="00C62BC0" w:rsidRDefault="00C62BC0" w:rsidP="00C62BC0">
      <w:pPr>
        <w:keepNext/>
        <w:keepLines/>
        <w:jc w:val="both"/>
        <w:rPr>
          <w:rFonts w:ascii="Tahoma" w:hAnsi="Tahoma" w:cs="Tahoma"/>
        </w:rPr>
      </w:pPr>
      <w:r w:rsidRPr="00C62BC0">
        <w:rPr>
          <w:rFonts w:ascii="Tahoma" w:hAnsi="Tahoma" w:cs="Tahoma"/>
        </w:rPr>
        <w:t xml:space="preserve">V primeru naročnikove zamude pri plačilu ima izvajalec pravico zaračunati </w:t>
      </w:r>
      <w:r w:rsidR="00246970">
        <w:rPr>
          <w:rFonts w:ascii="Tahoma" w:hAnsi="Tahoma" w:cs="Tahoma"/>
        </w:rPr>
        <w:t>zakonske</w:t>
      </w:r>
      <w:r w:rsidR="00246970" w:rsidRPr="00C62BC0">
        <w:rPr>
          <w:rFonts w:ascii="Tahoma" w:hAnsi="Tahoma" w:cs="Tahoma"/>
        </w:rPr>
        <w:t xml:space="preserve"> </w:t>
      </w:r>
      <w:r w:rsidRPr="00C62BC0">
        <w:rPr>
          <w:rFonts w:ascii="Tahoma" w:hAnsi="Tahoma" w:cs="Tahoma"/>
        </w:rPr>
        <w:t>zamudne obresti.</w:t>
      </w:r>
    </w:p>
    <w:p w14:paraId="7086AABC" w14:textId="77777777" w:rsidR="00C62BC0" w:rsidRPr="00C62BC0" w:rsidRDefault="00C62BC0" w:rsidP="00C62BC0">
      <w:pPr>
        <w:keepNext/>
        <w:keepLines/>
        <w:jc w:val="both"/>
        <w:rPr>
          <w:rFonts w:ascii="Tahoma" w:hAnsi="Tahoma"/>
        </w:rPr>
      </w:pPr>
    </w:p>
    <w:p w14:paraId="7950DC71" w14:textId="77777777" w:rsidR="00C62BC0" w:rsidRPr="00C62BC0" w:rsidRDefault="00C62BC0" w:rsidP="00C62BC0">
      <w:pPr>
        <w:keepNext/>
        <w:keepLines/>
        <w:numPr>
          <w:ilvl w:val="1"/>
          <w:numId w:val="4"/>
        </w:numPr>
        <w:ind w:left="426" w:hanging="426"/>
        <w:jc w:val="center"/>
        <w:rPr>
          <w:rFonts w:ascii="Tahoma" w:hAnsi="Tahoma" w:cs="Tahoma"/>
        </w:rPr>
      </w:pPr>
      <w:r w:rsidRPr="00C62BC0">
        <w:rPr>
          <w:rFonts w:ascii="Tahoma" w:hAnsi="Tahoma" w:cs="Tahoma"/>
        </w:rPr>
        <w:t>člen</w:t>
      </w:r>
    </w:p>
    <w:p w14:paraId="2E25C0E1" w14:textId="77777777" w:rsidR="00C62BC0" w:rsidRPr="00C62BC0" w:rsidRDefault="00C62BC0" w:rsidP="00C62BC0">
      <w:pPr>
        <w:keepNext/>
        <w:keepLines/>
        <w:tabs>
          <w:tab w:val="left" w:pos="567"/>
          <w:tab w:val="left" w:pos="1418"/>
          <w:tab w:val="left" w:pos="1702"/>
        </w:tabs>
        <w:jc w:val="both"/>
        <w:rPr>
          <w:rFonts w:ascii="Tahoma" w:hAnsi="Tahoma" w:cs="Tahoma"/>
        </w:rPr>
      </w:pPr>
    </w:p>
    <w:p w14:paraId="79654BE1" w14:textId="134623A8" w:rsidR="00C62BC0" w:rsidRDefault="00C62BC0" w:rsidP="00C62BC0">
      <w:pPr>
        <w:keepNext/>
        <w:keepLines/>
        <w:tabs>
          <w:tab w:val="left" w:pos="567"/>
          <w:tab w:val="left" w:pos="1418"/>
          <w:tab w:val="left" w:pos="1702"/>
        </w:tabs>
        <w:jc w:val="both"/>
        <w:rPr>
          <w:rFonts w:ascii="Tahoma" w:hAnsi="Tahoma" w:cs="Tahoma"/>
          <w:color w:val="000000"/>
        </w:rPr>
      </w:pPr>
      <w:r w:rsidRPr="00C62BC0">
        <w:rPr>
          <w:rFonts w:ascii="Tahoma" w:hAnsi="Tahoma" w:cs="Tahoma"/>
        </w:rPr>
        <w:t xml:space="preserve">Stranki okvirnega sporazuma </w:t>
      </w:r>
      <w:r w:rsidRPr="00C62BC0">
        <w:rPr>
          <w:rFonts w:ascii="Tahoma" w:hAnsi="Tahoma" w:cs="Tahoma"/>
          <w:color w:val="000000"/>
        </w:rPr>
        <w:t xml:space="preserve">se zavezujeta, da po tem okvirnem sporazumu velja prepoved odstopa oziroma cesije denarnih terjatev, ki izvirajo iz predmetnega </w:t>
      </w:r>
      <w:r w:rsidRPr="00C62BC0">
        <w:rPr>
          <w:rFonts w:ascii="Tahoma" w:hAnsi="Tahoma" w:cs="Tahoma"/>
        </w:rPr>
        <w:t>okvirnega sporazuma</w:t>
      </w:r>
      <w:r w:rsidRPr="00C62BC0">
        <w:rPr>
          <w:rFonts w:ascii="Tahoma" w:hAnsi="Tahoma" w:cs="Tahoma"/>
          <w:color w:val="000000"/>
        </w:rPr>
        <w:t>, drugim pravnim ali fizičnim osebam, razen bankam. V primeru odstopa denarne terjatve drugim pravnim ali fizičnim osebam, razen bankam, odstop nima pravnega učinka.</w:t>
      </w:r>
    </w:p>
    <w:p w14:paraId="04D29557" w14:textId="1DB7CBA7" w:rsidR="00AA7582" w:rsidRDefault="00AA7582" w:rsidP="00C62BC0">
      <w:pPr>
        <w:keepNext/>
        <w:keepLines/>
        <w:tabs>
          <w:tab w:val="left" w:pos="567"/>
          <w:tab w:val="left" w:pos="1418"/>
          <w:tab w:val="left" w:pos="1702"/>
        </w:tabs>
        <w:jc w:val="both"/>
        <w:rPr>
          <w:rFonts w:ascii="Tahoma" w:hAnsi="Tahoma" w:cs="Tahoma"/>
          <w:color w:val="000000"/>
        </w:rPr>
      </w:pPr>
    </w:p>
    <w:p w14:paraId="2F0C7D1E" w14:textId="0D28AB43" w:rsidR="00AA7582" w:rsidRDefault="00AA7582" w:rsidP="00C62BC0">
      <w:pPr>
        <w:keepNext/>
        <w:keepLines/>
        <w:tabs>
          <w:tab w:val="left" w:pos="567"/>
          <w:tab w:val="left" w:pos="1418"/>
          <w:tab w:val="left" w:pos="1702"/>
        </w:tabs>
        <w:jc w:val="both"/>
        <w:rPr>
          <w:rFonts w:ascii="Tahoma" w:hAnsi="Tahoma" w:cs="Tahoma"/>
          <w:color w:val="000000"/>
        </w:rPr>
      </w:pPr>
    </w:p>
    <w:p w14:paraId="6C3EE821" w14:textId="445C1C12" w:rsidR="00AA7582" w:rsidRDefault="00AA7582" w:rsidP="00C62BC0">
      <w:pPr>
        <w:keepNext/>
        <w:keepLines/>
        <w:tabs>
          <w:tab w:val="left" w:pos="567"/>
          <w:tab w:val="left" w:pos="1418"/>
          <w:tab w:val="left" w:pos="1702"/>
        </w:tabs>
        <w:jc w:val="both"/>
        <w:rPr>
          <w:rFonts w:ascii="Tahoma" w:hAnsi="Tahoma" w:cs="Tahoma"/>
          <w:color w:val="000000"/>
        </w:rPr>
      </w:pPr>
    </w:p>
    <w:p w14:paraId="1CADAF8A" w14:textId="4E34022C" w:rsidR="00AA7582" w:rsidRDefault="00AA7582" w:rsidP="00C62BC0">
      <w:pPr>
        <w:keepNext/>
        <w:keepLines/>
        <w:tabs>
          <w:tab w:val="left" w:pos="567"/>
          <w:tab w:val="left" w:pos="1418"/>
          <w:tab w:val="left" w:pos="1702"/>
        </w:tabs>
        <w:jc w:val="both"/>
        <w:rPr>
          <w:rFonts w:ascii="Tahoma" w:hAnsi="Tahoma" w:cs="Tahoma"/>
          <w:color w:val="000000"/>
        </w:rPr>
      </w:pPr>
    </w:p>
    <w:p w14:paraId="78206E89" w14:textId="77777777" w:rsidR="00C62BC0" w:rsidRPr="00C62BC0" w:rsidRDefault="00C62BC0" w:rsidP="00C62BC0">
      <w:pPr>
        <w:keepNext/>
        <w:keepLines/>
        <w:numPr>
          <w:ilvl w:val="0"/>
          <w:numId w:val="6"/>
        </w:numPr>
        <w:tabs>
          <w:tab w:val="left" w:pos="851"/>
          <w:tab w:val="left" w:pos="1702"/>
        </w:tabs>
        <w:ind w:hanging="1440"/>
        <w:jc w:val="both"/>
        <w:rPr>
          <w:rFonts w:ascii="Tahoma" w:hAnsi="Tahoma" w:cs="Tahoma"/>
          <w:b/>
        </w:rPr>
      </w:pPr>
      <w:r w:rsidRPr="00C62BC0">
        <w:rPr>
          <w:rFonts w:ascii="Tahoma" w:hAnsi="Tahoma" w:cs="Tahoma"/>
          <w:b/>
        </w:rPr>
        <w:lastRenderedPageBreak/>
        <w:t>PODIZVAJALCI</w:t>
      </w:r>
    </w:p>
    <w:p w14:paraId="0F3D63D3" w14:textId="77777777" w:rsidR="00C62BC0" w:rsidRPr="00C62BC0" w:rsidRDefault="00C62BC0" w:rsidP="00C62BC0">
      <w:pPr>
        <w:keepNext/>
        <w:keepLines/>
        <w:tabs>
          <w:tab w:val="left" w:pos="851"/>
          <w:tab w:val="left" w:pos="1702"/>
        </w:tabs>
        <w:ind w:left="1440"/>
        <w:jc w:val="both"/>
        <w:rPr>
          <w:rFonts w:ascii="Tahoma" w:hAnsi="Tahoma" w:cs="Tahoma"/>
          <w:b/>
        </w:rPr>
      </w:pPr>
    </w:p>
    <w:p w14:paraId="412B586A" w14:textId="77777777" w:rsidR="00C62BC0" w:rsidRPr="00C62BC0" w:rsidRDefault="00C62BC0" w:rsidP="00C62BC0">
      <w:pPr>
        <w:keepNext/>
        <w:keepLines/>
        <w:numPr>
          <w:ilvl w:val="1"/>
          <w:numId w:val="4"/>
        </w:numPr>
        <w:ind w:left="426" w:hanging="426"/>
        <w:jc w:val="center"/>
        <w:rPr>
          <w:rFonts w:ascii="Tahoma" w:hAnsi="Tahoma" w:cs="Tahoma"/>
        </w:rPr>
      </w:pPr>
      <w:r w:rsidRPr="00C62BC0">
        <w:rPr>
          <w:rFonts w:ascii="Tahoma" w:hAnsi="Tahoma" w:cs="Tahoma"/>
        </w:rPr>
        <w:t>člen</w:t>
      </w:r>
    </w:p>
    <w:p w14:paraId="36EBAE47" w14:textId="77777777" w:rsidR="00C62BC0" w:rsidRPr="00C62BC0" w:rsidRDefault="00C62BC0" w:rsidP="00C62BC0">
      <w:pPr>
        <w:keepNext/>
        <w:keepLines/>
        <w:jc w:val="both"/>
        <w:rPr>
          <w:rFonts w:ascii="Tahoma" w:hAnsi="Tahoma" w:cs="Tahoma"/>
        </w:rPr>
      </w:pPr>
    </w:p>
    <w:p w14:paraId="0A89B67C" w14:textId="77777777" w:rsidR="00C62BC0" w:rsidRPr="00C62BC0" w:rsidRDefault="00C62BC0" w:rsidP="00C62BC0">
      <w:pPr>
        <w:keepNext/>
        <w:keepLines/>
        <w:jc w:val="both"/>
        <w:rPr>
          <w:rFonts w:ascii="Tahoma" w:hAnsi="Tahoma" w:cs="Tahoma"/>
        </w:rPr>
      </w:pPr>
      <w:r w:rsidRPr="00C62BC0">
        <w:rPr>
          <w:rFonts w:ascii="Tahoma" w:hAnsi="Tahoma" w:cs="Tahoma"/>
        </w:rPr>
        <w:t>Izvajalec v okviru tega okvirnega sporazuma nastopa skupaj z naslednjim/i podizvajalcem/ci:</w:t>
      </w:r>
    </w:p>
    <w:p w14:paraId="602A5A9B" w14:textId="77777777" w:rsidR="00C62BC0" w:rsidRPr="00C62BC0" w:rsidRDefault="00C62BC0" w:rsidP="00C62BC0">
      <w:pPr>
        <w:keepNext/>
        <w:keepLines/>
        <w:jc w:val="both"/>
        <w:rPr>
          <w:rFonts w:ascii="Tahoma" w:hAnsi="Tahoma" w:cs="Tahoma"/>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659"/>
      </w:tblGrid>
      <w:tr w:rsidR="00C62BC0" w:rsidRPr="00C62BC0" w14:paraId="13261BFB" w14:textId="77777777" w:rsidTr="006F58F3">
        <w:trPr>
          <w:trHeight w:val="269"/>
          <w:jc w:val="center"/>
        </w:trPr>
        <w:tc>
          <w:tcPr>
            <w:tcW w:w="4519" w:type="dxa"/>
            <w:tcBorders>
              <w:top w:val="single" w:sz="4" w:space="0" w:color="auto"/>
              <w:left w:val="single" w:sz="4" w:space="0" w:color="auto"/>
              <w:bottom w:val="single" w:sz="4" w:space="0" w:color="auto"/>
              <w:right w:val="single" w:sz="4" w:space="0" w:color="auto"/>
            </w:tcBorders>
            <w:vAlign w:val="center"/>
          </w:tcPr>
          <w:p w14:paraId="53E2E8EA" w14:textId="77777777" w:rsidR="00C62BC0" w:rsidRPr="00C62BC0" w:rsidRDefault="00C62BC0" w:rsidP="00C62BC0">
            <w:pPr>
              <w:keepNext/>
              <w:keepLines/>
              <w:jc w:val="both"/>
              <w:rPr>
                <w:rFonts w:ascii="Tahoma" w:hAnsi="Tahoma" w:cs="Tahoma"/>
                <w:szCs w:val="18"/>
              </w:rPr>
            </w:pPr>
            <w:r w:rsidRPr="00C62BC0">
              <w:rPr>
                <w:rFonts w:ascii="Tahoma" w:hAnsi="Tahoma" w:cs="Tahoma"/>
                <w:szCs w:val="18"/>
              </w:rPr>
              <w:t>Naziv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430E3578" w14:textId="77777777" w:rsidR="00C62BC0" w:rsidRPr="00C62BC0" w:rsidRDefault="00C62BC0" w:rsidP="00C62BC0">
            <w:pPr>
              <w:keepNext/>
              <w:keepLines/>
              <w:rPr>
                <w:rFonts w:ascii="Tahoma" w:hAnsi="Tahoma" w:cs="Tahoma"/>
                <w:szCs w:val="18"/>
              </w:rPr>
            </w:pPr>
          </w:p>
        </w:tc>
      </w:tr>
      <w:tr w:rsidR="00C62BC0" w:rsidRPr="00C62BC0" w14:paraId="1CFE92C6" w14:textId="77777777" w:rsidTr="006F58F3">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380C286D" w14:textId="77777777" w:rsidR="00C62BC0" w:rsidRPr="00C62BC0" w:rsidRDefault="00C62BC0" w:rsidP="00C62BC0">
            <w:pPr>
              <w:keepNext/>
              <w:keepLines/>
              <w:jc w:val="both"/>
              <w:rPr>
                <w:rFonts w:ascii="Tahoma" w:hAnsi="Tahoma" w:cs="Tahoma"/>
                <w:szCs w:val="18"/>
              </w:rPr>
            </w:pPr>
            <w:r w:rsidRPr="00C62BC0">
              <w:rPr>
                <w:rFonts w:ascii="Tahoma" w:hAnsi="Tahoma" w:cs="Tahoma"/>
                <w:szCs w:val="18"/>
              </w:rPr>
              <w:t>Polni naslov</w:t>
            </w:r>
          </w:p>
        </w:tc>
        <w:tc>
          <w:tcPr>
            <w:tcW w:w="4659" w:type="dxa"/>
            <w:tcBorders>
              <w:top w:val="single" w:sz="4" w:space="0" w:color="auto"/>
              <w:left w:val="single" w:sz="4" w:space="0" w:color="auto"/>
              <w:bottom w:val="single" w:sz="4" w:space="0" w:color="auto"/>
              <w:right w:val="single" w:sz="4" w:space="0" w:color="auto"/>
            </w:tcBorders>
            <w:vAlign w:val="center"/>
          </w:tcPr>
          <w:p w14:paraId="4577B8EF" w14:textId="77777777" w:rsidR="00C62BC0" w:rsidRPr="00C62BC0" w:rsidRDefault="00C62BC0" w:rsidP="00C62BC0">
            <w:pPr>
              <w:keepNext/>
              <w:keepLines/>
              <w:rPr>
                <w:rFonts w:ascii="Tahoma" w:hAnsi="Tahoma" w:cs="Tahoma"/>
                <w:szCs w:val="18"/>
              </w:rPr>
            </w:pPr>
          </w:p>
        </w:tc>
      </w:tr>
      <w:tr w:rsidR="00C62BC0" w:rsidRPr="00C62BC0" w14:paraId="2C6FF484" w14:textId="77777777" w:rsidTr="006F58F3">
        <w:trPr>
          <w:trHeight w:val="285"/>
          <w:jc w:val="center"/>
        </w:trPr>
        <w:tc>
          <w:tcPr>
            <w:tcW w:w="4519" w:type="dxa"/>
            <w:tcBorders>
              <w:top w:val="single" w:sz="4" w:space="0" w:color="auto"/>
              <w:left w:val="single" w:sz="4" w:space="0" w:color="auto"/>
              <w:bottom w:val="single" w:sz="4" w:space="0" w:color="auto"/>
              <w:right w:val="single" w:sz="4" w:space="0" w:color="auto"/>
            </w:tcBorders>
            <w:vAlign w:val="center"/>
          </w:tcPr>
          <w:p w14:paraId="6D51899F" w14:textId="77777777" w:rsidR="00C62BC0" w:rsidRPr="00C62BC0" w:rsidRDefault="00C62BC0" w:rsidP="00C62BC0">
            <w:pPr>
              <w:keepNext/>
              <w:keepLines/>
              <w:jc w:val="both"/>
              <w:rPr>
                <w:rFonts w:ascii="Tahoma" w:hAnsi="Tahoma" w:cs="Tahoma"/>
                <w:szCs w:val="18"/>
              </w:rPr>
            </w:pPr>
            <w:r w:rsidRPr="00C62BC0">
              <w:rPr>
                <w:rFonts w:ascii="Tahoma" w:hAnsi="Tahoma" w:cs="Tahoma"/>
                <w:szCs w:val="18"/>
              </w:rPr>
              <w:t>Matična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6C1994D7" w14:textId="77777777" w:rsidR="00C62BC0" w:rsidRPr="00C62BC0" w:rsidRDefault="00C62BC0" w:rsidP="00C62BC0">
            <w:pPr>
              <w:keepNext/>
              <w:keepLines/>
              <w:rPr>
                <w:rFonts w:ascii="Tahoma" w:hAnsi="Tahoma" w:cs="Tahoma"/>
                <w:szCs w:val="18"/>
              </w:rPr>
            </w:pPr>
          </w:p>
        </w:tc>
      </w:tr>
      <w:tr w:rsidR="00C62BC0" w:rsidRPr="00C62BC0" w14:paraId="71DDB5F1" w14:textId="77777777" w:rsidTr="006F58F3">
        <w:trPr>
          <w:trHeight w:val="261"/>
          <w:jc w:val="center"/>
        </w:trPr>
        <w:tc>
          <w:tcPr>
            <w:tcW w:w="4519" w:type="dxa"/>
            <w:tcBorders>
              <w:top w:val="single" w:sz="4" w:space="0" w:color="auto"/>
              <w:left w:val="single" w:sz="4" w:space="0" w:color="auto"/>
              <w:bottom w:val="single" w:sz="4" w:space="0" w:color="auto"/>
              <w:right w:val="single" w:sz="4" w:space="0" w:color="auto"/>
            </w:tcBorders>
            <w:vAlign w:val="center"/>
          </w:tcPr>
          <w:p w14:paraId="5E0441E5" w14:textId="77777777" w:rsidR="00C62BC0" w:rsidRPr="00C62BC0" w:rsidRDefault="00C62BC0" w:rsidP="00C62BC0">
            <w:pPr>
              <w:keepNext/>
              <w:keepLines/>
              <w:jc w:val="both"/>
              <w:rPr>
                <w:rFonts w:ascii="Tahoma" w:hAnsi="Tahoma" w:cs="Tahoma"/>
                <w:szCs w:val="18"/>
              </w:rPr>
            </w:pPr>
            <w:r w:rsidRPr="00C62BC0">
              <w:rPr>
                <w:rFonts w:ascii="Tahoma" w:hAnsi="Tahoma" w:cs="Tahoma"/>
                <w:szCs w:val="18"/>
              </w:rPr>
              <w:t>Davčna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6460D524" w14:textId="77777777" w:rsidR="00C62BC0" w:rsidRPr="00C62BC0" w:rsidRDefault="00C62BC0" w:rsidP="00C62BC0">
            <w:pPr>
              <w:keepNext/>
              <w:keepLines/>
              <w:rPr>
                <w:rFonts w:ascii="Tahoma" w:hAnsi="Tahoma" w:cs="Tahoma"/>
                <w:szCs w:val="18"/>
              </w:rPr>
            </w:pPr>
          </w:p>
        </w:tc>
      </w:tr>
      <w:tr w:rsidR="009E29CD" w:rsidRPr="00C62BC0" w14:paraId="11331730" w14:textId="77777777" w:rsidTr="006F58F3">
        <w:trPr>
          <w:trHeight w:val="261"/>
          <w:jc w:val="center"/>
        </w:trPr>
        <w:tc>
          <w:tcPr>
            <w:tcW w:w="4519" w:type="dxa"/>
            <w:tcBorders>
              <w:top w:val="single" w:sz="4" w:space="0" w:color="auto"/>
              <w:left w:val="single" w:sz="4" w:space="0" w:color="auto"/>
              <w:bottom w:val="single" w:sz="4" w:space="0" w:color="auto"/>
              <w:right w:val="single" w:sz="4" w:space="0" w:color="auto"/>
            </w:tcBorders>
            <w:vAlign w:val="center"/>
          </w:tcPr>
          <w:p w14:paraId="17D126A8" w14:textId="0A560A1A" w:rsidR="009E29CD" w:rsidRPr="00C62BC0" w:rsidRDefault="009E29CD" w:rsidP="00C62BC0">
            <w:pPr>
              <w:keepNext/>
              <w:keepLines/>
              <w:jc w:val="both"/>
              <w:rPr>
                <w:rFonts w:ascii="Tahoma" w:hAnsi="Tahoma" w:cs="Tahoma"/>
                <w:szCs w:val="18"/>
              </w:rPr>
            </w:pPr>
            <w:r>
              <w:rPr>
                <w:rFonts w:ascii="Tahoma" w:hAnsi="Tahoma" w:cs="Tahoma"/>
                <w:szCs w:val="18"/>
              </w:rPr>
              <w:t>ID št. za DDV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4DC4C7D5" w14:textId="77777777" w:rsidR="009E29CD" w:rsidRPr="00C62BC0" w:rsidRDefault="009E29CD" w:rsidP="00C62BC0">
            <w:pPr>
              <w:keepNext/>
              <w:keepLines/>
              <w:rPr>
                <w:rFonts w:ascii="Tahoma" w:hAnsi="Tahoma" w:cs="Tahoma"/>
                <w:szCs w:val="18"/>
              </w:rPr>
            </w:pPr>
          </w:p>
        </w:tc>
      </w:tr>
      <w:tr w:rsidR="00C62BC0" w:rsidRPr="00C62BC0" w14:paraId="50C60ECD" w14:textId="77777777" w:rsidTr="006F58F3">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6199E605" w14:textId="77777777" w:rsidR="00C62BC0" w:rsidRPr="00C62BC0" w:rsidRDefault="00C62BC0" w:rsidP="00C62BC0">
            <w:pPr>
              <w:keepNext/>
              <w:keepLines/>
              <w:jc w:val="both"/>
              <w:rPr>
                <w:rFonts w:ascii="Tahoma" w:hAnsi="Tahoma" w:cs="Tahoma"/>
                <w:szCs w:val="18"/>
              </w:rPr>
            </w:pPr>
            <w:r w:rsidRPr="00C62BC0">
              <w:rPr>
                <w:rFonts w:ascii="Tahoma" w:hAnsi="Tahoma" w:cs="Tahoma"/>
                <w:szCs w:val="18"/>
              </w:rPr>
              <w:t>Transakcijski račun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681A373D" w14:textId="77777777" w:rsidR="00C62BC0" w:rsidRPr="00C62BC0" w:rsidRDefault="00C62BC0" w:rsidP="00C62BC0">
            <w:pPr>
              <w:keepNext/>
              <w:keepLines/>
              <w:rPr>
                <w:rFonts w:ascii="Tahoma" w:hAnsi="Tahoma" w:cs="Tahoma"/>
                <w:szCs w:val="18"/>
              </w:rPr>
            </w:pPr>
          </w:p>
        </w:tc>
      </w:tr>
      <w:tr w:rsidR="00C62BC0" w:rsidRPr="00C62BC0" w14:paraId="0F52439C" w14:textId="77777777" w:rsidTr="006F58F3">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5932C109" w14:textId="77777777" w:rsidR="00C62BC0" w:rsidRPr="00C62BC0" w:rsidRDefault="00C62BC0" w:rsidP="00C62BC0">
            <w:pPr>
              <w:keepNext/>
              <w:keepLines/>
              <w:rPr>
                <w:rFonts w:ascii="Tahoma" w:hAnsi="Tahoma" w:cs="Tahoma"/>
                <w:szCs w:val="18"/>
              </w:rPr>
            </w:pPr>
            <w:r w:rsidRPr="00C62BC0">
              <w:rPr>
                <w:rFonts w:ascii="Tahoma" w:hAnsi="Tahoma" w:cs="Tahoma"/>
                <w:szCs w:val="18"/>
              </w:rPr>
              <w:t xml:space="preserve">Podizvajalec zahteva neposredno plačilo </w:t>
            </w:r>
          </w:p>
        </w:tc>
        <w:tc>
          <w:tcPr>
            <w:tcW w:w="4659" w:type="dxa"/>
            <w:tcBorders>
              <w:top w:val="single" w:sz="4" w:space="0" w:color="auto"/>
              <w:left w:val="single" w:sz="4" w:space="0" w:color="auto"/>
              <w:bottom w:val="single" w:sz="4" w:space="0" w:color="auto"/>
              <w:right w:val="single" w:sz="4" w:space="0" w:color="auto"/>
            </w:tcBorders>
            <w:vAlign w:val="center"/>
          </w:tcPr>
          <w:p w14:paraId="0B246C0F" w14:textId="77777777" w:rsidR="00C62BC0" w:rsidRPr="00C62BC0" w:rsidRDefault="00C62BC0" w:rsidP="00C62BC0">
            <w:pPr>
              <w:keepNext/>
              <w:keepLines/>
              <w:jc w:val="center"/>
              <w:rPr>
                <w:rFonts w:ascii="Tahoma" w:hAnsi="Tahoma" w:cs="Tahoma"/>
                <w:szCs w:val="18"/>
              </w:rPr>
            </w:pPr>
            <w:r w:rsidRPr="00C62BC0">
              <w:rPr>
                <w:rFonts w:ascii="Tahoma" w:hAnsi="Tahoma" w:cs="Tahoma"/>
                <w:szCs w:val="18"/>
              </w:rPr>
              <w:t>DA / NE</w:t>
            </w:r>
          </w:p>
        </w:tc>
      </w:tr>
      <w:tr w:rsidR="00C62BC0" w:rsidRPr="00C62BC0" w14:paraId="2F0EC632" w14:textId="77777777" w:rsidTr="006F58F3">
        <w:trPr>
          <w:trHeight w:val="301"/>
          <w:jc w:val="center"/>
        </w:trPr>
        <w:tc>
          <w:tcPr>
            <w:tcW w:w="4519" w:type="dxa"/>
            <w:vMerge w:val="restart"/>
            <w:tcBorders>
              <w:top w:val="single" w:sz="4" w:space="0" w:color="auto"/>
              <w:left w:val="single" w:sz="4" w:space="0" w:color="auto"/>
              <w:right w:val="single" w:sz="4" w:space="0" w:color="auto"/>
            </w:tcBorders>
            <w:vAlign w:val="center"/>
          </w:tcPr>
          <w:p w14:paraId="61F86813" w14:textId="77777777" w:rsidR="00C62BC0" w:rsidRPr="00C62BC0" w:rsidRDefault="00C62BC0" w:rsidP="00C62BC0">
            <w:pPr>
              <w:keepNext/>
              <w:keepLines/>
              <w:jc w:val="both"/>
              <w:rPr>
                <w:rFonts w:ascii="Tahoma" w:hAnsi="Tahoma" w:cs="Tahoma"/>
                <w:szCs w:val="18"/>
              </w:rPr>
            </w:pPr>
            <w:r w:rsidRPr="00C62BC0">
              <w:rPr>
                <w:rFonts w:ascii="Tahoma" w:hAnsi="Tahoma" w:cs="Tahoma"/>
                <w:szCs w:val="18"/>
              </w:rPr>
              <w:t xml:space="preserve">Del javnega naročila, ki se oddaja v </w:t>
            </w:r>
            <w:proofErr w:type="spellStart"/>
            <w:r w:rsidRPr="00C62BC0">
              <w:rPr>
                <w:rFonts w:ascii="Tahoma" w:hAnsi="Tahoma" w:cs="Tahoma"/>
                <w:szCs w:val="18"/>
              </w:rPr>
              <w:t>podizvajanje</w:t>
            </w:r>
            <w:proofErr w:type="spellEnd"/>
            <w:r w:rsidRPr="00C62BC0">
              <w:rPr>
                <w:rFonts w:ascii="Tahoma" w:hAnsi="Tahoma" w:cs="Tahoma"/>
                <w:szCs w:val="18"/>
              </w:rPr>
              <w:t xml:space="preserve"> (vrsta/opis del)</w:t>
            </w:r>
          </w:p>
        </w:tc>
        <w:tc>
          <w:tcPr>
            <w:tcW w:w="4659" w:type="dxa"/>
            <w:tcBorders>
              <w:top w:val="single" w:sz="4" w:space="0" w:color="auto"/>
              <w:left w:val="single" w:sz="4" w:space="0" w:color="auto"/>
              <w:bottom w:val="single" w:sz="4" w:space="0" w:color="auto"/>
              <w:right w:val="single" w:sz="4" w:space="0" w:color="auto"/>
            </w:tcBorders>
            <w:vAlign w:val="center"/>
          </w:tcPr>
          <w:p w14:paraId="11BD87C8" w14:textId="77777777" w:rsidR="00C62BC0" w:rsidRPr="00C62BC0" w:rsidRDefault="00C62BC0" w:rsidP="00C62BC0">
            <w:pPr>
              <w:keepNext/>
              <w:keepLines/>
              <w:rPr>
                <w:szCs w:val="18"/>
              </w:rPr>
            </w:pPr>
          </w:p>
        </w:tc>
      </w:tr>
      <w:tr w:rsidR="00C62BC0" w:rsidRPr="00C62BC0" w14:paraId="607A5805" w14:textId="77777777" w:rsidTr="006F58F3">
        <w:trPr>
          <w:trHeight w:val="305"/>
          <w:jc w:val="center"/>
        </w:trPr>
        <w:tc>
          <w:tcPr>
            <w:tcW w:w="4519" w:type="dxa"/>
            <w:vMerge/>
            <w:tcBorders>
              <w:left w:val="single" w:sz="4" w:space="0" w:color="auto"/>
              <w:bottom w:val="single" w:sz="4" w:space="0" w:color="auto"/>
              <w:right w:val="single" w:sz="4" w:space="0" w:color="auto"/>
            </w:tcBorders>
            <w:vAlign w:val="center"/>
          </w:tcPr>
          <w:p w14:paraId="64D62B07" w14:textId="77777777" w:rsidR="00C62BC0" w:rsidRPr="00C62BC0" w:rsidRDefault="00C62BC0" w:rsidP="00C62BC0">
            <w:pPr>
              <w:keepNext/>
              <w:keepLines/>
              <w:jc w:val="both"/>
              <w:rPr>
                <w:rFonts w:ascii="Tahoma" w:hAnsi="Tahoma" w:cs="Tahoma"/>
                <w:szCs w:val="18"/>
              </w:rPr>
            </w:pPr>
          </w:p>
        </w:tc>
        <w:tc>
          <w:tcPr>
            <w:tcW w:w="4659" w:type="dxa"/>
            <w:tcBorders>
              <w:top w:val="single" w:sz="4" w:space="0" w:color="auto"/>
              <w:left w:val="single" w:sz="4" w:space="0" w:color="auto"/>
              <w:bottom w:val="single" w:sz="4" w:space="0" w:color="auto"/>
              <w:right w:val="single" w:sz="4" w:space="0" w:color="auto"/>
            </w:tcBorders>
            <w:vAlign w:val="center"/>
          </w:tcPr>
          <w:p w14:paraId="073D9499" w14:textId="77777777" w:rsidR="00C62BC0" w:rsidRPr="00C62BC0" w:rsidRDefault="00C62BC0" w:rsidP="00C62BC0">
            <w:pPr>
              <w:keepNext/>
              <w:keepLines/>
              <w:rPr>
                <w:szCs w:val="18"/>
              </w:rPr>
            </w:pPr>
          </w:p>
        </w:tc>
      </w:tr>
      <w:tr w:rsidR="00C62BC0" w:rsidRPr="00C62BC0" w14:paraId="1903699D" w14:textId="77777777" w:rsidTr="006F58F3">
        <w:trPr>
          <w:trHeight w:val="235"/>
          <w:jc w:val="center"/>
        </w:trPr>
        <w:tc>
          <w:tcPr>
            <w:tcW w:w="4519" w:type="dxa"/>
            <w:tcBorders>
              <w:top w:val="single" w:sz="4" w:space="0" w:color="auto"/>
              <w:left w:val="single" w:sz="4" w:space="0" w:color="auto"/>
              <w:bottom w:val="single" w:sz="4" w:space="0" w:color="auto"/>
              <w:right w:val="single" w:sz="4" w:space="0" w:color="auto"/>
            </w:tcBorders>
            <w:vAlign w:val="center"/>
          </w:tcPr>
          <w:p w14:paraId="508F98A0" w14:textId="77777777" w:rsidR="00C62BC0" w:rsidRPr="00C62BC0" w:rsidRDefault="00C62BC0" w:rsidP="00C62BC0">
            <w:pPr>
              <w:keepNext/>
              <w:keepLines/>
              <w:jc w:val="both"/>
              <w:rPr>
                <w:rFonts w:ascii="Tahoma" w:hAnsi="Tahoma" w:cs="Tahoma"/>
                <w:szCs w:val="18"/>
              </w:rPr>
            </w:pPr>
            <w:r w:rsidRPr="00C62BC0">
              <w:rPr>
                <w:rFonts w:ascii="Tahoma" w:hAnsi="Tahoma" w:cs="Tahoma"/>
                <w:szCs w:val="18"/>
              </w:rPr>
              <w:t xml:space="preserve">Količina/Delež (%) v </w:t>
            </w:r>
            <w:proofErr w:type="spellStart"/>
            <w:r w:rsidRPr="00C62BC0">
              <w:rPr>
                <w:rFonts w:ascii="Tahoma" w:hAnsi="Tahoma" w:cs="Tahoma"/>
                <w:szCs w:val="18"/>
              </w:rPr>
              <w:t>podizvajanju</w:t>
            </w:r>
            <w:proofErr w:type="spellEnd"/>
            <w:r w:rsidRPr="00C62BC0">
              <w:rPr>
                <w:rFonts w:ascii="Tahoma" w:hAnsi="Tahoma" w:cs="Tahoma"/>
                <w:szCs w:val="18"/>
              </w:rPr>
              <w:t xml:space="preserve"> </w:t>
            </w:r>
          </w:p>
        </w:tc>
        <w:tc>
          <w:tcPr>
            <w:tcW w:w="4659" w:type="dxa"/>
            <w:tcBorders>
              <w:top w:val="single" w:sz="4" w:space="0" w:color="auto"/>
              <w:left w:val="single" w:sz="4" w:space="0" w:color="auto"/>
              <w:bottom w:val="single" w:sz="4" w:space="0" w:color="auto"/>
              <w:right w:val="single" w:sz="4" w:space="0" w:color="auto"/>
            </w:tcBorders>
            <w:vAlign w:val="center"/>
          </w:tcPr>
          <w:p w14:paraId="2FDEFFAD" w14:textId="77777777" w:rsidR="00C62BC0" w:rsidRPr="00C62BC0" w:rsidRDefault="00C62BC0" w:rsidP="00C62BC0">
            <w:pPr>
              <w:keepNext/>
              <w:keepLines/>
              <w:rPr>
                <w:szCs w:val="18"/>
              </w:rPr>
            </w:pPr>
          </w:p>
        </w:tc>
      </w:tr>
      <w:tr w:rsidR="00C62BC0" w:rsidRPr="00C62BC0" w14:paraId="56937BD5" w14:textId="77777777" w:rsidTr="006F58F3">
        <w:trPr>
          <w:trHeight w:val="270"/>
          <w:jc w:val="center"/>
        </w:trPr>
        <w:tc>
          <w:tcPr>
            <w:tcW w:w="4519" w:type="dxa"/>
            <w:tcBorders>
              <w:top w:val="single" w:sz="4" w:space="0" w:color="auto"/>
              <w:left w:val="single" w:sz="4" w:space="0" w:color="auto"/>
              <w:bottom w:val="single" w:sz="4" w:space="0" w:color="auto"/>
              <w:right w:val="single" w:sz="4" w:space="0" w:color="auto"/>
            </w:tcBorders>
            <w:vAlign w:val="center"/>
          </w:tcPr>
          <w:p w14:paraId="32F776BD" w14:textId="77777777" w:rsidR="00C62BC0" w:rsidRPr="00C62BC0" w:rsidRDefault="00C62BC0" w:rsidP="00C62BC0">
            <w:pPr>
              <w:keepNext/>
              <w:keepLines/>
              <w:jc w:val="both"/>
              <w:rPr>
                <w:rFonts w:ascii="Tahoma" w:hAnsi="Tahoma" w:cs="Tahoma"/>
                <w:szCs w:val="18"/>
              </w:rPr>
            </w:pPr>
            <w:r w:rsidRPr="00C62BC0">
              <w:rPr>
                <w:rFonts w:ascii="Tahoma" w:hAnsi="Tahoma" w:cs="Tahoma"/>
                <w:szCs w:val="18"/>
              </w:rPr>
              <w:t>Vrednost del brez DDV</w:t>
            </w:r>
          </w:p>
        </w:tc>
        <w:tc>
          <w:tcPr>
            <w:tcW w:w="4659" w:type="dxa"/>
            <w:tcBorders>
              <w:top w:val="single" w:sz="4" w:space="0" w:color="auto"/>
              <w:left w:val="single" w:sz="4" w:space="0" w:color="auto"/>
              <w:bottom w:val="single" w:sz="4" w:space="0" w:color="auto"/>
              <w:right w:val="single" w:sz="4" w:space="0" w:color="auto"/>
            </w:tcBorders>
            <w:vAlign w:val="center"/>
          </w:tcPr>
          <w:p w14:paraId="5A930E2B" w14:textId="77777777" w:rsidR="00C62BC0" w:rsidRPr="00C62BC0" w:rsidRDefault="00C62BC0" w:rsidP="00C62BC0">
            <w:pPr>
              <w:keepNext/>
              <w:keepLines/>
              <w:rPr>
                <w:szCs w:val="18"/>
              </w:rPr>
            </w:pPr>
          </w:p>
        </w:tc>
      </w:tr>
      <w:tr w:rsidR="00C62BC0" w:rsidRPr="00C62BC0" w14:paraId="10629A5B" w14:textId="77777777" w:rsidTr="006F58F3">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73029003" w14:textId="77777777" w:rsidR="00C62BC0" w:rsidRPr="00C62BC0" w:rsidRDefault="00C62BC0" w:rsidP="00C62BC0">
            <w:pPr>
              <w:keepNext/>
              <w:keepLines/>
              <w:jc w:val="both"/>
              <w:rPr>
                <w:rFonts w:ascii="Tahoma" w:hAnsi="Tahoma" w:cs="Tahoma"/>
                <w:szCs w:val="18"/>
              </w:rPr>
            </w:pPr>
            <w:r w:rsidRPr="00C62BC0">
              <w:rPr>
                <w:rFonts w:ascii="Tahoma" w:hAnsi="Tahoma" w:cs="Tahoma"/>
                <w:szCs w:val="18"/>
              </w:rPr>
              <w:t>Kraj izvedbe</w:t>
            </w:r>
          </w:p>
        </w:tc>
        <w:tc>
          <w:tcPr>
            <w:tcW w:w="4659" w:type="dxa"/>
            <w:tcBorders>
              <w:top w:val="single" w:sz="4" w:space="0" w:color="auto"/>
              <w:left w:val="single" w:sz="4" w:space="0" w:color="auto"/>
              <w:bottom w:val="single" w:sz="4" w:space="0" w:color="auto"/>
              <w:right w:val="single" w:sz="4" w:space="0" w:color="auto"/>
            </w:tcBorders>
            <w:vAlign w:val="center"/>
          </w:tcPr>
          <w:p w14:paraId="445BCA09" w14:textId="77777777" w:rsidR="00C62BC0" w:rsidRPr="00C62BC0" w:rsidRDefault="00C62BC0" w:rsidP="00C62BC0">
            <w:pPr>
              <w:keepNext/>
              <w:keepLines/>
              <w:rPr>
                <w:szCs w:val="18"/>
              </w:rPr>
            </w:pPr>
          </w:p>
        </w:tc>
      </w:tr>
    </w:tbl>
    <w:p w14:paraId="31C85BCB" w14:textId="77777777" w:rsidR="00C62BC0" w:rsidRPr="00C62BC0" w:rsidRDefault="00C62BC0" w:rsidP="00C62BC0">
      <w:pPr>
        <w:keepNext/>
        <w:keepLines/>
        <w:jc w:val="both"/>
        <w:rPr>
          <w:rFonts w:ascii="Tahoma" w:hAnsi="Tahoma" w:cs="Tahoma"/>
        </w:rPr>
      </w:pPr>
    </w:p>
    <w:p w14:paraId="6E764034" w14:textId="77777777" w:rsidR="00C62BC0" w:rsidRPr="00C62BC0" w:rsidRDefault="00C62BC0" w:rsidP="00C62BC0">
      <w:pPr>
        <w:keepNext/>
        <w:keepLines/>
        <w:jc w:val="both"/>
        <w:rPr>
          <w:rFonts w:ascii="Tahoma" w:hAnsi="Tahoma" w:cs="Tahoma"/>
        </w:rPr>
      </w:pPr>
      <w:r w:rsidRPr="00C62BC0">
        <w:rPr>
          <w:rFonts w:ascii="Tahoma" w:hAnsi="Tahoma" w:cs="Tahoma"/>
        </w:rPr>
        <w:t xml:space="preserve">Izvajalec v razmerju do naročnika v celoti odgovarja za dobro izvedbo obveznosti iz okvirnega sporazuma, ne glede na število podizvajalcev. </w:t>
      </w:r>
    </w:p>
    <w:p w14:paraId="4989F357" w14:textId="77777777" w:rsidR="00C62BC0" w:rsidRPr="00C62BC0" w:rsidRDefault="00C62BC0" w:rsidP="00C62BC0">
      <w:pPr>
        <w:keepNext/>
        <w:keepLines/>
        <w:jc w:val="both"/>
        <w:rPr>
          <w:rFonts w:ascii="Tahoma" w:hAnsi="Tahoma" w:cs="Tahoma"/>
        </w:rPr>
      </w:pPr>
    </w:p>
    <w:p w14:paraId="4C493289" w14:textId="77777777" w:rsidR="00C62BC0" w:rsidRPr="00C62BC0" w:rsidRDefault="00C62BC0" w:rsidP="00C62BC0">
      <w:pPr>
        <w:keepNext/>
        <w:keepLines/>
        <w:jc w:val="both"/>
        <w:rPr>
          <w:rFonts w:ascii="Tahoma" w:hAnsi="Tahoma" w:cs="Tahoma"/>
        </w:rPr>
      </w:pPr>
      <w:r w:rsidRPr="00C62BC0">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izvajalec skupaj z obvestilom posredovati tudi naslednje podatke in dokumente, in sicer: kontaktne podatke in zakonite zastopnike novih podizvajalcev, izpolnjene obrazce ESPD v skladu z 79. členom ZJN-3, priloge, ki se nanašajo na podizvajalca in so zahtevani v razpisni dokumentaciji ter pisno zahtevo novega podizvajalca za neposredno plačilo, če novi podizvajalec to zahteva. </w:t>
      </w:r>
    </w:p>
    <w:p w14:paraId="2F249B1F" w14:textId="77777777" w:rsidR="00C62BC0" w:rsidRPr="00C62BC0" w:rsidRDefault="00C62BC0" w:rsidP="00C62BC0">
      <w:pPr>
        <w:keepNext/>
        <w:keepLines/>
        <w:jc w:val="both"/>
        <w:rPr>
          <w:rFonts w:ascii="Tahoma" w:hAnsi="Tahoma" w:cs="Tahoma"/>
        </w:rPr>
      </w:pPr>
    </w:p>
    <w:p w14:paraId="2A5FB693" w14:textId="77777777" w:rsidR="00C62BC0" w:rsidRPr="00C62BC0" w:rsidRDefault="00C62BC0" w:rsidP="00C62BC0">
      <w:pPr>
        <w:keepNext/>
        <w:keepLines/>
        <w:jc w:val="both"/>
        <w:rPr>
          <w:rFonts w:ascii="Tahoma" w:hAnsi="Tahoma" w:cs="Tahoma"/>
        </w:rPr>
      </w:pPr>
      <w:r w:rsidRPr="00C62BC0">
        <w:rPr>
          <w:rFonts w:ascii="Tahoma" w:hAnsi="Tahoma" w:cs="Tahoma"/>
        </w:rPr>
        <w:t xml:space="preserve">Naročnik lahko zavrne predlog za zamenjavo podizvajalca oziroma vključitev novega podizvajalca, če bi to lahko vplivalo na nemoteno izvajanje ali dokončanje dobav/del in če novi podizvajalec ne izpolnjuje pogojev, ki jih je postavil naročnik v razpisni dokumentaciji. Naročnik bo o morebitni zavrnitvi novega podizvajalca obvestiti izvajalca najpozneje v desetih (10) dneh od prejema predloga. </w:t>
      </w:r>
    </w:p>
    <w:p w14:paraId="34EBF5BA" w14:textId="77777777" w:rsidR="00C62BC0" w:rsidRPr="00C62BC0" w:rsidRDefault="00C62BC0" w:rsidP="00C62BC0">
      <w:pPr>
        <w:keepNext/>
        <w:keepLines/>
        <w:jc w:val="both"/>
        <w:rPr>
          <w:rFonts w:ascii="Tahoma" w:hAnsi="Tahoma" w:cs="Tahoma"/>
          <w:b/>
          <w:i/>
        </w:rPr>
      </w:pPr>
    </w:p>
    <w:p w14:paraId="5B3EAF9E" w14:textId="77777777" w:rsidR="00C62BC0" w:rsidRPr="00C62BC0" w:rsidRDefault="00C62BC0" w:rsidP="00C62BC0">
      <w:pPr>
        <w:keepNext/>
        <w:keepLines/>
        <w:jc w:val="both"/>
        <w:rPr>
          <w:rFonts w:ascii="Tahoma" w:hAnsi="Tahoma" w:cs="Tahoma"/>
          <w:i/>
        </w:rPr>
      </w:pPr>
      <w:r w:rsidRPr="00C62BC0">
        <w:rPr>
          <w:rFonts w:ascii="Tahoma" w:hAnsi="Tahoma" w:cs="Tahoma"/>
          <w:b/>
          <w:i/>
        </w:rPr>
        <w:t>se upošteva v primeru, da izvajalec nastopa s podizvajalcem, ki zahteva neposredno plačilo:</w:t>
      </w:r>
    </w:p>
    <w:p w14:paraId="0EE43271" w14:textId="240B5796" w:rsidR="00C62BC0" w:rsidRPr="00C62BC0" w:rsidRDefault="00C62BC0" w:rsidP="00C62BC0">
      <w:pPr>
        <w:keepNext/>
        <w:keepLines/>
        <w:jc w:val="both"/>
        <w:rPr>
          <w:rFonts w:ascii="Tahoma" w:eastAsia="Calibri" w:hAnsi="Tahoma" w:cs="Tahoma"/>
        </w:rPr>
      </w:pPr>
      <w:r w:rsidRPr="00C62BC0">
        <w:rPr>
          <w:rFonts w:ascii="Tahoma" w:eastAsia="Calibri" w:hAnsi="Tahoma" w:cs="Tahoma"/>
        </w:rPr>
        <w:t xml:space="preserve">Izvajalec s podpisom </w:t>
      </w:r>
      <w:r w:rsidRPr="00C62BC0">
        <w:rPr>
          <w:rFonts w:ascii="Tahoma" w:hAnsi="Tahoma" w:cs="Tahoma"/>
        </w:rPr>
        <w:t xml:space="preserve">tega okvirnega sporazuma </w:t>
      </w:r>
      <w:r w:rsidRPr="00C62BC0">
        <w:rPr>
          <w:rFonts w:ascii="Tahoma" w:eastAsia="Calibri" w:hAnsi="Tahoma" w:cs="Tahoma"/>
        </w:rPr>
        <w:t>pooblašča naročnika, da na podlagi potrjenega računa oziroma potrjenih računov, neposredno plačuje vsem v tem okvirnem sporazumu navedenim podizvajalcem, ki so zahtevali neposredno plačilo. Podizvajalec je ob oddaji ponudbe predložil soglasje za neposredna plačila</w:t>
      </w:r>
      <w:r w:rsidR="00177CD1">
        <w:rPr>
          <w:rFonts w:ascii="Tahoma" w:eastAsia="Calibri" w:hAnsi="Tahoma" w:cs="Tahoma"/>
        </w:rPr>
        <w:t>,</w:t>
      </w:r>
      <w:r w:rsidRPr="00C62BC0">
        <w:rPr>
          <w:rFonts w:ascii="Tahoma" w:eastAsia="Calibri" w:hAnsi="Tahoma" w:cs="Tahoma"/>
        </w:rPr>
        <w:t xml:space="preserve"> </w:t>
      </w:r>
      <w:r w:rsidRPr="00C62BC0">
        <w:rPr>
          <w:rFonts w:ascii="Tahoma" w:hAnsi="Tahoma" w:cs="Tahoma"/>
        </w:rPr>
        <w:t>na podlagi katerega naročnik namesto izvajalca poravna podizvajalčevo terjatev do izvajalca.</w:t>
      </w:r>
    </w:p>
    <w:p w14:paraId="636FDE0F" w14:textId="77777777" w:rsidR="00C62BC0" w:rsidRPr="00C62BC0" w:rsidRDefault="00C62BC0" w:rsidP="00C62BC0">
      <w:pPr>
        <w:keepNext/>
        <w:keepLines/>
        <w:ind w:left="357"/>
        <w:jc w:val="both"/>
        <w:rPr>
          <w:rFonts w:ascii="Tahoma" w:hAnsi="Tahoma" w:cs="Tahoma"/>
        </w:rPr>
      </w:pPr>
    </w:p>
    <w:p w14:paraId="55A6CA74" w14:textId="77777777" w:rsidR="00C62BC0" w:rsidRPr="00C62BC0" w:rsidRDefault="00C62BC0" w:rsidP="000727A2">
      <w:pPr>
        <w:keepNext/>
        <w:keepLines/>
        <w:spacing w:after="120"/>
        <w:jc w:val="both"/>
        <w:rPr>
          <w:rFonts w:ascii="Tahoma" w:hAnsi="Tahoma" w:cs="Tahoma"/>
        </w:rPr>
      </w:pPr>
      <w:r w:rsidRPr="00C62BC0">
        <w:rPr>
          <w:rFonts w:ascii="Tahoma" w:hAnsi="Tahoma" w:cs="Tahoma"/>
        </w:rPr>
        <w:t>Izvajalec mora za podizvajalca, ki zahteva neposredno plačilo, ob vsakem računu priložiti:</w:t>
      </w:r>
    </w:p>
    <w:p w14:paraId="7AB19848" w14:textId="77777777" w:rsidR="00C62BC0" w:rsidRPr="00C62BC0" w:rsidRDefault="00C62BC0" w:rsidP="00C62BC0">
      <w:pPr>
        <w:keepNext/>
        <w:keepLines/>
        <w:numPr>
          <w:ilvl w:val="0"/>
          <w:numId w:val="10"/>
        </w:numPr>
        <w:jc w:val="both"/>
        <w:rPr>
          <w:rFonts w:ascii="Tahoma" w:hAnsi="Tahoma" w:cs="Tahoma"/>
        </w:rPr>
      </w:pPr>
      <w:r w:rsidRPr="00C62BC0">
        <w:rPr>
          <w:rFonts w:ascii="Tahoma" w:hAnsi="Tahoma" w:cs="Tahoma"/>
        </w:rPr>
        <w:t>račun podizvajalca za opravljene obveznosti iz okvirnega sporazuma, potrjen s strani izvajalca, na podlagi katerega naročnik izvede nakazilo za opravljene obveznosti iz okvirnega sporazuma</w:t>
      </w:r>
      <w:r w:rsidRPr="00C62BC0" w:rsidDel="00654A1C">
        <w:rPr>
          <w:rFonts w:ascii="Tahoma" w:hAnsi="Tahoma" w:cs="Tahoma"/>
        </w:rPr>
        <w:t xml:space="preserve"> </w:t>
      </w:r>
      <w:r w:rsidRPr="00C62BC0">
        <w:rPr>
          <w:rFonts w:ascii="Tahoma" w:hAnsi="Tahoma" w:cs="Tahoma"/>
        </w:rPr>
        <w:t xml:space="preserve">neposredno na račun podizvajalca ali </w:t>
      </w:r>
    </w:p>
    <w:p w14:paraId="0A2C01B0" w14:textId="575DEFDD" w:rsidR="00C62BC0" w:rsidRPr="00C62BC0" w:rsidRDefault="00C62BC0" w:rsidP="00C62BC0">
      <w:pPr>
        <w:keepNext/>
        <w:keepLines/>
        <w:numPr>
          <w:ilvl w:val="0"/>
          <w:numId w:val="10"/>
        </w:numPr>
        <w:jc w:val="both"/>
        <w:rPr>
          <w:rFonts w:ascii="Tahoma" w:hAnsi="Tahoma" w:cs="Tahoma"/>
        </w:rPr>
      </w:pPr>
      <w:r w:rsidRPr="00C62BC0">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55497668" w14:textId="77777777" w:rsidR="00C62BC0" w:rsidRPr="00C62BC0" w:rsidRDefault="00C62BC0" w:rsidP="00C62BC0">
      <w:pPr>
        <w:keepNext/>
        <w:keepLines/>
        <w:jc w:val="both"/>
        <w:rPr>
          <w:rFonts w:ascii="Tahoma" w:hAnsi="Tahoma" w:cs="Tahoma"/>
        </w:rPr>
      </w:pPr>
    </w:p>
    <w:p w14:paraId="7E5059D5" w14:textId="77777777" w:rsidR="00C62BC0" w:rsidRPr="00C62BC0" w:rsidRDefault="00C62BC0" w:rsidP="00C62BC0">
      <w:pPr>
        <w:keepNext/>
        <w:keepLines/>
        <w:jc w:val="both"/>
        <w:rPr>
          <w:rFonts w:ascii="Tahoma" w:hAnsi="Tahoma" w:cs="Tahoma"/>
        </w:rPr>
      </w:pPr>
      <w:r w:rsidRPr="00C62BC0">
        <w:rPr>
          <w:rFonts w:ascii="Tahoma" w:hAnsi="Tahoma" w:cs="Tahoma"/>
        </w:rPr>
        <w:lastRenderedPageBreak/>
        <w:t xml:space="preserve">V primeru, če nobeden od dokumentov iz prejšnjega odstavka za prijavljenega podizvajalca ni predložen, naročnik do dostavitve vseh dokumentov zadrži plačilo celotnega računa in s tem ne pride v zamudo pri plačilu. </w:t>
      </w:r>
    </w:p>
    <w:p w14:paraId="07A64DF8" w14:textId="77777777" w:rsidR="00C62BC0" w:rsidRPr="00C62BC0" w:rsidRDefault="00C62BC0" w:rsidP="00C62BC0">
      <w:pPr>
        <w:keepNext/>
        <w:keepLines/>
        <w:jc w:val="both"/>
        <w:rPr>
          <w:rFonts w:ascii="Tahoma" w:hAnsi="Tahoma" w:cs="Tahoma"/>
        </w:rPr>
      </w:pPr>
      <w:r w:rsidRPr="00C62BC0">
        <w:rPr>
          <w:rFonts w:ascii="Tahoma" w:hAnsi="Tahoma" w:cs="Tahoma"/>
        </w:rPr>
        <w:t xml:space="preserve">Naročnik bo potrjene račune podizvajalcev poravnal neposredno podizvajalcem na način in v roku kot je dogovorjeno za plačilo izvajalcu. </w:t>
      </w:r>
    </w:p>
    <w:p w14:paraId="1209E8B5" w14:textId="77777777" w:rsidR="00C62BC0" w:rsidRPr="00C62BC0" w:rsidRDefault="00C62BC0" w:rsidP="00C62BC0">
      <w:pPr>
        <w:keepNext/>
        <w:keepLines/>
        <w:jc w:val="both"/>
        <w:rPr>
          <w:rFonts w:ascii="Tahoma" w:hAnsi="Tahoma" w:cs="Tahoma"/>
        </w:rPr>
      </w:pPr>
    </w:p>
    <w:p w14:paraId="2131116B" w14:textId="77777777" w:rsidR="00C62BC0" w:rsidRPr="00C62BC0" w:rsidRDefault="00C62BC0" w:rsidP="00C62BC0">
      <w:pPr>
        <w:keepNext/>
        <w:keepLines/>
        <w:jc w:val="both"/>
        <w:rPr>
          <w:rFonts w:ascii="Tahoma" w:hAnsi="Tahoma" w:cs="Tahoma"/>
          <w:b/>
          <w:i/>
        </w:rPr>
      </w:pPr>
      <w:r w:rsidRPr="00C62BC0">
        <w:rPr>
          <w:rFonts w:ascii="Tahoma" w:hAnsi="Tahoma" w:cs="Tahoma"/>
          <w:b/>
          <w:i/>
        </w:rPr>
        <w:t>se upošteva v primeru, da podizvajalec neposrednega plačila ne bo zahteval:</w:t>
      </w:r>
    </w:p>
    <w:p w14:paraId="7275E90B" w14:textId="77777777" w:rsidR="00C62BC0" w:rsidRPr="00C62BC0" w:rsidRDefault="00C62BC0" w:rsidP="00C62BC0">
      <w:pPr>
        <w:keepNext/>
        <w:keepLines/>
        <w:tabs>
          <w:tab w:val="left" w:pos="567"/>
          <w:tab w:val="left" w:pos="1702"/>
        </w:tabs>
        <w:jc w:val="both"/>
        <w:rPr>
          <w:rFonts w:ascii="Tahoma" w:hAnsi="Tahoma" w:cs="Tahoma"/>
        </w:rPr>
      </w:pPr>
      <w:r w:rsidRPr="00C62BC0">
        <w:rPr>
          <w:rFonts w:ascii="Tahoma" w:hAnsi="Tahoma" w:cs="Tahoma"/>
        </w:rPr>
        <w:t xml:space="preserve">Izvajalec mora na zahtevo naročnika najpozneje v šestdesetih (60) dneh od plačila končnega računa poslati svojo pisno izjavo in pisno izjavo podizvajalca, da je podizvajalec prejel plačilo za izvedena dela/dobave, ki so neposredno povezane s predmetom okvirnega sporazuma, kadar izvajalec nastopa s podizvajalcem, ki ni zahteval neposrednega plačila. </w:t>
      </w:r>
    </w:p>
    <w:p w14:paraId="307A4D86" w14:textId="77777777" w:rsidR="00C62BC0" w:rsidRPr="00C62BC0" w:rsidRDefault="00C62BC0" w:rsidP="00C62BC0">
      <w:pPr>
        <w:keepNext/>
        <w:keepLines/>
        <w:tabs>
          <w:tab w:val="left" w:pos="567"/>
          <w:tab w:val="left" w:pos="1702"/>
        </w:tabs>
        <w:jc w:val="both"/>
        <w:rPr>
          <w:rFonts w:ascii="Tahoma" w:hAnsi="Tahoma" w:cs="Tahoma"/>
          <w:b/>
          <w:bCs/>
        </w:rPr>
      </w:pPr>
    </w:p>
    <w:p w14:paraId="5EFCD157" w14:textId="77777777" w:rsidR="00C62BC0" w:rsidRPr="00C62BC0" w:rsidRDefault="00C62BC0" w:rsidP="00C62BC0">
      <w:pPr>
        <w:keepNext/>
        <w:keepLines/>
        <w:rPr>
          <w:rFonts w:ascii="Tahoma" w:hAnsi="Tahoma" w:cs="Tahoma"/>
          <w:b/>
          <w:i/>
        </w:rPr>
      </w:pPr>
      <w:r w:rsidRPr="00C62BC0">
        <w:rPr>
          <w:rFonts w:ascii="Tahoma" w:hAnsi="Tahoma" w:cs="Tahoma"/>
          <w:b/>
          <w:i/>
        </w:rPr>
        <w:t>se upošteva v primeru, da izvajalec ne nastopa s podizvajalcem:</w:t>
      </w:r>
    </w:p>
    <w:p w14:paraId="23F7D145" w14:textId="77777777" w:rsidR="00C62BC0" w:rsidRPr="00C62BC0" w:rsidRDefault="00C62BC0" w:rsidP="00C62BC0">
      <w:pPr>
        <w:keepNext/>
        <w:keepLines/>
        <w:jc w:val="both"/>
        <w:rPr>
          <w:rFonts w:ascii="Tahoma" w:hAnsi="Tahoma" w:cs="Tahoma"/>
        </w:rPr>
      </w:pPr>
      <w:r w:rsidRPr="00C62BC0">
        <w:rPr>
          <w:rFonts w:ascii="Tahoma" w:hAnsi="Tahoma" w:cs="Tahoma"/>
        </w:rPr>
        <w:t xml:space="preserve">Izvajalec ob predložitvi ponudbe in ob sklenitvi tega okvirnega sporazuma nima prijavljenih podizvajalcev za izvedbo okvirnega sporazuma. </w:t>
      </w:r>
    </w:p>
    <w:p w14:paraId="752415A9" w14:textId="77777777" w:rsidR="00C62BC0" w:rsidRPr="00C62BC0" w:rsidRDefault="00C62BC0" w:rsidP="00C62BC0">
      <w:pPr>
        <w:keepNext/>
        <w:keepLines/>
        <w:jc w:val="both"/>
        <w:rPr>
          <w:rFonts w:ascii="Tahoma" w:hAnsi="Tahoma" w:cs="Tahoma"/>
          <w:b/>
        </w:rPr>
      </w:pPr>
    </w:p>
    <w:p w14:paraId="045FED2F" w14:textId="77777777" w:rsidR="00C62BC0" w:rsidRPr="00C62BC0" w:rsidRDefault="00C62BC0" w:rsidP="00C62BC0">
      <w:pPr>
        <w:keepNext/>
        <w:keepLines/>
        <w:jc w:val="both"/>
        <w:rPr>
          <w:rFonts w:ascii="Tahoma" w:hAnsi="Tahoma" w:cs="Tahoma"/>
        </w:rPr>
      </w:pPr>
      <w:r w:rsidRPr="00C62BC0">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del/dobav, in sicer najkasneje v petih (5) dneh po spremembi. V primeru vključitve novih podizvajalcev mora izvajalec skupaj z obvestilom posredovati tudi podatke in dokumente, in sicer: kontaktne podatke in zakonite zastopnike novih podizvajalcev, izpolnjene ESPD novih podizvajalcev v skladu z 79. členom ZJN-3, priloge, ki se nanašajo na podizvajalca in so zahtevani v razpisni dokumentaciji ter pisno zahtevo novega podizvajalca za neposredno plačilo, če novi podizvajalec to zahteva. </w:t>
      </w:r>
    </w:p>
    <w:p w14:paraId="6F1AD00E" w14:textId="77777777" w:rsidR="00C62BC0" w:rsidRPr="00C62BC0" w:rsidRDefault="00C62BC0" w:rsidP="00C62BC0">
      <w:pPr>
        <w:keepNext/>
        <w:keepLines/>
        <w:jc w:val="both"/>
        <w:rPr>
          <w:rFonts w:ascii="Tahoma" w:hAnsi="Tahoma" w:cs="Tahoma"/>
        </w:rPr>
      </w:pPr>
    </w:p>
    <w:p w14:paraId="72AC9AD3" w14:textId="77777777" w:rsidR="00C62BC0" w:rsidRPr="00C62BC0" w:rsidRDefault="00C62BC0" w:rsidP="00C62BC0">
      <w:pPr>
        <w:keepNext/>
        <w:keepLines/>
        <w:jc w:val="both"/>
        <w:rPr>
          <w:rFonts w:ascii="Tahoma" w:hAnsi="Tahoma" w:cs="Tahoma"/>
        </w:rPr>
      </w:pPr>
      <w:r w:rsidRPr="00C62BC0">
        <w:rPr>
          <w:rFonts w:ascii="Tahoma" w:hAnsi="Tahoma" w:cs="Tahoma"/>
        </w:rPr>
        <w:t>Naročnik bo zavrnil vsakega podizvajalca, ki ne izpolnjuje pogojev razpisne dokumentacije, ki se nanašajo na podizvajalce. Naročnik lahko zavrne predlog za zamenjavo podizvajalca oziroma vključitev novega podizvajalca tudi, če bi to lahko vplivalo na nemoteno izvajanje ali dokončanje del/dobav in če novi podizvajalec ne izpolnjuje pogojev, ki jih je postavil naročnik v razpisni dokumentaciji. Naročnik bo o morebitni zavrnitvi novega podizvajalca obvestil izvajalca najpozneje v desetih (10) dneh od prejema predloga.</w:t>
      </w:r>
    </w:p>
    <w:p w14:paraId="62BC86AA" w14:textId="77777777" w:rsidR="00C62BC0" w:rsidRPr="00C62BC0" w:rsidRDefault="00C62BC0" w:rsidP="00C62BC0">
      <w:pPr>
        <w:keepNext/>
        <w:keepLines/>
        <w:jc w:val="both"/>
        <w:rPr>
          <w:rFonts w:ascii="Tahoma" w:hAnsi="Tahoma" w:cs="Tahoma"/>
        </w:rPr>
      </w:pPr>
    </w:p>
    <w:p w14:paraId="758704E4" w14:textId="77777777" w:rsidR="00C62BC0" w:rsidRPr="00C62BC0" w:rsidRDefault="00C62BC0" w:rsidP="00C62BC0">
      <w:pPr>
        <w:keepNext/>
        <w:keepLines/>
        <w:jc w:val="both"/>
        <w:rPr>
          <w:rFonts w:ascii="Tahoma" w:hAnsi="Tahoma" w:cs="Tahoma"/>
        </w:rPr>
      </w:pPr>
      <w:r w:rsidRPr="00C62BC0">
        <w:rPr>
          <w:rFonts w:ascii="Tahoma" w:hAnsi="Tahoma" w:cs="Tahoma"/>
        </w:rPr>
        <w:t>Izvajalec v razmerju do naročnika v celoti odgovarja za dobro izvedbo obveznosti iz okvirnega sporazuma, ne glede na število podizvajalcev.</w:t>
      </w:r>
    </w:p>
    <w:p w14:paraId="57D39690" w14:textId="77777777" w:rsidR="00C62BC0" w:rsidRPr="00C62BC0" w:rsidRDefault="00C62BC0" w:rsidP="00C62BC0">
      <w:pPr>
        <w:keepNext/>
        <w:keepLines/>
        <w:jc w:val="both"/>
        <w:rPr>
          <w:rFonts w:ascii="Tahoma" w:hAnsi="Tahoma" w:cs="Tahoma"/>
        </w:rPr>
      </w:pPr>
    </w:p>
    <w:p w14:paraId="6B43F657" w14:textId="77777777" w:rsidR="00C62BC0" w:rsidRPr="00C62BC0" w:rsidRDefault="00C62BC0" w:rsidP="00C62BC0">
      <w:pPr>
        <w:keepNext/>
        <w:keepLines/>
        <w:numPr>
          <w:ilvl w:val="0"/>
          <w:numId w:val="6"/>
        </w:numPr>
        <w:tabs>
          <w:tab w:val="left" w:pos="851"/>
          <w:tab w:val="left" w:pos="1702"/>
        </w:tabs>
        <w:ind w:hanging="1440"/>
        <w:jc w:val="both"/>
        <w:rPr>
          <w:rFonts w:ascii="Tahoma" w:hAnsi="Tahoma" w:cs="Tahoma"/>
          <w:b/>
        </w:rPr>
      </w:pPr>
      <w:r w:rsidRPr="00C62BC0">
        <w:rPr>
          <w:rFonts w:ascii="Tahoma" w:hAnsi="Tahoma" w:cs="Tahoma"/>
          <w:b/>
        </w:rPr>
        <w:t>ROKI</w:t>
      </w:r>
    </w:p>
    <w:p w14:paraId="294E5441" w14:textId="77777777" w:rsidR="00C62BC0" w:rsidRPr="00C62BC0" w:rsidRDefault="00C62BC0" w:rsidP="00C62BC0">
      <w:pPr>
        <w:keepNext/>
        <w:keepLines/>
        <w:tabs>
          <w:tab w:val="left" w:pos="851"/>
          <w:tab w:val="left" w:pos="1702"/>
        </w:tabs>
        <w:ind w:left="1440"/>
        <w:jc w:val="both"/>
        <w:rPr>
          <w:rFonts w:ascii="Tahoma" w:hAnsi="Tahoma" w:cs="Tahoma"/>
          <w:b/>
        </w:rPr>
      </w:pPr>
    </w:p>
    <w:p w14:paraId="3D0303C7" w14:textId="77777777" w:rsidR="00C62BC0" w:rsidRPr="00C62BC0" w:rsidRDefault="00C62BC0" w:rsidP="00C62BC0">
      <w:pPr>
        <w:keepNext/>
        <w:keepLines/>
        <w:numPr>
          <w:ilvl w:val="1"/>
          <w:numId w:val="4"/>
        </w:numPr>
        <w:ind w:left="426" w:hanging="426"/>
        <w:jc w:val="center"/>
        <w:rPr>
          <w:rFonts w:ascii="Tahoma" w:hAnsi="Tahoma" w:cs="Tahoma"/>
        </w:rPr>
      </w:pPr>
      <w:r w:rsidRPr="00C62BC0">
        <w:rPr>
          <w:rFonts w:ascii="Tahoma" w:hAnsi="Tahoma" w:cs="Tahoma"/>
        </w:rPr>
        <w:t>člen</w:t>
      </w:r>
    </w:p>
    <w:p w14:paraId="37B4ABAE" w14:textId="77777777" w:rsidR="00C62BC0" w:rsidRPr="00C62BC0" w:rsidRDefault="00C62BC0" w:rsidP="00C62BC0">
      <w:pPr>
        <w:keepNext/>
        <w:keepLines/>
        <w:ind w:left="426"/>
        <w:jc w:val="center"/>
        <w:rPr>
          <w:rFonts w:ascii="Tahoma" w:hAnsi="Tahoma" w:cs="Tahoma"/>
        </w:rPr>
      </w:pPr>
    </w:p>
    <w:p w14:paraId="292B0981" w14:textId="77777777" w:rsidR="00C62BC0" w:rsidRPr="00C62BC0" w:rsidRDefault="00C62BC0" w:rsidP="00C62BC0">
      <w:pPr>
        <w:keepNext/>
        <w:keepLines/>
        <w:jc w:val="both"/>
        <w:rPr>
          <w:rFonts w:ascii="Tahoma" w:hAnsi="Tahoma" w:cs="Tahoma"/>
        </w:rPr>
      </w:pPr>
      <w:r w:rsidRPr="00C62BC0">
        <w:rPr>
          <w:rFonts w:ascii="Tahoma" w:hAnsi="Tahoma" w:cs="Tahoma"/>
        </w:rPr>
        <w:t>Dela (obnove celotne rezalne gredi) in dobava blaga se bodo v času veljavnosti okvirnega sporazuma izvajala sukcesivno na osnovi pisnih (preko elektronske pošte posredovanih) naročil naročnika. Izvajalec se obvezuje, da bo dobavljeno blago novo in brezhibno ter v skladu s tehničnimi zahtevami naročnika. Izvajalec se tudi obvezuje, da bo dobavljal originalne nadomestne dele oziroma dele enakovredne originalom.</w:t>
      </w:r>
    </w:p>
    <w:p w14:paraId="731864CA" w14:textId="77777777" w:rsidR="00C62BC0" w:rsidRPr="00C62BC0" w:rsidRDefault="00C62BC0" w:rsidP="00C62BC0">
      <w:pPr>
        <w:keepNext/>
        <w:keepLines/>
        <w:jc w:val="both"/>
        <w:rPr>
          <w:rFonts w:ascii="Tahoma" w:hAnsi="Tahoma" w:cs="Tahoma"/>
        </w:rPr>
      </w:pPr>
    </w:p>
    <w:p w14:paraId="09DF8BCD" w14:textId="49C7DFBB" w:rsidR="00C62BC0" w:rsidRPr="00C62BC0" w:rsidRDefault="00C62BC0" w:rsidP="00C62BC0">
      <w:pPr>
        <w:keepNext/>
        <w:keepLines/>
        <w:jc w:val="both"/>
        <w:rPr>
          <w:rFonts w:ascii="Tahoma" w:hAnsi="Tahoma" w:cs="Tahoma"/>
          <w:bCs/>
        </w:rPr>
      </w:pPr>
      <w:r w:rsidRPr="00C62BC0">
        <w:rPr>
          <w:rFonts w:ascii="Tahoma" w:hAnsi="Tahoma" w:cs="Tahoma"/>
        </w:rPr>
        <w:t>Rok izvedbe del in/ali dobave blaga je največ tri</w:t>
      </w:r>
      <w:r w:rsidR="003B38B1">
        <w:rPr>
          <w:rFonts w:ascii="Tahoma" w:hAnsi="Tahoma" w:cs="Tahoma"/>
        </w:rPr>
        <w:t xml:space="preserve"> (3</w:t>
      </w:r>
      <w:r w:rsidRPr="00C62BC0">
        <w:rPr>
          <w:rFonts w:ascii="Tahoma" w:hAnsi="Tahoma" w:cs="Tahoma"/>
        </w:rPr>
        <w:t xml:space="preserve">) mesece od prejema posameznega pisnega (preko elektronske pošte posredovanega) naročila. Rok začne teči po prejemu pisnega (preko elektronske pošte posredovanega) naročila naročnika. </w:t>
      </w:r>
      <w:r w:rsidRPr="00C62BC0">
        <w:rPr>
          <w:rFonts w:ascii="Tahoma" w:hAnsi="Tahoma" w:cs="Tahoma"/>
          <w:bCs/>
        </w:rPr>
        <w:t>V primeru telefonskega naročila bo naročnik izvajalcu poslal naknadno še pisno (po elektronski pošti) potrditev naročila, najkasneje v roku 2 (dveh) delovnih dni; v primeru telefonskega naročila rok izvedbe del in dobave blaga začne teči po prejemu pisnega (preko elektronske pošte posredovanega) naročila naročnika.</w:t>
      </w:r>
    </w:p>
    <w:p w14:paraId="6002F909" w14:textId="77777777" w:rsidR="00C62BC0" w:rsidRPr="00C62BC0" w:rsidRDefault="00C62BC0" w:rsidP="00C62BC0">
      <w:pPr>
        <w:keepNext/>
        <w:keepLines/>
        <w:jc w:val="both"/>
        <w:rPr>
          <w:rFonts w:ascii="Tahoma" w:hAnsi="Tahoma" w:cs="Tahoma"/>
          <w:bCs/>
        </w:rPr>
      </w:pPr>
    </w:p>
    <w:p w14:paraId="6D18A5A2" w14:textId="77777777" w:rsidR="00C62BC0" w:rsidRPr="00C62BC0" w:rsidRDefault="00C62BC0" w:rsidP="00C62BC0">
      <w:pPr>
        <w:keepNext/>
        <w:keepLines/>
        <w:jc w:val="both"/>
        <w:rPr>
          <w:rFonts w:ascii="Tahoma" w:hAnsi="Tahoma" w:cs="Tahoma"/>
          <w:bCs/>
        </w:rPr>
      </w:pPr>
      <w:r w:rsidRPr="00C62BC0">
        <w:rPr>
          <w:rFonts w:ascii="Tahoma" w:hAnsi="Tahoma" w:cs="Tahoma"/>
          <w:bCs/>
        </w:rPr>
        <w:t>Izvajalec dobavlja blago (nadomestne dele) na lokacijo RCERO Ljubljana – MBO RCERO, na naslov Cesta dveh cesarjev 101, 1000 Ljubljana (v nadaljevanju: lokacija naročnika).</w:t>
      </w:r>
    </w:p>
    <w:p w14:paraId="6597301C" w14:textId="77777777" w:rsidR="00C62BC0" w:rsidRPr="00C62BC0" w:rsidRDefault="00C62BC0" w:rsidP="00C62BC0">
      <w:pPr>
        <w:keepNext/>
        <w:keepLines/>
        <w:jc w:val="both"/>
        <w:rPr>
          <w:rFonts w:ascii="Tahoma" w:hAnsi="Tahoma" w:cs="Tahoma"/>
          <w:bCs/>
        </w:rPr>
      </w:pPr>
    </w:p>
    <w:p w14:paraId="741D908A" w14:textId="001AA721" w:rsidR="00C62BC0" w:rsidRDefault="00C62BC0" w:rsidP="00C62BC0">
      <w:pPr>
        <w:keepNext/>
        <w:keepLines/>
        <w:suppressAutoHyphens/>
        <w:jc w:val="both"/>
        <w:rPr>
          <w:rFonts w:ascii="Tahoma" w:hAnsi="Tahoma" w:cs="Tahoma"/>
          <w:lang w:eastAsia="ar-SA"/>
        </w:rPr>
      </w:pPr>
      <w:r w:rsidRPr="00C62BC0">
        <w:rPr>
          <w:rFonts w:ascii="Tahoma" w:hAnsi="Tahoma" w:cs="Tahoma"/>
          <w:lang w:eastAsia="ar-SA"/>
        </w:rPr>
        <w:lastRenderedPageBreak/>
        <w:t>Dela, ki so potrebna za obnovo celotne rezalne gredi</w:t>
      </w:r>
      <w:r w:rsidR="00C65CDA">
        <w:rPr>
          <w:rFonts w:ascii="Tahoma" w:hAnsi="Tahoma" w:cs="Tahoma"/>
          <w:lang w:eastAsia="ar-SA"/>
        </w:rPr>
        <w:t>,</w:t>
      </w:r>
      <w:r w:rsidRPr="00C62BC0">
        <w:rPr>
          <w:rFonts w:ascii="Tahoma" w:hAnsi="Tahoma" w:cs="Tahoma"/>
          <w:lang w:eastAsia="ar-SA"/>
        </w:rPr>
        <w:t xml:space="preserve"> se bodo izvajala na lokaciji izvajalca oz. na lokaciji, ki jo bo določil izvajalec in ne na lokaciji naročnika. Na lokaciji naročnika se bo izvedla izdaja/predaja rezalnih gredi potrebne obnove s strani naročnika izvajalcu ter dobava/prevzem obnovljenih rezalnih gredi s strani izvajalca naročniku. Ob prevzemu obnovljene rezalne gredi predstavnika naročnika in izvajalca podpišeta delovni nalog.</w:t>
      </w:r>
    </w:p>
    <w:p w14:paraId="198A3A96" w14:textId="77777777" w:rsidR="00584002" w:rsidRPr="00C62BC0" w:rsidRDefault="00584002" w:rsidP="00C62BC0">
      <w:pPr>
        <w:keepNext/>
        <w:keepLines/>
        <w:suppressAutoHyphens/>
        <w:jc w:val="both"/>
        <w:rPr>
          <w:rFonts w:ascii="Tahoma" w:hAnsi="Tahoma" w:cs="Tahoma"/>
          <w:lang w:eastAsia="ar-SA"/>
        </w:rPr>
      </w:pPr>
    </w:p>
    <w:p w14:paraId="62237845" w14:textId="77777777" w:rsidR="00C62BC0" w:rsidRPr="00C62BC0" w:rsidRDefault="00C62BC0" w:rsidP="00C62BC0">
      <w:pPr>
        <w:keepNext/>
        <w:keepLines/>
        <w:jc w:val="both"/>
        <w:rPr>
          <w:rFonts w:ascii="Tahoma" w:hAnsi="Tahoma" w:cs="Tahoma"/>
        </w:rPr>
      </w:pPr>
      <w:r w:rsidRPr="00C62BC0">
        <w:rPr>
          <w:rFonts w:ascii="Tahoma" w:hAnsi="Tahoma" w:cs="Tahoma"/>
        </w:rPr>
        <w:t>Naročnik bo ob prevzemu blaga opravil količinski prevzem in kontrolo blaga po vrsti. Dobavnica, ki spremlja dobavo blaga, mora vsebovati vse potrebne podatke (št. izvajalčevega dokumenta, enota mere in količina).</w:t>
      </w:r>
    </w:p>
    <w:p w14:paraId="05C9D738" w14:textId="77777777" w:rsidR="00C62BC0" w:rsidRPr="00C62BC0" w:rsidRDefault="00C62BC0" w:rsidP="00C62BC0">
      <w:pPr>
        <w:keepNext/>
        <w:keepLines/>
        <w:jc w:val="both"/>
        <w:rPr>
          <w:rFonts w:ascii="Tahoma" w:hAnsi="Tahoma" w:cs="Tahoma"/>
        </w:rPr>
      </w:pPr>
    </w:p>
    <w:p w14:paraId="2B524541" w14:textId="77777777" w:rsidR="00C62BC0" w:rsidRPr="00C62BC0" w:rsidRDefault="00C62BC0" w:rsidP="00C62BC0">
      <w:pPr>
        <w:keepNext/>
        <w:keepLines/>
        <w:jc w:val="both"/>
        <w:rPr>
          <w:rFonts w:ascii="Tahoma" w:hAnsi="Tahoma" w:cs="Tahoma"/>
        </w:rPr>
      </w:pPr>
      <w:r w:rsidRPr="00C62BC0">
        <w:rPr>
          <w:rFonts w:ascii="Tahoma" w:hAnsi="Tahoma" w:cs="Tahoma"/>
        </w:rPr>
        <w:t>Dejanske količine se morajo ujemati s količinami, navedenimi v dobavnici. V primeru količinskih napak bo naročnik takoj ob prevzemu blaga obvestil izvajalca s pripisom na dobavnici po vrsti in količini blaga, ki ni bilo dobavljeno, kar potrdita s podpisom predstavnik izvajalca, ki blago predaja in predstavnik oziroma kontaktna oseba naročnika za prevzem blaga.</w:t>
      </w:r>
    </w:p>
    <w:p w14:paraId="0E379426" w14:textId="77777777" w:rsidR="00C62BC0" w:rsidRPr="00C62BC0" w:rsidRDefault="00C62BC0" w:rsidP="00C62BC0">
      <w:pPr>
        <w:keepNext/>
        <w:keepLines/>
        <w:jc w:val="both"/>
        <w:rPr>
          <w:rFonts w:ascii="Tahoma" w:hAnsi="Tahoma" w:cs="Tahoma"/>
        </w:rPr>
      </w:pPr>
    </w:p>
    <w:p w14:paraId="053B3EDD" w14:textId="77777777" w:rsidR="00C62BC0" w:rsidRPr="00C62BC0" w:rsidRDefault="00C62BC0" w:rsidP="00C62BC0">
      <w:pPr>
        <w:keepNext/>
        <w:keepLines/>
        <w:jc w:val="both"/>
        <w:rPr>
          <w:rFonts w:ascii="Tahoma" w:hAnsi="Tahoma" w:cs="Tahoma"/>
        </w:rPr>
      </w:pPr>
      <w:r w:rsidRPr="00C62BC0">
        <w:rPr>
          <w:rFonts w:ascii="Tahoma" w:hAnsi="Tahoma" w:cs="Tahoma"/>
        </w:rPr>
        <w:t>Naročnik bo ob prevzemu obnovljene rezalne gredi opravil vizualni pregled obnovljene rezalne gredi. V primeru neustreznosti dobavljene obnovljene rezalne gredi, bo naročnik o ugotovljeni neustreznosti takoj ob prevzemu obvestil izvajalca s pripisom na delovnem nalogu, kar potrdita s podpisom predstavnik izvajalca, ki blago predaja in predstavnik oziroma kontaktna oseba naročnika za prevzem blaga.</w:t>
      </w:r>
    </w:p>
    <w:p w14:paraId="4CE75B95" w14:textId="77777777" w:rsidR="00C62BC0" w:rsidRPr="00C62BC0" w:rsidRDefault="00C62BC0" w:rsidP="00C62BC0">
      <w:pPr>
        <w:keepNext/>
        <w:keepLines/>
        <w:jc w:val="both"/>
        <w:rPr>
          <w:rFonts w:ascii="Tahoma" w:hAnsi="Tahoma" w:cs="Tahoma"/>
        </w:rPr>
      </w:pPr>
    </w:p>
    <w:p w14:paraId="62B13EEA" w14:textId="77777777" w:rsidR="00C62BC0" w:rsidRPr="00C62BC0" w:rsidRDefault="00C62BC0" w:rsidP="00C62BC0">
      <w:pPr>
        <w:keepNext/>
        <w:keepLines/>
        <w:jc w:val="both"/>
        <w:rPr>
          <w:rFonts w:ascii="Tahoma" w:hAnsi="Tahoma" w:cs="Tahoma"/>
        </w:rPr>
      </w:pPr>
      <w:r w:rsidRPr="00C62BC0">
        <w:rPr>
          <w:rFonts w:ascii="Tahoma" w:hAnsi="Tahoma" w:cs="Tahoma"/>
        </w:rPr>
        <w:t>Šteje se, da je oseba, ki blago predaja, predstavnik izvajalca.</w:t>
      </w:r>
    </w:p>
    <w:p w14:paraId="44C78467" w14:textId="77777777" w:rsidR="00C62BC0" w:rsidRPr="00C62BC0" w:rsidRDefault="00C62BC0" w:rsidP="00C62BC0">
      <w:pPr>
        <w:keepNext/>
        <w:keepLines/>
        <w:ind w:left="426"/>
        <w:jc w:val="center"/>
        <w:rPr>
          <w:rFonts w:ascii="Tahoma" w:hAnsi="Tahoma" w:cs="Tahoma"/>
        </w:rPr>
      </w:pPr>
    </w:p>
    <w:p w14:paraId="352F44C0" w14:textId="77777777" w:rsidR="00C62BC0" w:rsidRPr="00C62BC0" w:rsidRDefault="00C62BC0" w:rsidP="00C62BC0">
      <w:pPr>
        <w:keepNext/>
        <w:keepLines/>
        <w:numPr>
          <w:ilvl w:val="0"/>
          <w:numId w:val="6"/>
        </w:numPr>
        <w:tabs>
          <w:tab w:val="left" w:pos="851"/>
          <w:tab w:val="left" w:pos="1702"/>
        </w:tabs>
        <w:ind w:hanging="1440"/>
        <w:jc w:val="both"/>
        <w:rPr>
          <w:rFonts w:ascii="Tahoma" w:hAnsi="Tahoma" w:cs="Tahoma"/>
          <w:b/>
        </w:rPr>
      </w:pPr>
      <w:r w:rsidRPr="00C62BC0">
        <w:rPr>
          <w:rFonts w:ascii="Tahoma" w:hAnsi="Tahoma" w:cs="Tahoma"/>
          <w:b/>
        </w:rPr>
        <w:t>KAKOVOST, GARANCIJA IN REKLAMACIJE</w:t>
      </w:r>
    </w:p>
    <w:p w14:paraId="716D51B7" w14:textId="77777777" w:rsidR="00C62BC0" w:rsidRPr="00C62BC0" w:rsidRDefault="00C62BC0" w:rsidP="00C62BC0">
      <w:pPr>
        <w:keepNext/>
        <w:keepLines/>
        <w:rPr>
          <w:rFonts w:ascii="Tahoma" w:hAnsi="Tahoma" w:cs="Tahoma"/>
        </w:rPr>
      </w:pPr>
    </w:p>
    <w:p w14:paraId="09E4BCC4" w14:textId="77777777" w:rsidR="00C62BC0" w:rsidRPr="00C62BC0" w:rsidRDefault="00C62BC0" w:rsidP="00C62BC0">
      <w:pPr>
        <w:keepNext/>
        <w:keepLines/>
        <w:numPr>
          <w:ilvl w:val="1"/>
          <w:numId w:val="4"/>
        </w:numPr>
        <w:ind w:left="426" w:hanging="426"/>
        <w:jc w:val="center"/>
        <w:rPr>
          <w:rFonts w:ascii="Tahoma" w:hAnsi="Tahoma" w:cs="Tahoma"/>
        </w:rPr>
      </w:pPr>
      <w:r w:rsidRPr="00C62BC0">
        <w:rPr>
          <w:rFonts w:ascii="Tahoma" w:hAnsi="Tahoma" w:cs="Tahoma"/>
        </w:rPr>
        <w:t xml:space="preserve">člen </w:t>
      </w:r>
    </w:p>
    <w:p w14:paraId="272A523E" w14:textId="77777777" w:rsidR="00C62BC0" w:rsidRPr="00C62BC0" w:rsidRDefault="00C62BC0" w:rsidP="00C62BC0">
      <w:pPr>
        <w:keepNext/>
        <w:keepLines/>
        <w:ind w:left="426"/>
        <w:jc w:val="center"/>
        <w:rPr>
          <w:rFonts w:ascii="Tahoma" w:hAnsi="Tahoma" w:cs="Tahoma"/>
        </w:rPr>
      </w:pPr>
    </w:p>
    <w:p w14:paraId="1DA1E05A" w14:textId="77777777" w:rsidR="00C62BC0" w:rsidRPr="00C62BC0" w:rsidRDefault="00C62BC0" w:rsidP="00C62BC0">
      <w:pPr>
        <w:keepNext/>
        <w:keepLines/>
        <w:jc w:val="both"/>
        <w:rPr>
          <w:rFonts w:ascii="Tahoma" w:hAnsi="Tahoma" w:cs="Tahoma"/>
        </w:rPr>
      </w:pPr>
      <w:r w:rsidRPr="00C62BC0">
        <w:rPr>
          <w:rFonts w:ascii="Tahoma" w:hAnsi="Tahoma" w:cs="Tahoma"/>
        </w:rPr>
        <w:t>Izvajalec se zavezuje, da je kakovost dobavljenega blaga in izvedenih del v skladu z veljavno zakonodajo, predpisi, standardi, veljavno prakso, smernicami naročnika in da bo upošteval vse pogoje, ki jih je opredelil naročnik v naročilu oziroma tehnični specifikaciji oziroma ko ga bo k temu pozval naročnik.</w:t>
      </w:r>
    </w:p>
    <w:p w14:paraId="6628AFA4" w14:textId="77777777" w:rsidR="00C62BC0" w:rsidRPr="00C62BC0" w:rsidRDefault="00C62BC0" w:rsidP="00C62BC0">
      <w:pPr>
        <w:keepNext/>
        <w:keepLines/>
        <w:jc w:val="both"/>
        <w:rPr>
          <w:rFonts w:ascii="Tahoma" w:hAnsi="Tahoma" w:cs="Tahoma"/>
        </w:rPr>
      </w:pPr>
    </w:p>
    <w:p w14:paraId="41E70357" w14:textId="77777777" w:rsidR="00C62BC0" w:rsidRPr="00C62BC0" w:rsidRDefault="00C62BC0" w:rsidP="00C62BC0">
      <w:pPr>
        <w:keepNext/>
        <w:keepLines/>
        <w:jc w:val="both"/>
        <w:rPr>
          <w:rFonts w:ascii="Tahoma" w:hAnsi="Tahoma" w:cs="Tahoma"/>
        </w:rPr>
      </w:pPr>
      <w:r w:rsidRPr="00C62BC0">
        <w:rPr>
          <w:rFonts w:ascii="Tahoma" w:hAnsi="Tahoma" w:cs="Tahoma"/>
        </w:rPr>
        <w:t>Izvajalec zagotavlja, da bodo dobavljeni nadomestni deli - material skladni z vsemi predpisi, standardi in direktivami Evropske unije ter ustrezni za prodajo na enotnem trgu Evropske unije ter ustrezno označeni, v kolikor je taka oznaka potrebna.</w:t>
      </w:r>
    </w:p>
    <w:p w14:paraId="5677F580" w14:textId="77777777" w:rsidR="00C62BC0" w:rsidRPr="00C62BC0" w:rsidRDefault="00C62BC0" w:rsidP="00C62BC0">
      <w:pPr>
        <w:keepNext/>
        <w:keepLines/>
        <w:jc w:val="both"/>
        <w:rPr>
          <w:rFonts w:ascii="Tahoma" w:hAnsi="Tahoma" w:cs="Tahoma"/>
        </w:rPr>
      </w:pPr>
    </w:p>
    <w:p w14:paraId="5312019F" w14:textId="744A48D8" w:rsidR="00C62BC0" w:rsidRPr="00C62BC0" w:rsidRDefault="00C62BC0" w:rsidP="00C62BC0">
      <w:pPr>
        <w:keepNext/>
        <w:keepLines/>
        <w:jc w:val="both"/>
        <w:rPr>
          <w:rFonts w:ascii="Tahoma" w:hAnsi="Tahoma" w:cs="Tahoma"/>
        </w:rPr>
      </w:pPr>
      <w:r w:rsidRPr="00C62BC0">
        <w:rPr>
          <w:rFonts w:ascii="Tahoma" w:hAnsi="Tahoma" w:cs="Tahoma"/>
        </w:rPr>
        <w:t>V primeru neskladnosti dobavljenega blaga oz. izvedenih del s tehnično specifikacijo naročnika in/ali veljavno zakonodajo, ki se nanaša na predmet okvirnega sporazuma in/ali tehnično dokumentacijo, ki jo bo izvajalec predložil ob predaji blaga oz. izvedenih delih, lahko naročnik odstopi od okvirnega sporazuma in unovči finančno zavarovanje za dobr</w:t>
      </w:r>
      <w:r w:rsidR="008D183C">
        <w:rPr>
          <w:rFonts w:ascii="Tahoma" w:hAnsi="Tahoma" w:cs="Tahoma"/>
        </w:rPr>
        <w:t>o</w:t>
      </w:r>
      <w:r w:rsidRPr="00C62BC0">
        <w:rPr>
          <w:rFonts w:ascii="Tahoma" w:hAnsi="Tahoma" w:cs="Tahoma"/>
        </w:rPr>
        <w:t xml:space="preserve"> izvedb</w:t>
      </w:r>
      <w:r w:rsidR="008D183C">
        <w:rPr>
          <w:rFonts w:ascii="Tahoma" w:hAnsi="Tahoma" w:cs="Tahoma"/>
        </w:rPr>
        <w:t>o</w:t>
      </w:r>
      <w:r w:rsidRPr="00C62BC0">
        <w:rPr>
          <w:rFonts w:ascii="Tahoma" w:hAnsi="Tahoma" w:cs="Tahoma"/>
        </w:rPr>
        <w:t xml:space="preserve"> obveznosti </w:t>
      </w:r>
      <w:r w:rsidR="008D183C">
        <w:rPr>
          <w:rFonts w:ascii="Tahoma" w:hAnsi="Tahoma" w:cs="Tahoma"/>
        </w:rPr>
        <w:t>iz</w:t>
      </w:r>
      <w:r w:rsidRPr="00C62BC0">
        <w:rPr>
          <w:rFonts w:ascii="Tahoma" w:hAnsi="Tahoma" w:cs="Tahoma"/>
        </w:rPr>
        <w:t xml:space="preserve"> okvirne</w:t>
      </w:r>
      <w:r w:rsidR="008D183C">
        <w:rPr>
          <w:rFonts w:ascii="Tahoma" w:hAnsi="Tahoma" w:cs="Tahoma"/>
        </w:rPr>
        <w:t>ga</w:t>
      </w:r>
      <w:r w:rsidRPr="00C62BC0">
        <w:rPr>
          <w:rFonts w:ascii="Tahoma" w:hAnsi="Tahoma" w:cs="Tahoma"/>
        </w:rPr>
        <w:t xml:space="preserve"> sporazum</w:t>
      </w:r>
      <w:r w:rsidR="008D183C">
        <w:rPr>
          <w:rFonts w:ascii="Tahoma" w:hAnsi="Tahoma" w:cs="Tahoma"/>
        </w:rPr>
        <w:t>a</w:t>
      </w:r>
      <w:r w:rsidRPr="00C62BC0">
        <w:rPr>
          <w:rFonts w:ascii="Tahoma" w:hAnsi="Tahoma" w:cs="Tahoma"/>
        </w:rPr>
        <w:t>, brez kakršnekoli obveznosti do izvajalca, izvajalec pa</w:t>
      </w:r>
      <w:r w:rsidR="00DB5B72">
        <w:rPr>
          <w:rFonts w:ascii="Tahoma" w:hAnsi="Tahoma" w:cs="Tahoma"/>
        </w:rPr>
        <w:t xml:space="preserve"> v primeru, če se naročnik odloči, da bo storitve ali dobavo izvedel drug izvajalec, </w:t>
      </w:r>
      <w:r w:rsidRPr="00C62BC0">
        <w:rPr>
          <w:rFonts w:ascii="Tahoma" w:hAnsi="Tahoma" w:cs="Tahoma"/>
        </w:rPr>
        <w:t xml:space="preserve"> krije tudi razliko v ceni do naslednje najugodnejše ponudbe, za kar mu izstavi naročnik račun.</w:t>
      </w:r>
    </w:p>
    <w:p w14:paraId="74D50D98" w14:textId="77777777" w:rsidR="00C62BC0" w:rsidRPr="00C62BC0" w:rsidRDefault="00C62BC0" w:rsidP="00C62BC0">
      <w:pPr>
        <w:keepNext/>
        <w:keepLines/>
        <w:jc w:val="both"/>
        <w:rPr>
          <w:rFonts w:ascii="Tahoma" w:hAnsi="Tahoma" w:cs="Tahoma"/>
        </w:rPr>
      </w:pPr>
    </w:p>
    <w:p w14:paraId="2C778272" w14:textId="77777777" w:rsidR="00C62BC0" w:rsidRPr="00C62BC0" w:rsidRDefault="00C62BC0" w:rsidP="00C62BC0">
      <w:pPr>
        <w:keepNext/>
        <w:keepLines/>
        <w:numPr>
          <w:ilvl w:val="1"/>
          <w:numId w:val="4"/>
        </w:numPr>
        <w:ind w:left="426" w:hanging="426"/>
        <w:jc w:val="center"/>
        <w:rPr>
          <w:rFonts w:ascii="Tahoma" w:hAnsi="Tahoma" w:cs="Tahoma"/>
        </w:rPr>
      </w:pPr>
      <w:r w:rsidRPr="00C62BC0">
        <w:rPr>
          <w:rFonts w:ascii="Tahoma" w:hAnsi="Tahoma" w:cs="Tahoma"/>
        </w:rPr>
        <w:t>člen</w:t>
      </w:r>
    </w:p>
    <w:p w14:paraId="7FD41D90" w14:textId="77777777" w:rsidR="00C62BC0" w:rsidRPr="00C62BC0" w:rsidRDefault="00C62BC0" w:rsidP="00C62BC0">
      <w:pPr>
        <w:keepNext/>
        <w:keepLines/>
        <w:rPr>
          <w:rFonts w:ascii="Tahoma" w:hAnsi="Tahoma" w:cs="Tahoma"/>
        </w:rPr>
      </w:pPr>
    </w:p>
    <w:p w14:paraId="077F0877" w14:textId="77777777" w:rsidR="00C62BC0" w:rsidRPr="00C62BC0" w:rsidRDefault="00C62BC0" w:rsidP="00C62BC0">
      <w:pPr>
        <w:keepNext/>
        <w:keepLines/>
        <w:jc w:val="both"/>
        <w:rPr>
          <w:rFonts w:ascii="Tahoma" w:hAnsi="Tahoma" w:cs="Tahoma"/>
        </w:rPr>
      </w:pPr>
      <w:r w:rsidRPr="00C62BC0">
        <w:rPr>
          <w:rFonts w:ascii="Tahoma" w:hAnsi="Tahoma" w:cs="Tahoma"/>
        </w:rPr>
        <w:t xml:space="preserve">Za blago, katerega dobava je predmet tega okvirnega sporazuma, izvajalec nudi garancijo enak čas in v enakem obsegu, kot jo nudi proizvajalec blaga, šteto od uspešno opravljenega količinskega in kvalitetnega prevzema blaga, ki se izvede s podpisom dobavnice s strani naročnika oz. njegovega predstavnika, </w:t>
      </w:r>
      <w:r w:rsidRPr="00C62BC0">
        <w:rPr>
          <w:rFonts w:ascii="Tahoma" w:hAnsi="Tahoma" w:cs="Tahoma"/>
          <w:color w:val="000000" w:themeColor="text1"/>
        </w:rPr>
        <w:t>vendar ne manj kot 600 obratovalnih ur stroja</w:t>
      </w:r>
      <w:r w:rsidRPr="00C62BC0">
        <w:rPr>
          <w:rFonts w:ascii="Tahoma" w:hAnsi="Tahoma" w:cs="Tahoma"/>
        </w:rPr>
        <w:t>.</w:t>
      </w:r>
    </w:p>
    <w:p w14:paraId="2F74671E" w14:textId="77777777" w:rsidR="00C62BC0" w:rsidRPr="00C62BC0" w:rsidRDefault="00C62BC0" w:rsidP="00C62BC0">
      <w:pPr>
        <w:keepNext/>
        <w:keepLines/>
        <w:jc w:val="both"/>
        <w:rPr>
          <w:rFonts w:ascii="Tahoma" w:hAnsi="Tahoma" w:cs="Tahoma"/>
        </w:rPr>
      </w:pPr>
    </w:p>
    <w:p w14:paraId="1FA4B1FB" w14:textId="77777777" w:rsidR="00C62BC0" w:rsidRPr="00C62BC0" w:rsidRDefault="00C62BC0" w:rsidP="000727A2">
      <w:pPr>
        <w:keepNext/>
        <w:keepLines/>
        <w:spacing w:after="120"/>
        <w:jc w:val="both"/>
        <w:rPr>
          <w:rFonts w:ascii="Tahoma" w:hAnsi="Tahoma" w:cs="Tahoma"/>
        </w:rPr>
      </w:pPr>
      <w:r w:rsidRPr="00C62BC0">
        <w:rPr>
          <w:rFonts w:ascii="Tahoma" w:hAnsi="Tahoma" w:cs="Tahoma"/>
        </w:rPr>
        <w:t>Pod garancijska popravila ne spada:</w:t>
      </w:r>
    </w:p>
    <w:p w14:paraId="0C4CB9FC" w14:textId="77777777" w:rsidR="00C62BC0" w:rsidRPr="00C62BC0" w:rsidRDefault="00C62BC0" w:rsidP="000727A2">
      <w:pPr>
        <w:keepNext/>
        <w:keepLines/>
        <w:numPr>
          <w:ilvl w:val="0"/>
          <w:numId w:val="10"/>
        </w:numPr>
        <w:jc w:val="both"/>
        <w:rPr>
          <w:rFonts w:ascii="Tahoma" w:hAnsi="Tahoma" w:cs="Tahoma"/>
        </w:rPr>
      </w:pPr>
      <w:r w:rsidRPr="00C62BC0">
        <w:rPr>
          <w:rFonts w:ascii="Tahoma" w:hAnsi="Tahoma" w:cs="Tahoma"/>
        </w:rPr>
        <w:t>odstranjevanje napak na blagu zaradi nepravilnega ravnanja z blagom;</w:t>
      </w:r>
    </w:p>
    <w:p w14:paraId="7687BD2E" w14:textId="77777777" w:rsidR="00C62BC0" w:rsidRPr="00C62BC0" w:rsidRDefault="00C62BC0" w:rsidP="000727A2">
      <w:pPr>
        <w:keepNext/>
        <w:keepLines/>
        <w:numPr>
          <w:ilvl w:val="0"/>
          <w:numId w:val="10"/>
        </w:numPr>
        <w:jc w:val="both"/>
        <w:rPr>
          <w:rFonts w:ascii="Tahoma" w:hAnsi="Tahoma" w:cs="Tahoma"/>
        </w:rPr>
      </w:pPr>
      <w:r w:rsidRPr="00C62BC0">
        <w:rPr>
          <w:rFonts w:ascii="Tahoma" w:hAnsi="Tahoma" w:cs="Tahoma"/>
        </w:rPr>
        <w:t>odstranjevanje napak na blagu zaradi mehanske poškodbe;</w:t>
      </w:r>
    </w:p>
    <w:p w14:paraId="5071763C" w14:textId="77777777" w:rsidR="00C62BC0" w:rsidRPr="00C62BC0" w:rsidRDefault="00C62BC0" w:rsidP="000727A2">
      <w:pPr>
        <w:keepNext/>
        <w:keepLines/>
        <w:numPr>
          <w:ilvl w:val="0"/>
          <w:numId w:val="10"/>
        </w:numPr>
        <w:jc w:val="both"/>
        <w:rPr>
          <w:rFonts w:ascii="Tahoma" w:hAnsi="Tahoma" w:cs="Tahoma"/>
        </w:rPr>
      </w:pPr>
      <w:r w:rsidRPr="00C62BC0">
        <w:rPr>
          <w:rFonts w:ascii="Tahoma" w:hAnsi="Tahoma" w:cs="Tahoma"/>
        </w:rPr>
        <w:t>odstranjevanje napak na blagu zaradi neupoštevanja navodil in predpisov,</w:t>
      </w:r>
    </w:p>
    <w:p w14:paraId="2BD1C4A0" w14:textId="77777777" w:rsidR="00C62BC0" w:rsidRPr="00C62BC0" w:rsidRDefault="00C62BC0" w:rsidP="000727A2">
      <w:pPr>
        <w:keepNext/>
        <w:keepLines/>
        <w:numPr>
          <w:ilvl w:val="0"/>
          <w:numId w:val="10"/>
        </w:numPr>
        <w:jc w:val="both"/>
        <w:rPr>
          <w:rFonts w:ascii="Tahoma" w:hAnsi="Tahoma" w:cs="Tahoma"/>
        </w:rPr>
      </w:pPr>
      <w:r w:rsidRPr="00C62BC0">
        <w:rPr>
          <w:rFonts w:ascii="Tahoma" w:hAnsi="Tahoma" w:cs="Tahoma"/>
        </w:rPr>
        <w:t>odstranjevanje napak na blagu zaradi vnosa jeklenih tujkov, ki ima za posledico mehanske poškodbe rezalne gredi.</w:t>
      </w:r>
    </w:p>
    <w:p w14:paraId="2970E606" w14:textId="77777777" w:rsidR="00C62BC0" w:rsidRPr="00C62BC0" w:rsidRDefault="00C62BC0" w:rsidP="00C62BC0">
      <w:pPr>
        <w:keepNext/>
        <w:keepLines/>
        <w:jc w:val="both"/>
        <w:rPr>
          <w:rFonts w:ascii="Tahoma" w:hAnsi="Tahoma" w:cs="Tahoma"/>
        </w:rPr>
      </w:pPr>
    </w:p>
    <w:p w14:paraId="6B353AFC" w14:textId="3E41B937" w:rsidR="00C62BC0" w:rsidRDefault="00C62BC0" w:rsidP="00C62BC0">
      <w:pPr>
        <w:keepNext/>
        <w:keepLines/>
        <w:jc w:val="both"/>
        <w:rPr>
          <w:rFonts w:ascii="Tahoma" w:hAnsi="Tahoma" w:cs="Tahoma"/>
        </w:rPr>
      </w:pPr>
      <w:r w:rsidRPr="00C62BC0">
        <w:rPr>
          <w:rFonts w:ascii="Tahoma" w:hAnsi="Tahoma" w:cs="Tahoma"/>
        </w:rPr>
        <w:lastRenderedPageBreak/>
        <w:t>Če se v garancijski dobi pojavijo pomanjkljivosti zaradi kakovosti blaga, jih mora izvajalec odpraviti na svoje stroške najkasneje v roku štirinajst (14) delovnih dni od dneva, ko ga naročnik pisno obvesti o nastali napaki. Izvajalec bo moral brezplačno zamenjati vso blago, glede katerega bo ugotovljeno, da je prišlo do pomanjkljivosti zaradi napake proizvajalca.</w:t>
      </w:r>
    </w:p>
    <w:p w14:paraId="700119F7" w14:textId="77777777" w:rsidR="00A35363" w:rsidRPr="00C62BC0" w:rsidRDefault="00A35363" w:rsidP="00C62BC0">
      <w:pPr>
        <w:keepNext/>
        <w:keepLines/>
        <w:jc w:val="both"/>
        <w:rPr>
          <w:rFonts w:ascii="Tahoma" w:hAnsi="Tahoma" w:cs="Tahoma"/>
        </w:rPr>
      </w:pPr>
    </w:p>
    <w:p w14:paraId="42266F92" w14:textId="77777777" w:rsidR="00C62BC0" w:rsidRPr="00C62BC0" w:rsidRDefault="00C62BC0" w:rsidP="00C62BC0">
      <w:pPr>
        <w:keepNext/>
        <w:keepLines/>
        <w:numPr>
          <w:ilvl w:val="1"/>
          <w:numId w:val="4"/>
        </w:numPr>
        <w:ind w:left="426" w:hanging="426"/>
        <w:jc w:val="center"/>
        <w:rPr>
          <w:rFonts w:ascii="Tahoma" w:hAnsi="Tahoma" w:cs="Tahoma"/>
        </w:rPr>
      </w:pPr>
      <w:r w:rsidRPr="00C62BC0">
        <w:rPr>
          <w:rFonts w:ascii="Tahoma" w:hAnsi="Tahoma" w:cs="Tahoma"/>
        </w:rPr>
        <w:t>člen</w:t>
      </w:r>
    </w:p>
    <w:p w14:paraId="57931645" w14:textId="77777777" w:rsidR="00C62BC0" w:rsidRPr="00C62BC0" w:rsidRDefault="00C62BC0" w:rsidP="00C62BC0">
      <w:pPr>
        <w:keepNext/>
        <w:keepLines/>
        <w:rPr>
          <w:rFonts w:ascii="Tahoma" w:hAnsi="Tahoma" w:cs="Tahoma"/>
        </w:rPr>
      </w:pPr>
    </w:p>
    <w:p w14:paraId="40CA33ED" w14:textId="77777777" w:rsidR="00C62BC0" w:rsidRPr="00C62BC0" w:rsidRDefault="00C62BC0" w:rsidP="00C62BC0">
      <w:pPr>
        <w:keepNext/>
        <w:keepLines/>
        <w:jc w:val="both"/>
        <w:rPr>
          <w:rFonts w:ascii="Tahoma" w:hAnsi="Tahoma" w:cs="Tahoma"/>
        </w:rPr>
      </w:pPr>
      <w:r w:rsidRPr="00C62BC0">
        <w:rPr>
          <w:rFonts w:ascii="Tahoma" w:hAnsi="Tahoma" w:cs="Tahoma"/>
        </w:rPr>
        <w:t>Reklamacije zaradi količinskih primanjkljajev bo naročnik izvajalcu sporočil takoj (s pripisom na dobavnici o vrsti in količini blaga, ki ni bilo dobavljeno), najkasneje pa v osmih (8) delovnih dneh od dneva prevzema blaga.</w:t>
      </w:r>
    </w:p>
    <w:p w14:paraId="2836E34A" w14:textId="77777777" w:rsidR="00C62BC0" w:rsidRPr="00C62BC0" w:rsidRDefault="00C62BC0" w:rsidP="00C62BC0">
      <w:pPr>
        <w:keepNext/>
        <w:keepLines/>
        <w:jc w:val="both"/>
        <w:rPr>
          <w:rFonts w:ascii="Tahoma" w:hAnsi="Tahoma" w:cs="Tahoma"/>
        </w:rPr>
      </w:pPr>
    </w:p>
    <w:p w14:paraId="5CBA5FB4" w14:textId="77777777" w:rsidR="00C62BC0" w:rsidRPr="00C62BC0" w:rsidRDefault="00C62BC0" w:rsidP="00C62BC0">
      <w:pPr>
        <w:keepNext/>
        <w:keepLines/>
        <w:jc w:val="both"/>
        <w:rPr>
          <w:rFonts w:ascii="Tahoma" w:hAnsi="Tahoma" w:cs="Tahoma"/>
        </w:rPr>
      </w:pPr>
      <w:r w:rsidRPr="00C62BC0">
        <w:rPr>
          <w:rFonts w:ascii="Tahoma" w:hAnsi="Tahoma" w:cs="Tahoma"/>
        </w:rPr>
        <w:t>Reklamacije zaradi neustreznosti dobavljenega blaga oz. izvedenih del bo naročnik izvajalcu sporočil pisno, kadarkoli v času veljavnosti okvirnega sporazuma, in sicer  najkasneje v osmih (8) delovnih dneh od dneva ugotovitve neustreznosti dobavljenega blaga oz. izvedenih del.</w:t>
      </w:r>
    </w:p>
    <w:p w14:paraId="74F663B7" w14:textId="77777777" w:rsidR="00C62BC0" w:rsidRPr="00C62BC0" w:rsidRDefault="00C62BC0" w:rsidP="00C62BC0">
      <w:pPr>
        <w:keepNext/>
        <w:keepLines/>
        <w:rPr>
          <w:rFonts w:ascii="Tahoma" w:hAnsi="Tahoma" w:cs="Tahoma"/>
        </w:rPr>
      </w:pPr>
    </w:p>
    <w:p w14:paraId="2B5C4FD4" w14:textId="77777777" w:rsidR="00C62BC0" w:rsidRPr="00C62BC0" w:rsidRDefault="00C62BC0" w:rsidP="00C62BC0">
      <w:pPr>
        <w:keepNext/>
        <w:keepLines/>
        <w:numPr>
          <w:ilvl w:val="1"/>
          <w:numId w:val="4"/>
        </w:numPr>
        <w:ind w:left="426" w:hanging="426"/>
        <w:jc w:val="center"/>
        <w:rPr>
          <w:rFonts w:ascii="Tahoma" w:hAnsi="Tahoma" w:cs="Tahoma"/>
        </w:rPr>
      </w:pPr>
      <w:r w:rsidRPr="00C62BC0">
        <w:rPr>
          <w:rFonts w:ascii="Tahoma" w:hAnsi="Tahoma" w:cs="Tahoma"/>
        </w:rPr>
        <w:t>člen</w:t>
      </w:r>
    </w:p>
    <w:p w14:paraId="0F6F44AC" w14:textId="77777777" w:rsidR="00C62BC0" w:rsidRPr="00C62BC0" w:rsidRDefault="00C62BC0" w:rsidP="00C62BC0">
      <w:pPr>
        <w:keepNext/>
        <w:keepLines/>
        <w:rPr>
          <w:rFonts w:ascii="Tahoma" w:hAnsi="Tahoma" w:cs="Tahoma"/>
        </w:rPr>
      </w:pPr>
    </w:p>
    <w:p w14:paraId="3AAA26FE" w14:textId="77777777" w:rsidR="00C62BC0" w:rsidRPr="00C62BC0" w:rsidRDefault="00C62BC0" w:rsidP="00C62BC0">
      <w:pPr>
        <w:keepNext/>
        <w:keepLines/>
        <w:jc w:val="both"/>
        <w:rPr>
          <w:rFonts w:ascii="Tahoma" w:hAnsi="Tahoma" w:cs="Tahoma"/>
        </w:rPr>
      </w:pPr>
      <w:r w:rsidRPr="00C62BC0">
        <w:rPr>
          <w:rFonts w:ascii="Tahoma" w:hAnsi="Tahoma" w:cs="Tahoma"/>
        </w:rPr>
        <w:t>Izvajalec se mora k reševanju reklamacije zaradi neustreznosti dobavljenega blaga oz. izvedenih del odzvati najkasneje v roku dveh (2) delovnih dni od prejema pisnega obvestila o reklamaciji (posredovanega po elektronski pošti). O ugotovljenih napakah blaga oz. izvedenih del se sestavi zapisnik v katerem se sporazumno dogovori rok za odpravo neustreznosti dobavljenega blaga oz. izvedenih del, ki ga podpišeta obe stranki okvirnega sporazuma oziroma njuna predstavnika. Obrazec zapisnika zagotovi izvajalec.</w:t>
      </w:r>
    </w:p>
    <w:p w14:paraId="2CA6B411" w14:textId="77777777" w:rsidR="00C62BC0" w:rsidRPr="00C62BC0" w:rsidRDefault="00C62BC0" w:rsidP="00C62BC0">
      <w:pPr>
        <w:keepNext/>
        <w:keepLines/>
        <w:rPr>
          <w:rFonts w:ascii="Tahoma" w:hAnsi="Tahoma" w:cs="Tahoma"/>
        </w:rPr>
      </w:pPr>
    </w:p>
    <w:p w14:paraId="1256C932" w14:textId="77777777" w:rsidR="00C62BC0" w:rsidRPr="00C62BC0" w:rsidRDefault="00C62BC0" w:rsidP="00C62BC0">
      <w:pPr>
        <w:keepNext/>
        <w:keepLines/>
        <w:jc w:val="both"/>
        <w:rPr>
          <w:rFonts w:ascii="Tahoma" w:hAnsi="Tahoma" w:cs="Tahoma"/>
        </w:rPr>
      </w:pPr>
      <w:r w:rsidRPr="00C62BC0">
        <w:rPr>
          <w:rFonts w:ascii="Tahoma" w:hAnsi="Tahoma" w:cs="Tahoma"/>
        </w:rPr>
        <w:t>Izvajalec se obvezuje v navedenem roku iz prejšnjega odstavka tega člena naročnika obvestiti (pisno, preko elektronske pošte) o rešitvi reklamacije in dobaviti reklamirano blago oz. izvesti reklamirana dela v dogovorjenem roku.</w:t>
      </w:r>
    </w:p>
    <w:p w14:paraId="26712E8D" w14:textId="77777777" w:rsidR="00C62BC0" w:rsidRPr="00C62BC0" w:rsidRDefault="00C62BC0" w:rsidP="00C62BC0">
      <w:pPr>
        <w:keepNext/>
        <w:keepLines/>
        <w:jc w:val="both"/>
        <w:rPr>
          <w:rFonts w:ascii="Tahoma" w:hAnsi="Tahoma" w:cs="Tahoma"/>
        </w:rPr>
      </w:pPr>
    </w:p>
    <w:p w14:paraId="5F139137" w14:textId="77777777" w:rsidR="00C62BC0" w:rsidRPr="00C62BC0" w:rsidRDefault="00C62BC0" w:rsidP="00C62BC0">
      <w:pPr>
        <w:keepNext/>
        <w:keepLines/>
        <w:jc w:val="both"/>
        <w:rPr>
          <w:rFonts w:ascii="Tahoma" w:hAnsi="Tahoma" w:cs="Tahoma"/>
        </w:rPr>
      </w:pPr>
      <w:r w:rsidRPr="00C62BC0">
        <w:rPr>
          <w:rFonts w:ascii="Tahoma" w:hAnsi="Tahoma" w:cs="Tahoma"/>
        </w:rPr>
        <w:t>Za pozitivno rešene reklamacije, za napačno poslano ter za vrnjeno blago oz. napačno izvedena dela, izstavi izvajalec naročniku dobropis, za katerega se zmanjša obveznost naročnika.</w:t>
      </w:r>
    </w:p>
    <w:p w14:paraId="0CB6DB74" w14:textId="77777777" w:rsidR="00C62BC0" w:rsidRPr="00C62BC0" w:rsidRDefault="00C62BC0" w:rsidP="00C62BC0">
      <w:pPr>
        <w:keepNext/>
        <w:keepLines/>
        <w:rPr>
          <w:rFonts w:ascii="Tahoma" w:hAnsi="Tahoma" w:cs="Tahoma"/>
        </w:rPr>
      </w:pPr>
    </w:p>
    <w:p w14:paraId="5E0D96E7" w14:textId="77777777" w:rsidR="00C62BC0" w:rsidRPr="00C62BC0" w:rsidRDefault="00C62BC0" w:rsidP="00C62BC0">
      <w:pPr>
        <w:keepNext/>
        <w:keepLines/>
        <w:numPr>
          <w:ilvl w:val="0"/>
          <w:numId w:val="6"/>
        </w:numPr>
        <w:tabs>
          <w:tab w:val="left" w:pos="851"/>
          <w:tab w:val="left" w:pos="1702"/>
        </w:tabs>
        <w:ind w:hanging="1440"/>
        <w:jc w:val="both"/>
        <w:rPr>
          <w:rFonts w:ascii="Tahoma" w:hAnsi="Tahoma" w:cs="Tahoma"/>
          <w:b/>
        </w:rPr>
      </w:pPr>
      <w:r w:rsidRPr="00C62BC0">
        <w:rPr>
          <w:rFonts w:ascii="Tahoma" w:hAnsi="Tahoma" w:cs="Tahoma"/>
          <w:b/>
        </w:rPr>
        <w:t>VIŠJA SILA</w:t>
      </w:r>
    </w:p>
    <w:p w14:paraId="4A630ABD" w14:textId="77777777" w:rsidR="00C62BC0" w:rsidRPr="00C62BC0" w:rsidRDefault="00C62BC0" w:rsidP="00C62BC0">
      <w:pPr>
        <w:keepNext/>
        <w:keepLines/>
        <w:tabs>
          <w:tab w:val="left" w:pos="851"/>
          <w:tab w:val="left" w:pos="1702"/>
        </w:tabs>
        <w:ind w:left="1440"/>
        <w:jc w:val="both"/>
        <w:rPr>
          <w:rFonts w:ascii="Tahoma" w:hAnsi="Tahoma" w:cs="Tahoma"/>
          <w:b/>
        </w:rPr>
      </w:pPr>
    </w:p>
    <w:p w14:paraId="549FC0F0" w14:textId="77777777" w:rsidR="00C62BC0" w:rsidRPr="00C62BC0" w:rsidRDefault="00C62BC0" w:rsidP="00C62BC0">
      <w:pPr>
        <w:keepNext/>
        <w:keepLines/>
        <w:numPr>
          <w:ilvl w:val="1"/>
          <w:numId w:val="4"/>
        </w:numPr>
        <w:ind w:left="426" w:hanging="426"/>
        <w:jc w:val="center"/>
        <w:rPr>
          <w:rFonts w:ascii="Tahoma" w:hAnsi="Tahoma" w:cs="Tahoma"/>
        </w:rPr>
      </w:pPr>
      <w:r w:rsidRPr="00C62BC0">
        <w:rPr>
          <w:rFonts w:ascii="Tahoma" w:hAnsi="Tahoma" w:cs="Tahoma"/>
        </w:rPr>
        <w:t>člen</w:t>
      </w:r>
    </w:p>
    <w:p w14:paraId="0FB98D95" w14:textId="77777777" w:rsidR="00C62BC0" w:rsidRPr="00C62BC0" w:rsidRDefault="00C62BC0" w:rsidP="00C62BC0">
      <w:pPr>
        <w:keepNext/>
        <w:keepLines/>
        <w:tabs>
          <w:tab w:val="left" w:pos="851"/>
          <w:tab w:val="left" w:pos="1702"/>
        </w:tabs>
        <w:ind w:left="1440"/>
        <w:jc w:val="both"/>
        <w:rPr>
          <w:rFonts w:ascii="Tahoma" w:hAnsi="Tahoma" w:cs="Tahoma"/>
          <w:b/>
        </w:rPr>
      </w:pPr>
    </w:p>
    <w:p w14:paraId="5C79512A" w14:textId="77777777" w:rsidR="00C62BC0" w:rsidRPr="00C62BC0" w:rsidRDefault="00C62BC0" w:rsidP="00C62BC0">
      <w:pPr>
        <w:keepNext/>
        <w:keepLines/>
        <w:jc w:val="both"/>
        <w:rPr>
          <w:rFonts w:ascii="Tahoma" w:hAnsi="Tahoma" w:cs="Tahoma"/>
        </w:rPr>
      </w:pPr>
      <w:r w:rsidRPr="00C62BC0">
        <w:rPr>
          <w:rFonts w:ascii="Tahoma" w:hAnsi="Tahoma" w:cs="Tahoma"/>
        </w:rPr>
        <w:t>Izvajalec ni odgovoren za delno ali celotno neizpolnjevanje obveznosti, če je to posledica višje sile.</w:t>
      </w:r>
    </w:p>
    <w:p w14:paraId="352B8F67" w14:textId="77777777" w:rsidR="00C62BC0" w:rsidRPr="00C62BC0" w:rsidRDefault="00C62BC0" w:rsidP="00C62BC0">
      <w:pPr>
        <w:keepNext/>
        <w:keepLines/>
        <w:jc w:val="both"/>
        <w:rPr>
          <w:rFonts w:ascii="Tahoma" w:hAnsi="Tahoma" w:cs="Tahoma"/>
        </w:rPr>
      </w:pPr>
    </w:p>
    <w:p w14:paraId="63291F68" w14:textId="77777777" w:rsidR="00C62BC0" w:rsidRPr="00C62BC0" w:rsidRDefault="00C62BC0" w:rsidP="00C62BC0">
      <w:pPr>
        <w:keepNext/>
        <w:keepLines/>
        <w:jc w:val="both"/>
        <w:rPr>
          <w:rFonts w:ascii="Tahoma" w:hAnsi="Tahoma" w:cs="Tahoma"/>
        </w:rPr>
      </w:pPr>
      <w:r w:rsidRPr="00C62BC0">
        <w:rPr>
          <w:rFonts w:ascii="Tahoma" w:hAnsi="Tahoma" w:cs="Tahoma"/>
        </w:rPr>
        <w:t xml:space="preserve">Višja sila pomeni zunanji vzrok, neodvisen od volje in vpliva katere koli stranke, ki je nepričakovan in nenaden in se mu ob splošni skrbnosti ni bilo moč izogniti in ga odvrniti, takšne okoliščine pa so se pojavile po sklenitvi okvirnega sporazuma, neodvisno od volje strank okvirnega sporazuma. Če </w:t>
      </w:r>
      <w:r w:rsidRPr="00C62BC0">
        <w:rPr>
          <w:rFonts w:ascii="Tahoma" w:hAnsi="Tahoma" w:cs="Tahoma"/>
          <w:color w:val="000000"/>
        </w:rPr>
        <w:t xml:space="preserve">je izvedba del/dobav </w:t>
      </w:r>
      <w:r w:rsidRPr="00C62BC0">
        <w:rPr>
          <w:rFonts w:ascii="Tahoma" w:hAnsi="Tahoma" w:cs="Tahoma"/>
        </w:rPr>
        <w:t xml:space="preserve">delno ali v celoti motena oziroma preprečena, je izvajalec o tem dolžan nemudoma obvestiti naročnika. Prav tako ga je dolžan sproti obveščati o prenehanju takih okoliščin. Na zahtevo naročnika je izvajalec dolžan dokazati obstoj višje sile. </w:t>
      </w:r>
    </w:p>
    <w:p w14:paraId="3BA6D370" w14:textId="77777777" w:rsidR="00C62BC0" w:rsidRPr="00C62BC0" w:rsidRDefault="00C62BC0" w:rsidP="00C62BC0">
      <w:pPr>
        <w:keepNext/>
        <w:keepLines/>
        <w:jc w:val="both"/>
        <w:rPr>
          <w:rFonts w:ascii="Tahoma" w:hAnsi="Tahoma" w:cs="Tahoma"/>
        </w:rPr>
      </w:pPr>
    </w:p>
    <w:p w14:paraId="0A0A56CB" w14:textId="509DD4E1" w:rsidR="00C62BC0" w:rsidRDefault="00C62BC0" w:rsidP="00C62BC0">
      <w:pPr>
        <w:keepNext/>
        <w:keepLines/>
        <w:jc w:val="both"/>
        <w:rPr>
          <w:rFonts w:ascii="Tahoma" w:hAnsi="Tahoma" w:cs="Tahoma"/>
        </w:rPr>
      </w:pPr>
      <w:r w:rsidRPr="00C62BC0">
        <w:rPr>
          <w:rFonts w:ascii="Tahoma" w:hAnsi="Tahoma" w:cs="Tahoma"/>
        </w:rPr>
        <w:t xml:space="preserve">Le v primerih, navedenih v tem členu, naročnik ne bo izvajal sankcij proti izvajalcu po </w:t>
      </w:r>
      <w:r w:rsidRPr="00C62BC0">
        <w:rPr>
          <w:rFonts w:ascii="Tahoma" w:hAnsi="Tahoma" w:cs="Tahoma"/>
          <w:color w:val="000000"/>
        </w:rPr>
        <w:t xml:space="preserve">17. </w:t>
      </w:r>
      <w:r w:rsidRPr="00C62BC0">
        <w:rPr>
          <w:rFonts w:ascii="Tahoma" w:hAnsi="Tahoma" w:cs="Tahoma"/>
        </w:rPr>
        <w:t>ali 18. členu tega okvirnega sporazuma.</w:t>
      </w:r>
    </w:p>
    <w:p w14:paraId="51FCA6A9" w14:textId="77777777" w:rsidR="00A35363" w:rsidRPr="00C62BC0" w:rsidRDefault="00A35363" w:rsidP="00C62BC0">
      <w:pPr>
        <w:keepNext/>
        <w:keepLines/>
        <w:jc w:val="both"/>
        <w:rPr>
          <w:rFonts w:ascii="Tahoma" w:hAnsi="Tahoma" w:cs="Tahoma"/>
        </w:rPr>
      </w:pPr>
    </w:p>
    <w:p w14:paraId="0D992985" w14:textId="77777777" w:rsidR="00C62BC0" w:rsidRPr="00C62BC0" w:rsidRDefault="00C62BC0" w:rsidP="00C62BC0">
      <w:pPr>
        <w:keepNext/>
        <w:keepLines/>
        <w:numPr>
          <w:ilvl w:val="0"/>
          <w:numId w:val="6"/>
        </w:numPr>
        <w:tabs>
          <w:tab w:val="left" w:pos="851"/>
          <w:tab w:val="left" w:pos="1702"/>
        </w:tabs>
        <w:ind w:hanging="1440"/>
        <w:jc w:val="both"/>
        <w:rPr>
          <w:rFonts w:ascii="Tahoma" w:hAnsi="Tahoma" w:cs="Tahoma"/>
          <w:b/>
        </w:rPr>
      </w:pPr>
      <w:r w:rsidRPr="00C62BC0">
        <w:rPr>
          <w:rFonts w:ascii="Tahoma" w:hAnsi="Tahoma" w:cs="Tahoma"/>
          <w:b/>
        </w:rPr>
        <w:t>OBVEZNOSTI STRANK OKVIRNEGA SPORAZUMA</w:t>
      </w:r>
    </w:p>
    <w:p w14:paraId="47DA9720" w14:textId="77777777" w:rsidR="00C62BC0" w:rsidRPr="00C62BC0" w:rsidRDefault="00C62BC0" w:rsidP="00C62BC0">
      <w:pPr>
        <w:keepNext/>
        <w:keepLines/>
        <w:spacing w:line="288" w:lineRule="auto"/>
        <w:jc w:val="center"/>
        <w:rPr>
          <w:rFonts w:ascii="Tahoma" w:hAnsi="Tahoma" w:cs="Tahoma"/>
          <w:b/>
        </w:rPr>
      </w:pPr>
    </w:p>
    <w:p w14:paraId="27E48F3A" w14:textId="77777777" w:rsidR="00C62BC0" w:rsidRPr="00C62BC0" w:rsidRDefault="00C62BC0" w:rsidP="00C62BC0">
      <w:pPr>
        <w:keepNext/>
        <w:keepLines/>
        <w:numPr>
          <w:ilvl w:val="1"/>
          <w:numId w:val="4"/>
        </w:numPr>
        <w:ind w:left="426" w:hanging="426"/>
        <w:jc w:val="center"/>
        <w:rPr>
          <w:rFonts w:ascii="Tahoma" w:hAnsi="Tahoma" w:cs="Tahoma"/>
        </w:rPr>
      </w:pPr>
      <w:r w:rsidRPr="00C62BC0">
        <w:rPr>
          <w:rFonts w:ascii="Tahoma" w:hAnsi="Tahoma" w:cs="Tahoma"/>
        </w:rPr>
        <w:t>člen</w:t>
      </w:r>
    </w:p>
    <w:p w14:paraId="06576D6E" w14:textId="77777777" w:rsidR="00C62BC0" w:rsidRPr="00C62BC0" w:rsidRDefault="00C62BC0" w:rsidP="00C62BC0">
      <w:pPr>
        <w:keepNext/>
        <w:keepLines/>
        <w:jc w:val="both"/>
        <w:rPr>
          <w:rFonts w:ascii="Tahoma" w:hAnsi="Tahoma" w:cs="Tahoma"/>
        </w:rPr>
      </w:pPr>
    </w:p>
    <w:p w14:paraId="630DC1C4" w14:textId="77777777" w:rsidR="00C62BC0" w:rsidRPr="00C62BC0" w:rsidRDefault="00C62BC0" w:rsidP="000727A2">
      <w:pPr>
        <w:keepNext/>
        <w:keepLines/>
        <w:tabs>
          <w:tab w:val="left" w:pos="851"/>
          <w:tab w:val="left" w:pos="1702"/>
        </w:tabs>
        <w:spacing w:after="120"/>
        <w:jc w:val="both"/>
        <w:rPr>
          <w:rFonts w:ascii="Tahoma" w:hAnsi="Tahoma" w:cs="Tahoma"/>
        </w:rPr>
      </w:pPr>
      <w:r w:rsidRPr="00C62BC0">
        <w:rPr>
          <w:rFonts w:ascii="Tahoma" w:hAnsi="Tahoma" w:cs="Tahoma"/>
        </w:rPr>
        <w:t>Izvajalec se obvezuje:</w:t>
      </w:r>
    </w:p>
    <w:p w14:paraId="21CF6DDF" w14:textId="77777777" w:rsidR="00C62BC0" w:rsidRPr="00C62BC0" w:rsidRDefault="00C62BC0" w:rsidP="000727A2">
      <w:pPr>
        <w:keepNext/>
        <w:keepLines/>
        <w:numPr>
          <w:ilvl w:val="0"/>
          <w:numId w:val="10"/>
        </w:numPr>
        <w:jc w:val="both"/>
        <w:rPr>
          <w:rFonts w:ascii="Tahoma" w:hAnsi="Tahoma" w:cs="Tahoma"/>
        </w:rPr>
      </w:pPr>
      <w:r w:rsidRPr="00C62BC0">
        <w:rPr>
          <w:rFonts w:ascii="Tahoma" w:hAnsi="Tahoma" w:cs="Tahoma"/>
        </w:rPr>
        <w:t>z naročnikom skleniti Pisni sporazum, ki ureja skupne varstvene ukrepe za zagotavljanje varstva in zdravja pri delu, ki jih je potrebno upoštevati na lokaciji RCERO Ljubljana, ki je priloga tega okvirnega sporazuma,</w:t>
      </w:r>
    </w:p>
    <w:p w14:paraId="2DB6CC8B" w14:textId="77777777" w:rsidR="00C62BC0" w:rsidRPr="00C62BC0" w:rsidRDefault="00C62BC0" w:rsidP="000727A2">
      <w:pPr>
        <w:keepNext/>
        <w:keepLines/>
        <w:numPr>
          <w:ilvl w:val="0"/>
          <w:numId w:val="10"/>
        </w:numPr>
        <w:jc w:val="both"/>
        <w:rPr>
          <w:rFonts w:ascii="Tahoma" w:hAnsi="Tahoma" w:cs="Tahoma"/>
        </w:rPr>
      </w:pPr>
      <w:r w:rsidRPr="00C62BC0">
        <w:rPr>
          <w:rFonts w:ascii="Tahoma" w:hAnsi="Tahoma" w:cs="Tahoma"/>
        </w:rPr>
        <w:lastRenderedPageBreak/>
        <w:t>upoštevati obstoječe stanje na mikrolokaciji MBO RCERO Ljubljana, tako da bo izvedba predmeta okvirnega sporazuma omogočala neprekinjen delovni proces na lokaciji RCERO Ljubljana,</w:t>
      </w:r>
    </w:p>
    <w:p w14:paraId="58D1C3BE" w14:textId="2D870160" w:rsidR="00C62BC0" w:rsidRPr="00C62BC0" w:rsidRDefault="00C62BC0" w:rsidP="000727A2">
      <w:pPr>
        <w:keepNext/>
        <w:keepLines/>
        <w:numPr>
          <w:ilvl w:val="0"/>
          <w:numId w:val="10"/>
        </w:numPr>
        <w:jc w:val="both"/>
        <w:rPr>
          <w:rFonts w:ascii="Tahoma" w:hAnsi="Tahoma" w:cs="Tahoma"/>
        </w:rPr>
      </w:pPr>
      <w:r w:rsidRPr="00C62BC0">
        <w:rPr>
          <w:rFonts w:ascii="Tahoma" w:hAnsi="Tahoma" w:cs="Tahoma"/>
        </w:rPr>
        <w:t>prevzeta dela in dobave izvršiti strokovno pravilno, vestno in kvalitetno, v skladu z vsemi veljavnimi tehničnimi predpisi, standardi in normativi, razpisnimi pogoji,</w:t>
      </w:r>
      <w:r w:rsidRPr="000727A2">
        <w:rPr>
          <w:rFonts w:ascii="Tahoma" w:hAnsi="Tahoma" w:cs="Tahoma"/>
        </w:rPr>
        <w:t xml:space="preserve"> </w:t>
      </w:r>
      <w:r w:rsidRPr="00C62BC0">
        <w:rPr>
          <w:rFonts w:ascii="Tahoma" w:hAnsi="Tahoma" w:cs="Tahoma"/>
        </w:rPr>
        <w:t>ob tesnem sodelovanju z naročnikom (</w:t>
      </w:r>
      <w:r w:rsidR="000B3128">
        <w:rPr>
          <w:rFonts w:ascii="Tahoma" w:hAnsi="Tahoma" w:cs="Tahoma"/>
        </w:rPr>
        <w:t xml:space="preserve">z dolžno </w:t>
      </w:r>
      <w:r w:rsidRPr="00C62BC0">
        <w:rPr>
          <w:rFonts w:ascii="Tahoma" w:hAnsi="Tahoma" w:cs="Tahoma"/>
        </w:rPr>
        <w:t>skrbnost</w:t>
      </w:r>
      <w:r w:rsidR="000B3128">
        <w:rPr>
          <w:rFonts w:ascii="Tahoma" w:hAnsi="Tahoma" w:cs="Tahoma"/>
        </w:rPr>
        <w:t>jo</w:t>
      </w:r>
      <w:r w:rsidRPr="00C62BC0">
        <w:rPr>
          <w:rFonts w:ascii="Tahoma" w:hAnsi="Tahoma" w:cs="Tahoma"/>
        </w:rPr>
        <w:t>),</w:t>
      </w:r>
    </w:p>
    <w:p w14:paraId="024F224C" w14:textId="77777777" w:rsidR="00C62BC0" w:rsidRPr="00C62BC0" w:rsidRDefault="00C62BC0" w:rsidP="000727A2">
      <w:pPr>
        <w:keepNext/>
        <w:keepLines/>
        <w:numPr>
          <w:ilvl w:val="0"/>
          <w:numId w:val="10"/>
        </w:numPr>
        <w:jc w:val="both"/>
        <w:rPr>
          <w:rFonts w:ascii="Tahoma" w:hAnsi="Tahoma" w:cs="Tahoma"/>
        </w:rPr>
      </w:pPr>
      <w:r w:rsidRPr="00C62BC0">
        <w:rPr>
          <w:rFonts w:ascii="Tahoma" w:hAnsi="Tahoma" w:cs="Tahoma"/>
        </w:rPr>
        <w:t>prevzeti odgovornost za izpolnjevanje varstvenih ukrepov na lokaciji RCERO Ljubljana,</w:t>
      </w:r>
    </w:p>
    <w:p w14:paraId="30E38205" w14:textId="77777777" w:rsidR="00C62BC0" w:rsidRPr="00C62BC0" w:rsidRDefault="00C62BC0" w:rsidP="000727A2">
      <w:pPr>
        <w:keepNext/>
        <w:keepLines/>
        <w:numPr>
          <w:ilvl w:val="0"/>
          <w:numId w:val="10"/>
        </w:numPr>
        <w:jc w:val="both"/>
        <w:rPr>
          <w:rFonts w:ascii="Tahoma" w:hAnsi="Tahoma" w:cs="Tahoma"/>
        </w:rPr>
      </w:pPr>
      <w:r w:rsidRPr="00C62BC0">
        <w:rPr>
          <w:rFonts w:ascii="Tahoma" w:hAnsi="Tahoma" w:cs="Tahoma"/>
        </w:rPr>
        <w:t>dela izvajati na način, da se ne ogroža varnost in zdravje ostalih na lokaciji RCERO Ljubljana (preprečiti nepooblaščenim osebam dostop v delovno območje strojev, prašenje zmanjšati na najmanjšo možno stopnjo),</w:t>
      </w:r>
    </w:p>
    <w:p w14:paraId="22FFCD71" w14:textId="77777777" w:rsidR="00C62BC0" w:rsidRPr="00C62BC0" w:rsidRDefault="00C62BC0" w:rsidP="000727A2">
      <w:pPr>
        <w:keepNext/>
        <w:keepLines/>
        <w:numPr>
          <w:ilvl w:val="0"/>
          <w:numId w:val="10"/>
        </w:numPr>
        <w:jc w:val="both"/>
        <w:rPr>
          <w:rFonts w:ascii="Tahoma" w:hAnsi="Tahoma" w:cs="Tahoma"/>
        </w:rPr>
      </w:pPr>
      <w:r w:rsidRPr="00C62BC0">
        <w:rPr>
          <w:rFonts w:ascii="Tahoma" w:hAnsi="Tahoma" w:cs="Tahoma"/>
        </w:rPr>
        <w:t>v primeru, da med opravljanjem dobav ali del, ki so predmet tega okvirnega sporazuma, nastopijo okoliščine, ki utegnejo vplivati na vsebinsko ali terminsko izvedbo dobav ali del, takoj pisno (preko elektronske pošte) obvestiti naročnika ter predlagati ustrezne spremembe oziroma dopolnitve tega okvirnega sporazuma;</w:t>
      </w:r>
    </w:p>
    <w:p w14:paraId="4A792771" w14:textId="77777777" w:rsidR="00C62BC0" w:rsidRPr="00C62BC0" w:rsidRDefault="00C62BC0" w:rsidP="000727A2">
      <w:pPr>
        <w:keepNext/>
        <w:keepLines/>
        <w:numPr>
          <w:ilvl w:val="0"/>
          <w:numId w:val="10"/>
        </w:numPr>
        <w:jc w:val="both"/>
        <w:rPr>
          <w:rFonts w:ascii="Tahoma" w:hAnsi="Tahoma" w:cs="Tahoma"/>
        </w:rPr>
      </w:pPr>
      <w:r w:rsidRPr="00C62BC0">
        <w:rPr>
          <w:rFonts w:ascii="Tahoma" w:hAnsi="Tahoma" w:cs="Tahoma"/>
        </w:rPr>
        <w:t>na svoje stroške in v roku, ki ga dogovori z naročnikom, izvršiti dopolnitve in spremembe prevzetega obsega dobav ali del, če se ugotovi, da izvajalec prevzete dobave ali dela izvaja pomanjkljivo,</w:t>
      </w:r>
    </w:p>
    <w:p w14:paraId="24EAE727" w14:textId="77777777" w:rsidR="00C62BC0" w:rsidRPr="00C62BC0" w:rsidRDefault="00C62BC0" w:rsidP="000727A2">
      <w:pPr>
        <w:keepNext/>
        <w:keepLines/>
        <w:numPr>
          <w:ilvl w:val="0"/>
          <w:numId w:val="10"/>
        </w:numPr>
        <w:jc w:val="both"/>
        <w:rPr>
          <w:rFonts w:ascii="Tahoma" w:hAnsi="Tahoma" w:cs="Tahoma"/>
        </w:rPr>
      </w:pPr>
      <w:r w:rsidRPr="00C62BC0">
        <w:rPr>
          <w:rFonts w:ascii="Tahoma" w:hAnsi="Tahoma" w:cs="Tahoma"/>
        </w:rPr>
        <w:t>omogočiti naročniku izvajanje pregledov izvedenih del in dobav ter nadzor nad izvedbo del oziroma vgradnjo blaga,</w:t>
      </w:r>
    </w:p>
    <w:p w14:paraId="62B2997C" w14:textId="77777777" w:rsidR="00C62BC0" w:rsidRPr="00C62BC0" w:rsidRDefault="00C62BC0" w:rsidP="000727A2">
      <w:pPr>
        <w:keepNext/>
        <w:keepLines/>
        <w:numPr>
          <w:ilvl w:val="0"/>
          <w:numId w:val="10"/>
        </w:numPr>
        <w:jc w:val="both"/>
        <w:rPr>
          <w:rFonts w:ascii="Tahoma" w:hAnsi="Tahoma" w:cs="Tahoma"/>
        </w:rPr>
      </w:pPr>
      <w:r w:rsidRPr="00C62BC0">
        <w:rPr>
          <w:rFonts w:ascii="Tahoma" w:hAnsi="Tahoma" w:cs="Tahoma"/>
        </w:rPr>
        <w:t>obveščati naročnika o vseh spremembah, ki bi lahko vplivale na izvršitev obveznosti po okvirnem sporazumu,</w:t>
      </w:r>
    </w:p>
    <w:p w14:paraId="78B70D79" w14:textId="77777777" w:rsidR="00C62BC0" w:rsidRPr="00C62BC0" w:rsidRDefault="00C62BC0" w:rsidP="000727A2">
      <w:pPr>
        <w:keepNext/>
        <w:keepLines/>
        <w:numPr>
          <w:ilvl w:val="0"/>
          <w:numId w:val="10"/>
        </w:numPr>
        <w:jc w:val="both"/>
        <w:rPr>
          <w:rFonts w:ascii="Tahoma" w:hAnsi="Tahoma" w:cs="Tahoma"/>
        </w:rPr>
      </w:pPr>
      <w:r w:rsidRPr="00C62BC0">
        <w:rPr>
          <w:rFonts w:ascii="Tahoma" w:hAnsi="Tahoma" w:cs="Tahoma"/>
        </w:rPr>
        <w:t>poravnati vso morebitno nastalo škodo, ki bi jo med izvajanjem del povzročil na lokaciji RCERO Ljubljana, na objektih ali napravah naročnika ali tretjim osebam,</w:t>
      </w:r>
    </w:p>
    <w:p w14:paraId="218CDC96" w14:textId="77777777" w:rsidR="00C62BC0" w:rsidRPr="00C62BC0" w:rsidRDefault="00C62BC0" w:rsidP="000727A2">
      <w:pPr>
        <w:keepNext/>
        <w:keepLines/>
        <w:numPr>
          <w:ilvl w:val="0"/>
          <w:numId w:val="10"/>
        </w:numPr>
        <w:jc w:val="both"/>
        <w:rPr>
          <w:rFonts w:ascii="Tahoma" w:hAnsi="Tahoma" w:cs="Tahoma"/>
        </w:rPr>
      </w:pPr>
      <w:r w:rsidRPr="00C62BC0">
        <w:rPr>
          <w:rFonts w:ascii="Tahoma" w:hAnsi="Tahoma" w:cs="Tahoma"/>
        </w:rPr>
        <w:t>pred morebitno oddajo dobave blaga oz. izvedbe del tretji osebi pridobiti predhodno pisno soglasje naročnika,</w:t>
      </w:r>
    </w:p>
    <w:p w14:paraId="33F72343" w14:textId="77777777" w:rsidR="00C62BC0" w:rsidRPr="00C62BC0" w:rsidRDefault="00C62BC0" w:rsidP="000727A2">
      <w:pPr>
        <w:keepNext/>
        <w:keepLines/>
        <w:numPr>
          <w:ilvl w:val="0"/>
          <w:numId w:val="10"/>
        </w:numPr>
        <w:jc w:val="both"/>
        <w:rPr>
          <w:rFonts w:ascii="Tahoma" w:hAnsi="Tahoma" w:cs="Tahoma"/>
        </w:rPr>
      </w:pPr>
      <w:r w:rsidRPr="00C62BC0">
        <w:rPr>
          <w:rFonts w:ascii="Tahoma" w:hAnsi="Tahoma" w:cs="Tahoma"/>
        </w:rPr>
        <w:t>zagotoviti izvajanje del z delavci, ki so strokovno usposobljeni za opravljanje tovrstnih del in imajo opravljen preizkus iz varstva pri delu in požarnega varstva ter zdravniški pregled,</w:t>
      </w:r>
    </w:p>
    <w:p w14:paraId="2B1080BB" w14:textId="77777777" w:rsidR="00C62BC0" w:rsidRPr="00C62BC0" w:rsidRDefault="00C62BC0" w:rsidP="000727A2">
      <w:pPr>
        <w:keepNext/>
        <w:keepLines/>
        <w:numPr>
          <w:ilvl w:val="0"/>
          <w:numId w:val="10"/>
        </w:numPr>
        <w:jc w:val="both"/>
        <w:rPr>
          <w:rFonts w:ascii="Tahoma" w:hAnsi="Tahoma" w:cs="Tahoma"/>
        </w:rPr>
      </w:pPr>
      <w:r w:rsidRPr="00C62BC0">
        <w:rPr>
          <w:rFonts w:ascii="Tahoma" w:hAnsi="Tahoma" w:cs="Tahoma"/>
        </w:rPr>
        <w:t xml:space="preserve">opremiti delavce z osebno varovalno opremo, z osebnimi zaščitnimi sredstvi in pripomočki glede na nevarnosti za poškodbe, pri čemer mora biti na oblačilu znak (logotip) izvajalca/podizvajalca, </w:t>
      </w:r>
    </w:p>
    <w:p w14:paraId="33275309" w14:textId="77777777" w:rsidR="00C62BC0" w:rsidRPr="00C62BC0" w:rsidRDefault="00C62BC0" w:rsidP="000727A2">
      <w:pPr>
        <w:keepNext/>
        <w:keepLines/>
        <w:numPr>
          <w:ilvl w:val="0"/>
          <w:numId w:val="10"/>
        </w:numPr>
        <w:jc w:val="both"/>
        <w:rPr>
          <w:rFonts w:ascii="Tahoma" w:hAnsi="Tahoma" w:cs="Tahoma"/>
        </w:rPr>
      </w:pPr>
      <w:r w:rsidRPr="00C62BC0">
        <w:rPr>
          <w:rFonts w:ascii="Tahoma" w:hAnsi="Tahoma" w:cs="Tahoma"/>
        </w:rPr>
        <w:t>zagotoviti, da bodo delavci upoštevali vse predpise naročnika o gibanju na območju objekta naročnika.</w:t>
      </w:r>
    </w:p>
    <w:p w14:paraId="06A95697" w14:textId="77777777" w:rsidR="00C62BC0" w:rsidRPr="00C62BC0" w:rsidRDefault="00C62BC0" w:rsidP="00C62BC0">
      <w:pPr>
        <w:keepNext/>
        <w:keepLines/>
        <w:jc w:val="both"/>
        <w:rPr>
          <w:rFonts w:ascii="Tahoma" w:hAnsi="Tahoma" w:cs="Tahoma"/>
        </w:rPr>
      </w:pPr>
    </w:p>
    <w:p w14:paraId="296B9BEC" w14:textId="77777777" w:rsidR="00C62BC0" w:rsidRPr="00C62BC0" w:rsidRDefault="00C62BC0" w:rsidP="00C62BC0">
      <w:pPr>
        <w:keepNext/>
        <w:keepLines/>
        <w:numPr>
          <w:ilvl w:val="1"/>
          <w:numId w:val="4"/>
        </w:numPr>
        <w:ind w:left="426" w:hanging="426"/>
        <w:jc w:val="center"/>
        <w:rPr>
          <w:rFonts w:ascii="Tahoma" w:hAnsi="Tahoma" w:cs="Tahoma"/>
        </w:rPr>
      </w:pPr>
      <w:r w:rsidRPr="00C62BC0">
        <w:rPr>
          <w:rFonts w:ascii="Tahoma" w:hAnsi="Tahoma" w:cs="Tahoma"/>
        </w:rPr>
        <w:t>člen</w:t>
      </w:r>
    </w:p>
    <w:p w14:paraId="20498800" w14:textId="77777777" w:rsidR="00C62BC0" w:rsidRPr="00C62BC0" w:rsidRDefault="00C62BC0" w:rsidP="00C62BC0">
      <w:pPr>
        <w:keepNext/>
        <w:keepLines/>
        <w:jc w:val="both"/>
        <w:rPr>
          <w:rFonts w:ascii="Tahoma" w:hAnsi="Tahoma" w:cs="Tahoma"/>
          <w:b/>
        </w:rPr>
      </w:pPr>
    </w:p>
    <w:p w14:paraId="3FF3249E" w14:textId="77777777" w:rsidR="00C62BC0" w:rsidRPr="00C62BC0" w:rsidRDefault="00C62BC0" w:rsidP="000727A2">
      <w:pPr>
        <w:keepNext/>
        <w:keepLines/>
        <w:tabs>
          <w:tab w:val="left" w:pos="851"/>
          <w:tab w:val="left" w:pos="1702"/>
        </w:tabs>
        <w:spacing w:after="120"/>
        <w:jc w:val="both"/>
        <w:rPr>
          <w:rFonts w:ascii="Tahoma" w:hAnsi="Tahoma" w:cs="Tahoma"/>
        </w:rPr>
      </w:pPr>
      <w:r w:rsidRPr="00C62BC0">
        <w:rPr>
          <w:rFonts w:ascii="Tahoma" w:hAnsi="Tahoma" w:cs="Tahoma"/>
        </w:rPr>
        <w:t>Naročnik se obvezuje:</w:t>
      </w:r>
    </w:p>
    <w:p w14:paraId="6DD09936" w14:textId="77777777" w:rsidR="00C62BC0" w:rsidRPr="00C62BC0" w:rsidRDefault="00C62BC0" w:rsidP="000727A2">
      <w:pPr>
        <w:keepNext/>
        <w:keepLines/>
        <w:numPr>
          <w:ilvl w:val="0"/>
          <w:numId w:val="10"/>
        </w:numPr>
        <w:jc w:val="both"/>
        <w:rPr>
          <w:rFonts w:ascii="Tahoma" w:hAnsi="Tahoma" w:cs="Tahoma"/>
        </w:rPr>
      </w:pPr>
      <w:r w:rsidRPr="00C62BC0">
        <w:rPr>
          <w:rFonts w:ascii="Tahoma" w:hAnsi="Tahoma" w:cs="Tahoma"/>
        </w:rPr>
        <w:t>z izvajalcem skleniti Pisni sporazum, ki ureja skupne varstvene ukrepe za zagotavljanje varstva in zdravja pri delu, ki jih je potrebno upoštevati na lokaciji RCERO Ljubljana, ki je priloga tega okvirnega sporazuma,</w:t>
      </w:r>
    </w:p>
    <w:p w14:paraId="7692A852" w14:textId="77777777" w:rsidR="00C62BC0" w:rsidRPr="00C62BC0" w:rsidRDefault="00C62BC0" w:rsidP="000727A2">
      <w:pPr>
        <w:keepNext/>
        <w:keepLines/>
        <w:numPr>
          <w:ilvl w:val="0"/>
          <w:numId w:val="10"/>
        </w:numPr>
        <w:jc w:val="both"/>
        <w:rPr>
          <w:rFonts w:ascii="Tahoma" w:hAnsi="Tahoma" w:cs="Tahoma"/>
        </w:rPr>
      </w:pPr>
      <w:r w:rsidRPr="00C62BC0">
        <w:rPr>
          <w:rFonts w:ascii="Tahoma" w:hAnsi="Tahoma" w:cs="Tahoma"/>
        </w:rPr>
        <w:t>sodelovati z izvajalcem z namenom, da se obveznosti po okvirnem sporazumu izvršijo pravočasno,</w:t>
      </w:r>
    </w:p>
    <w:p w14:paraId="73504DCB" w14:textId="77777777" w:rsidR="00C62BC0" w:rsidRPr="00C62BC0" w:rsidRDefault="00C62BC0" w:rsidP="000727A2">
      <w:pPr>
        <w:keepNext/>
        <w:keepLines/>
        <w:numPr>
          <w:ilvl w:val="0"/>
          <w:numId w:val="10"/>
        </w:numPr>
        <w:jc w:val="both"/>
        <w:rPr>
          <w:rFonts w:ascii="Tahoma" w:hAnsi="Tahoma" w:cs="Tahoma"/>
        </w:rPr>
      </w:pPr>
      <w:r w:rsidRPr="00C62BC0">
        <w:rPr>
          <w:rFonts w:ascii="Tahoma" w:hAnsi="Tahoma" w:cs="Tahoma"/>
        </w:rPr>
        <w:t xml:space="preserve">tekoče obveščati izvajalca o vseh spremembah, ki bi lahko vplivale na izvršitev obveznosti po okvirnem sporazumu, </w:t>
      </w:r>
    </w:p>
    <w:p w14:paraId="6AC55643" w14:textId="77777777" w:rsidR="00C62BC0" w:rsidRPr="00C62BC0" w:rsidRDefault="00C62BC0" w:rsidP="000727A2">
      <w:pPr>
        <w:keepNext/>
        <w:keepLines/>
        <w:numPr>
          <w:ilvl w:val="0"/>
          <w:numId w:val="10"/>
        </w:numPr>
        <w:jc w:val="both"/>
        <w:rPr>
          <w:rFonts w:ascii="Tahoma" w:hAnsi="Tahoma" w:cs="Tahoma"/>
        </w:rPr>
      </w:pPr>
      <w:r w:rsidRPr="00C62BC0">
        <w:rPr>
          <w:rFonts w:ascii="Tahoma" w:hAnsi="Tahoma" w:cs="Tahoma"/>
        </w:rPr>
        <w:t>poravnati obveznosti do izvajalca in njegovih nominiranih podizvajalcev,</w:t>
      </w:r>
    </w:p>
    <w:p w14:paraId="2F8B2960" w14:textId="77777777" w:rsidR="00C62BC0" w:rsidRPr="00C62BC0" w:rsidRDefault="00C62BC0" w:rsidP="000727A2">
      <w:pPr>
        <w:keepNext/>
        <w:keepLines/>
        <w:numPr>
          <w:ilvl w:val="0"/>
          <w:numId w:val="10"/>
        </w:numPr>
        <w:jc w:val="both"/>
        <w:rPr>
          <w:rFonts w:ascii="Tahoma" w:hAnsi="Tahoma" w:cs="Tahoma"/>
        </w:rPr>
      </w:pPr>
      <w:r w:rsidRPr="00C62BC0">
        <w:rPr>
          <w:rFonts w:ascii="Tahoma" w:hAnsi="Tahoma" w:cs="Tahoma"/>
        </w:rPr>
        <w:t>voditi/izvajati dejanski pregled nad izvedenimi dobavami in deli izvajalca; v kolikor naročnik ugotovi, da izvajalec ne izpolnjuje svojih obveznosti v skladu z določili tega okvirnega sporazuma in zahtevami razpisne dokumentacije, lahko naročnik takoj pisno odstopi od okvirnega sporazuma, brez odškodninske odgovornosti do izvajalca.</w:t>
      </w:r>
    </w:p>
    <w:p w14:paraId="08BF040C" w14:textId="77777777" w:rsidR="00C62BC0" w:rsidRPr="00C62BC0" w:rsidRDefault="00C62BC0" w:rsidP="00C62BC0">
      <w:pPr>
        <w:keepNext/>
        <w:keepLines/>
        <w:jc w:val="both"/>
        <w:rPr>
          <w:rFonts w:ascii="Tahoma" w:hAnsi="Tahoma" w:cs="Tahoma"/>
        </w:rPr>
      </w:pPr>
    </w:p>
    <w:p w14:paraId="230AEE5E" w14:textId="63B69125" w:rsidR="000B3128" w:rsidRDefault="00C62BC0" w:rsidP="00C62BC0">
      <w:pPr>
        <w:keepNext/>
        <w:keepLines/>
        <w:jc w:val="both"/>
        <w:rPr>
          <w:rFonts w:ascii="Tahoma" w:hAnsi="Tahoma" w:cs="Tahoma"/>
        </w:rPr>
      </w:pPr>
      <w:r w:rsidRPr="00C62BC0">
        <w:rPr>
          <w:rFonts w:ascii="Tahoma" w:hAnsi="Tahoma" w:cs="Tahoma"/>
        </w:rPr>
        <w:t>Vse dodatne podatke bo naročnik posredoval izvajalcu na podlagi pisne ali ustne zahteve izvajalca in lastne presoje o nujnosti zahtevanih podatkov za dokončanje obveznosti po tem okvirnem sporazumu.</w:t>
      </w:r>
    </w:p>
    <w:p w14:paraId="6DEB35B8" w14:textId="66F65CAA" w:rsidR="00A35363" w:rsidRDefault="00A35363" w:rsidP="00C62BC0">
      <w:pPr>
        <w:keepNext/>
        <w:keepLines/>
        <w:jc w:val="both"/>
        <w:rPr>
          <w:rFonts w:ascii="Tahoma" w:hAnsi="Tahoma" w:cs="Tahoma"/>
        </w:rPr>
      </w:pPr>
    </w:p>
    <w:p w14:paraId="144DDB9B" w14:textId="09EE79F1" w:rsidR="00584002" w:rsidRDefault="00584002" w:rsidP="00C62BC0">
      <w:pPr>
        <w:keepNext/>
        <w:keepLines/>
        <w:jc w:val="both"/>
        <w:rPr>
          <w:rFonts w:ascii="Tahoma" w:hAnsi="Tahoma" w:cs="Tahoma"/>
        </w:rPr>
      </w:pPr>
    </w:p>
    <w:p w14:paraId="1CC8C19C" w14:textId="5CB833D8" w:rsidR="00584002" w:rsidRDefault="00584002" w:rsidP="00C62BC0">
      <w:pPr>
        <w:keepNext/>
        <w:keepLines/>
        <w:jc w:val="both"/>
        <w:rPr>
          <w:rFonts w:ascii="Tahoma" w:hAnsi="Tahoma" w:cs="Tahoma"/>
        </w:rPr>
      </w:pPr>
    </w:p>
    <w:p w14:paraId="21A9CBD3" w14:textId="09FD15C7" w:rsidR="00584002" w:rsidRDefault="00584002" w:rsidP="00C62BC0">
      <w:pPr>
        <w:keepNext/>
        <w:keepLines/>
        <w:jc w:val="both"/>
        <w:rPr>
          <w:rFonts w:ascii="Tahoma" w:hAnsi="Tahoma" w:cs="Tahoma"/>
        </w:rPr>
      </w:pPr>
    </w:p>
    <w:p w14:paraId="4D3928A4" w14:textId="24D90202" w:rsidR="00584002" w:rsidRDefault="00584002" w:rsidP="00C62BC0">
      <w:pPr>
        <w:keepNext/>
        <w:keepLines/>
        <w:jc w:val="both"/>
        <w:rPr>
          <w:rFonts w:ascii="Tahoma" w:hAnsi="Tahoma" w:cs="Tahoma"/>
        </w:rPr>
      </w:pPr>
    </w:p>
    <w:p w14:paraId="342EC5D1" w14:textId="0167BA85" w:rsidR="00584002" w:rsidRDefault="00584002" w:rsidP="00C62BC0">
      <w:pPr>
        <w:keepNext/>
        <w:keepLines/>
        <w:jc w:val="both"/>
        <w:rPr>
          <w:rFonts w:ascii="Tahoma" w:hAnsi="Tahoma" w:cs="Tahoma"/>
        </w:rPr>
      </w:pPr>
    </w:p>
    <w:p w14:paraId="036B40C2" w14:textId="77777777" w:rsidR="00584002" w:rsidRDefault="00584002" w:rsidP="00C62BC0">
      <w:pPr>
        <w:keepNext/>
        <w:keepLines/>
        <w:jc w:val="both"/>
        <w:rPr>
          <w:rFonts w:ascii="Tahoma" w:hAnsi="Tahoma" w:cs="Tahoma"/>
        </w:rPr>
      </w:pPr>
    </w:p>
    <w:p w14:paraId="1808CBE2" w14:textId="77777777" w:rsidR="00C62BC0" w:rsidRPr="00C62BC0" w:rsidRDefault="00C62BC0" w:rsidP="00C62BC0">
      <w:pPr>
        <w:keepNext/>
        <w:keepLines/>
        <w:numPr>
          <w:ilvl w:val="0"/>
          <w:numId w:val="6"/>
        </w:numPr>
        <w:tabs>
          <w:tab w:val="left" w:pos="851"/>
          <w:tab w:val="left" w:pos="1702"/>
        </w:tabs>
        <w:ind w:hanging="1440"/>
        <w:jc w:val="both"/>
        <w:rPr>
          <w:rFonts w:ascii="Tahoma" w:hAnsi="Tahoma" w:cs="Tahoma"/>
          <w:b/>
        </w:rPr>
      </w:pPr>
      <w:r w:rsidRPr="00C62BC0">
        <w:rPr>
          <w:rFonts w:ascii="Tahoma" w:hAnsi="Tahoma" w:cs="Tahoma"/>
          <w:b/>
        </w:rPr>
        <w:lastRenderedPageBreak/>
        <w:t xml:space="preserve">FINANČNO ZAVAROVANJE </w:t>
      </w:r>
    </w:p>
    <w:p w14:paraId="24824FFB" w14:textId="77777777" w:rsidR="00C62BC0" w:rsidRPr="00C62BC0" w:rsidRDefault="00C62BC0" w:rsidP="00C62BC0">
      <w:pPr>
        <w:keepNext/>
        <w:keepLines/>
        <w:tabs>
          <w:tab w:val="left" w:pos="567"/>
          <w:tab w:val="left" w:pos="1702"/>
        </w:tabs>
        <w:jc w:val="both"/>
        <w:rPr>
          <w:rFonts w:ascii="Tahoma" w:hAnsi="Tahoma" w:cs="Tahoma"/>
          <w:b/>
        </w:rPr>
      </w:pPr>
    </w:p>
    <w:p w14:paraId="36431079" w14:textId="77777777" w:rsidR="00C62BC0" w:rsidRPr="00C62BC0" w:rsidRDefault="00C62BC0" w:rsidP="00C62BC0">
      <w:pPr>
        <w:keepNext/>
        <w:keepLines/>
        <w:numPr>
          <w:ilvl w:val="1"/>
          <w:numId w:val="4"/>
        </w:numPr>
        <w:ind w:left="426" w:hanging="426"/>
        <w:jc w:val="center"/>
        <w:rPr>
          <w:rFonts w:ascii="Tahoma" w:hAnsi="Tahoma" w:cs="Tahoma"/>
        </w:rPr>
      </w:pPr>
      <w:r w:rsidRPr="00C62BC0">
        <w:rPr>
          <w:rFonts w:ascii="Tahoma" w:hAnsi="Tahoma" w:cs="Tahoma"/>
        </w:rPr>
        <w:t>člen</w:t>
      </w:r>
    </w:p>
    <w:p w14:paraId="45DBC5F4" w14:textId="77777777" w:rsidR="00C62BC0" w:rsidRPr="00C62BC0" w:rsidRDefault="00C62BC0" w:rsidP="00C62BC0">
      <w:pPr>
        <w:keepNext/>
        <w:keepLines/>
        <w:ind w:left="426"/>
        <w:rPr>
          <w:rFonts w:ascii="Tahoma" w:hAnsi="Tahoma" w:cs="Tahoma"/>
          <w:b/>
        </w:rPr>
      </w:pPr>
    </w:p>
    <w:p w14:paraId="1B45ECDF" w14:textId="1A283BC6" w:rsidR="00C62BC0" w:rsidRPr="00C62BC0" w:rsidRDefault="00C62BC0" w:rsidP="00C62BC0">
      <w:pPr>
        <w:keepNext/>
        <w:keepLines/>
        <w:jc w:val="both"/>
        <w:rPr>
          <w:rFonts w:ascii="Tahoma" w:hAnsi="Tahoma" w:cs="Tahoma"/>
          <w:i/>
          <w:strike/>
        </w:rPr>
      </w:pPr>
      <w:r w:rsidRPr="00C62BC0">
        <w:rPr>
          <w:rFonts w:ascii="Tahoma" w:hAnsi="Tahoma" w:cs="Tahoma"/>
        </w:rPr>
        <w:t xml:space="preserve">Izvajalec se obvezuje, da bo ob sklenitvi okvirnega sporazuma oziroma najkasneje v roku 5 (petih) delovnih dni od sklenitve okvirnega sporazuma, predložil naročniku izvirnik finančnega zavarovanja dobre izvedbe obveznosti iz okvirnega sporazuma v obliki podpisane in žigosane bianko menico z izpolnjeno, podpisano in žigosano menično izjavo v višini 10 % (deset odstotkov) vrednosti okvirnega sporazuma v EUR </w:t>
      </w:r>
      <w:r w:rsidR="004F441C">
        <w:rPr>
          <w:rFonts w:ascii="Tahoma" w:hAnsi="Tahoma" w:cs="Tahoma"/>
        </w:rPr>
        <w:t>brez</w:t>
      </w:r>
      <w:r w:rsidRPr="00C62BC0">
        <w:rPr>
          <w:rFonts w:ascii="Tahoma" w:hAnsi="Tahoma" w:cs="Tahoma"/>
        </w:rPr>
        <w:t xml:space="preserve"> DDV in z dobo veljavnosti še najmanj 30 (trideset) dni po preteku veljavnosti okvirnega sporazuma.</w:t>
      </w:r>
    </w:p>
    <w:p w14:paraId="649CE892" w14:textId="77777777" w:rsidR="00C62BC0" w:rsidRPr="00C62BC0" w:rsidRDefault="00C62BC0" w:rsidP="00C62BC0">
      <w:pPr>
        <w:keepNext/>
        <w:keepLines/>
        <w:jc w:val="both"/>
        <w:rPr>
          <w:rFonts w:ascii="Tahoma" w:hAnsi="Tahoma" w:cs="Tahoma"/>
        </w:rPr>
      </w:pPr>
    </w:p>
    <w:p w14:paraId="729326C4" w14:textId="77777777" w:rsidR="00C62BC0" w:rsidRPr="00C62BC0" w:rsidRDefault="00C62BC0" w:rsidP="00C62BC0">
      <w:pPr>
        <w:keepNext/>
        <w:keepLines/>
        <w:jc w:val="both"/>
        <w:rPr>
          <w:rFonts w:ascii="Tahoma" w:hAnsi="Tahoma" w:cs="Tahoma"/>
        </w:rPr>
      </w:pPr>
      <w:r w:rsidRPr="00C62BC0">
        <w:rPr>
          <w:rFonts w:ascii="Tahoma" w:hAnsi="Tahoma" w:cs="Tahoma"/>
        </w:rPr>
        <w:t xml:space="preserve">V kolikor izvajalec ne bo izpolnjeval svojih obveznosti po okvirnem sporazumu, lahko naročnik unovči finančno zavarovanje dobre izvedbe obveznosti iz okvirnega sporazuma in odstopi od okvirnega sporazuma, brez kakršnekoli obveznosti do izvajalca. Naročnik bo pred unovčenjem finančnega zavarovanja dobre izvedbe obveznosti iz okvirnega sporazuma izvajalca pisno pozval k izpolnjevanju obveznosti po okvirnem sporazumu in mu določil rok za izpolnitev. </w:t>
      </w:r>
    </w:p>
    <w:p w14:paraId="12432577" w14:textId="77777777" w:rsidR="00C62BC0" w:rsidRPr="00C62BC0" w:rsidRDefault="00C62BC0" w:rsidP="00C62BC0">
      <w:pPr>
        <w:keepNext/>
        <w:keepLines/>
        <w:jc w:val="both"/>
        <w:rPr>
          <w:rFonts w:ascii="Tahoma" w:hAnsi="Tahoma" w:cs="Tahoma"/>
        </w:rPr>
      </w:pPr>
    </w:p>
    <w:p w14:paraId="35010E3D" w14:textId="77777777" w:rsidR="00C62BC0" w:rsidRPr="00C62BC0" w:rsidRDefault="00C62BC0" w:rsidP="00C62BC0">
      <w:pPr>
        <w:keepNext/>
        <w:keepLines/>
        <w:jc w:val="both"/>
        <w:rPr>
          <w:rFonts w:ascii="Tahoma" w:hAnsi="Tahoma" w:cs="Tahoma"/>
        </w:rPr>
      </w:pPr>
      <w:r w:rsidRPr="00C62BC0">
        <w:rPr>
          <w:rFonts w:ascii="Tahoma" w:hAnsi="Tahoma" w:cs="Tahoma"/>
        </w:rPr>
        <w:t xml:space="preserve">V kolikor izvajalec ob sklenitvi okvirnega sporazuma oziroma najkasneje v roku 5 (petih) delovnih dni od sklenitve okvirnega sporazuma naročniku ne bo predložil finančnega zavarovanja v višini </w:t>
      </w:r>
      <w:r w:rsidRPr="00C62BC0">
        <w:rPr>
          <w:rFonts w:ascii="Tahoma" w:hAnsi="Tahoma" w:cs="Tahoma"/>
          <w:color w:val="000000"/>
        </w:rPr>
        <w:t xml:space="preserve">in z veljavnostjo </w:t>
      </w:r>
      <w:r w:rsidRPr="00C62BC0">
        <w:rPr>
          <w:rFonts w:ascii="Tahoma" w:hAnsi="Tahoma" w:cs="Tahoma"/>
        </w:rPr>
        <w:t xml:space="preserve">iz prvega odstavka tega člena, se šteje, da odstopa od sklenitve okvirnega sporazuma in velja, da okvirni sporazum ni bil nikoli sklenjen. </w:t>
      </w:r>
    </w:p>
    <w:p w14:paraId="048C02FF" w14:textId="77777777" w:rsidR="00C62BC0" w:rsidRPr="00C62BC0" w:rsidRDefault="00C62BC0" w:rsidP="00C62BC0">
      <w:pPr>
        <w:keepNext/>
        <w:keepLines/>
        <w:autoSpaceDE w:val="0"/>
        <w:autoSpaceDN w:val="0"/>
        <w:adjustRightInd w:val="0"/>
        <w:jc w:val="both"/>
        <w:rPr>
          <w:rFonts w:ascii="Tahoma" w:hAnsi="Tahoma" w:cs="Tahoma"/>
        </w:rPr>
      </w:pPr>
    </w:p>
    <w:p w14:paraId="0A5B9308" w14:textId="00661F60" w:rsidR="00C62BC0" w:rsidRPr="00C62BC0" w:rsidRDefault="00C26DF0" w:rsidP="00C62BC0">
      <w:pPr>
        <w:keepNext/>
        <w:keepLines/>
        <w:numPr>
          <w:ilvl w:val="0"/>
          <w:numId w:val="6"/>
        </w:numPr>
        <w:tabs>
          <w:tab w:val="left" w:pos="851"/>
          <w:tab w:val="left" w:pos="1702"/>
        </w:tabs>
        <w:ind w:hanging="1440"/>
        <w:jc w:val="both"/>
        <w:rPr>
          <w:rFonts w:ascii="Tahoma" w:hAnsi="Tahoma" w:cs="Tahoma"/>
          <w:b/>
        </w:rPr>
      </w:pPr>
      <w:r>
        <w:rPr>
          <w:rFonts w:ascii="Tahoma" w:hAnsi="Tahoma" w:cs="Tahoma"/>
          <w:b/>
        </w:rPr>
        <w:t xml:space="preserve">POGODBENA </w:t>
      </w:r>
      <w:r w:rsidR="00C62BC0" w:rsidRPr="00C62BC0">
        <w:rPr>
          <w:rFonts w:ascii="Tahoma" w:hAnsi="Tahoma" w:cs="Tahoma"/>
          <w:b/>
        </w:rPr>
        <w:t xml:space="preserve">KAZEN </w:t>
      </w:r>
    </w:p>
    <w:p w14:paraId="6BDE8192" w14:textId="77777777" w:rsidR="00C62BC0" w:rsidRPr="00C62BC0" w:rsidRDefault="00C62BC0" w:rsidP="00C62BC0">
      <w:pPr>
        <w:keepNext/>
        <w:keepLines/>
        <w:numPr>
          <w:ilvl w:val="1"/>
          <w:numId w:val="4"/>
        </w:numPr>
        <w:ind w:left="426" w:hanging="426"/>
        <w:jc w:val="center"/>
        <w:rPr>
          <w:rFonts w:ascii="Tahoma" w:hAnsi="Tahoma" w:cs="Tahoma"/>
        </w:rPr>
      </w:pPr>
      <w:r w:rsidRPr="00C62BC0">
        <w:rPr>
          <w:rFonts w:ascii="Tahoma" w:hAnsi="Tahoma" w:cs="Tahoma"/>
        </w:rPr>
        <w:t>člen</w:t>
      </w:r>
    </w:p>
    <w:p w14:paraId="521DAA03" w14:textId="77777777" w:rsidR="00C62BC0" w:rsidRPr="00C62BC0" w:rsidRDefault="00C62BC0" w:rsidP="00C62BC0">
      <w:pPr>
        <w:keepNext/>
        <w:keepLines/>
        <w:tabs>
          <w:tab w:val="left" w:pos="567"/>
          <w:tab w:val="left" w:pos="1702"/>
        </w:tabs>
        <w:jc w:val="both"/>
        <w:rPr>
          <w:rFonts w:ascii="Tahoma" w:hAnsi="Tahoma" w:cs="Tahoma"/>
          <w:b/>
        </w:rPr>
      </w:pPr>
    </w:p>
    <w:p w14:paraId="57100530" w14:textId="5D1C3E87" w:rsidR="00C62BC0" w:rsidRPr="00C62BC0" w:rsidRDefault="00C62BC0" w:rsidP="00C62BC0">
      <w:pPr>
        <w:keepNext/>
        <w:keepLines/>
        <w:jc w:val="both"/>
        <w:rPr>
          <w:rFonts w:ascii="Tahoma" w:hAnsi="Tahoma" w:cs="Tahoma"/>
        </w:rPr>
      </w:pPr>
      <w:r w:rsidRPr="00C62BC0">
        <w:rPr>
          <w:rFonts w:ascii="Tahoma" w:hAnsi="Tahoma" w:cs="Tahoma"/>
        </w:rPr>
        <w:t>Če izvajalec zamudi z izpolnitvijo svojih obveznosti, kot je določeno v 9. členu tega okvirnega sporazuma</w:t>
      </w:r>
      <w:r w:rsidR="008D183C">
        <w:rPr>
          <w:rFonts w:ascii="Tahoma" w:hAnsi="Tahoma" w:cs="Tahoma"/>
        </w:rPr>
        <w:t>,</w:t>
      </w:r>
      <w:r w:rsidRPr="00C62BC0">
        <w:rPr>
          <w:rFonts w:ascii="Tahoma" w:hAnsi="Tahoma" w:cs="Tahoma"/>
        </w:rPr>
        <w:t xml:space="preserve"> in zamuda oziroma neizpolnitev ni posledica višje sile, kot je zapisano v </w:t>
      </w:r>
      <w:r w:rsidRPr="00C62BC0">
        <w:rPr>
          <w:rFonts w:ascii="Tahoma" w:hAnsi="Tahoma" w:cs="Tahoma"/>
          <w:color w:val="000000"/>
        </w:rPr>
        <w:t>14</w:t>
      </w:r>
      <w:r w:rsidRPr="00C62BC0">
        <w:rPr>
          <w:rFonts w:ascii="Tahoma" w:hAnsi="Tahoma" w:cs="Tahoma"/>
        </w:rPr>
        <w:t>. členu tega okvirnega sporazuma</w:t>
      </w:r>
      <w:r w:rsidRPr="00C62BC0">
        <w:rPr>
          <w:rFonts w:ascii="Tahoma" w:hAnsi="Tahoma" w:cs="Tahoma"/>
          <w:lang w:val="x-none"/>
        </w:rPr>
        <w:t xml:space="preserve">, je </w:t>
      </w:r>
      <w:r w:rsidRPr="00C62BC0">
        <w:rPr>
          <w:rFonts w:ascii="Tahoma" w:hAnsi="Tahoma" w:cs="Tahoma"/>
        </w:rPr>
        <w:t>naročnik</w:t>
      </w:r>
      <w:r w:rsidRPr="00C62BC0">
        <w:rPr>
          <w:rFonts w:ascii="Tahoma" w:hAnsi="Tahoma" w:cs="Tahoma"/>
          <w:lang w:val="x-none"/>
        </w:rPr>
        <w:t xml:space="preserve"> upravičen obračunati </w:t>
      </w:r>
      <w:r w:rsidRPr="00C62BC0">
        <w:rPr>
          <w:rFonts w:ascii="Tahoma" w:hAnsi="Tahoma" w:cs="Tahoma"/>
        </w:rPr>
        <w:t xml:space="preserve">izvajalcu </w:t>
      </w:r>
      <w:r w:rsidR="00C26DF0">
        <w:rPr>
          <w:rFonts w:ascii="Tahoma" w:hAnsi="Tahoma" w:cs="Tahoma"/>
        </w:rPr>
        <w:t xml:space="preserve">pogodbeno </w:t>
      </w:r>
      <w:r w:rsidRPr="00C62BC0">
        <w:rPr>
          <w:rFonts w:ascii="Tahoma" w:hAnsi="Tahoma" w:cs="Tahoma"/>
          <w:lang w:val="x-none"/>
        </w:rPr>
        <w:t xml:space="preserve">kazen v višini </w:t>
      </w:r>
      <w:r w:rsidRPr="00C62BC0">
        <w:rPr>
          <w:rFonts w:ascii="Tahoma" w:hAnsi="Tahoma" w:cs="Tahoma"/>
        </w:rPr>
        <w:t>100,00 EUR (sto eurov) za vsak koledarski dan zamude brez DDV</w:t>
      </w:r>
      <w:r w:rsidRPr="00C62BC0">
        <w:rPr>
          <w:rFonts w:ascii="Tahoma" w:hAnsi="Tahoma" w:cs="Tahoma"/>
          <w:lang w:val="x-none"/>
        </w:rPr>
        <w:t>, vendar ne več kot</w:t>
      </w:r>
      <w:r w:rsidRPr="00C62BC0">
        <w:rPr>
          <w:rFonts w:ascii="Tahoma" w:hAnsi="Tahoma" w:cs="Tahoma"/>
        </w:rPr>
        <w:t xml:space="preserve"> 1</w:t>
      </w:r>
      <w:r w:rsidR="00971C58">
        <w:rPr>
          <w:rFonts w:ascii="Tahoma" w:hAnsi="Tahoma" w:cs="Tahoma"/>
        </w:rPr>
        <w:t> </w:t>
      </w:r>
      <w:r w:rsidRPr="00C62BC0">
        <w:rPr>
          <w:rFonts w:ascii="Tahoma" w:hAnsi="Tahoma" w:cs="Tahoma"/>
          <w:lang w:val="x-none"/>
        </w:rPr>
        <w:t>%</w:t>
      </w:r>
      <w:r w:rsidRPr="00C62BC0">
        <w:rPr>
          <w:rFonts w:ascii="Tahoma" w:hAnsi="Tahoma" w:cs="Tahoma"/>
        </w:rPr>
        <w:t xml:space="preserve"> (en odstotek) ocenjene </w:t>
      </w:r>
      <w:r w:rsidRPr="00C62BC0">
        <w:rPr>
          <w:rFonts w:ascii="Tahoma" w:hAnsi="Tahoma" w:cs="Tahoma"/>
          <w:lang w:val="x-none"/>
        </w:rPr>
        <w:t>vrednosti</w:t>
      </w:r>
      <w:r w:rsidRPr="00C62BC0">
        <w:rPr>
          <w:rFonts w:ascii="Tahoma" w:hAnsi="Tahoma" w:cs="Tahoma"/>
        </w:rPr>
        <w:t xml:space="preserve"> okvirnega sporazuma brez DDV, </w:t>
      </w:r>
      <w:r w:rsidRPr="00C62BC0">
        <w:rPr>
          <w:rFonts w:ascii="Tahoma" w:hAnsi="Tahoma" w:cs="Tahoma"/>
          <w:lang w:val="x-none"/>
        </w:rPr>
        <w:t xml:space="preserve">navedene v </w:t>
      </w:r>
      <w:r w:rsidRPr="00C62BC0">
        <w:rPr>
          <w:rFonts w:ascii="Tahoma" w:hAnsi="Tahoma" w:cs="Tahoma"/>
        </w:rPr>
        <w:t>3</w:t>
      </w:r>
      <w:r w:rsidRPr="00C62BC0">
        <w:rPr>
          <w:rFonts w:ascii="Tahoma" w:hAnsi="Tahoma" w:cs="Tahoma"/>
          <w:lang w:val="x-none"/>
        </w:rPr>
        <w:t>. členu te</w:t>
      </w:r>
      <w:r w:rsidRPr="00C62BC0">
        <w:rPr>
          <w:rFonts w:ascii="Tahoma" w:hAnsi="Tahoma" w:cs="Tahoma"/>
        </w:rPr>
        <w:t>ga</w:t>
      </w:r>
      <w:r w:rsidRPr="00C62BC0">
        <w:rPr>
          <w:rFonts w:ascii="Tahoma" w:hAnsi="Tahoma" w:cs="Tahoma"/>
          <w:lang w:val="x-none"/>
        </w:rPr>
        <w:t xml:space="preserve"> </w:t>
      </w:r>
      <w:r w:rsidRPr="00C62BC0">
        <w:rPr>
          <w:rFonts w:ascii="Tahoma" w:hAnsi="Tahoma" w:cs="Tahoma"/>
        </w:rPr>
        <w:t>okvirnega sporazuma</w:t>
      </w:r>
      <w:r w:rsidRPr="00C62BC0">
        <w:rPr>
          <w:rFonts w:ascii="Tahoma" w:hAnsi="Tahoma" w:cs="Tahoma"/>
          <w:lang w:val="x-none"/>
        </w:rPr>
        <w:t xml:space="preserve">. </w:t>
      </w:r>
    </w:p>
    <w:p w14:paraId="1CA3E2F3" w14:textId="77777777" w:rsidR="00C62BC0" w:rsidRPr="00C62BC0" w:rsidRDefault="00C62BC0" w:rsidP="00C62BC0">
      <w:pPr>
        <w:keepNext/>
        <w:keepLines/>
        <w:jc w:val="both"/>
        <w:rPr>
          <w:rFonts w:ascii="Tahoma" w:hAnsi="Tahoma" w:cs="Tahoma"/>
        </w:rPr>
      </w:pPr>
    </w:p>
    <w:p w14:paraId="564635F4" w14:textId="184E288F" w:rsidR="00C62BC0" w:rsidRDefault="00C62BC0" w:rsidP="00C62BC0">
      <w:pPr>
        <w:keepNext/>
        <w:keepLines/>
        <w:jc w:val="both"/>
        <w:rPr>
          <w:rFonts w:ascii="Tahoma" w:hAnsi="Tahoma" w:cs="Tahoma"/>
        </w:rPr>
      </w:pPr>
      <w:r w:rsidRPr="00C62BC0">
        <w:rPr>
          <w:rFonts w:ascii="Tahoma" w:hAnsi="Tahoma" w:cs="Tahoma"/>
        </w:rPr>
        <w:t xml:space="preserve">V kolikor </w:t>
      </w:r>
      <w:r w:rsidR="00C26DF0">
        <w:rPr>
          <w:rFonts w:ascii="Tahoma" w:hAnsi="Tahoma" w:cs="Tahoma"/>
        </w:rPr>
        <w:t xml:space="preserve">pogodbena </w:t>
      </w:r>
      <w:r w:rsidRPr="00C62BC0">
        <w:rPr>
          <w:rFonts w:ascii="Tahoma" w:hAnsi="Tahoma" w:cs="Tahoma"/>
        </w:rPr>
        <w:t xml:space="preserve">kazen </w:t>
      </w:r>
      <w:r w:rsidR="001E2294">
        <w:rPr>
          <w:rFonts w:ascii="Tahoma" w:hAnsi="Tahoma" w:cs="Tahoma"/>
        </w:rPr>
        <w:t>do</w:t>
      </w:r>
      <w:r w:rsidR="001E2294" w:rsidRPr="00C62BC0">
        <w:rPr>
          <w:rFonts w:ascii="Tahoma" w:hAnsi="Tahoma" w:cs="Tahoma"/>
        </w:rPr>
        <w:t xml:space="preserve">seže </w:t>
      </w:r>
      <w:r w:rsidRPr="00C62BC0">
        <w:rPr>
          <w:rFonts w:ascii="Tahoma" w:hAnsi="Tahoma" w:cs="Tahoma"/>
        </w:rPr>
        <w:t>višino 1</w:t>
      </w:r>
      <w:r w:rsidR="00B33DD0">
        <w:rPr>
          <w:rFonts w:ascii="Tahoma" w:hAnsi="Tahoma" w:cs="Tahoma"/>
        </w:rPr>
        <w:t> </w:t>
      </w:r>
      <w:r w:rsidRPr="00C62BC0">
        <w:rPr>
          <w:rFonts w:ascii="Tahoma" w:hAnsi="Tahoma" w:cs="Tahoma"/>
          <w:lang w:val="x-none"/>
        </w:rPr>
        <w:t>%</w:t>
      </w:r>
      <w:r w:rsidRPr="00C62BC0">
        <w:rPr>
          <w:rFonts w:ascii="Tahoma" w:hAnsi="Tahoma" w:cs="Tahoma"/>
        </w:rPr>
        <w:t xml:space="preserve"> (enega odstotka) ocenjene </w:t>
      </w:r>
      <w:r w:rsidRPr="00C62BC0">
        <w:rPr>
          <w:rFonts w:ascii="Tahoma" w:hAnsi="Tahoma" w:cs="Tahoma"/>
          <w:lang w:val="x-none"/>
        </w:rPr>
        <w:t>vrednosti</w:t>
      </w:r>
      <w:r w:rsidRPr="00C62BC0">
        <w:rPr>
          <w:rFonts w:ascii="Tahoma" w:hAnsi="Tahoma" w:cs="Tahoma"/>
        </w:rPr>
        <w:t xml:space="preserve"> okvirnega sporazuma brez DDV,</w:t>
      </w:r>
      <w:r w:rsidRPr="00C62BC0">
        <w:rPr>
          <w:rFonts w:ascii="Tahoma" w:hAnsi="Tahoma" w:cs="Tahoma"/>
          <w:lang w:val="x-none"/>
        </w:rPr>
        <w:t xml:space="preserve"> navedene v </w:t>
      </w:r>
      <w:r w:rsidRPr="00C62BC0">
        <w:rPr>
          <w:rFonts w:ascii="Tahoma" w:hAnsi="Tahoma" w:cs="Tahoma"/>
        </w:rPr>
        <w:t>3</w:t>
      </w:r>
      <w:r w:rsidRPr="00C62BC0">
        <w:rPr>
          <w:rFonts w:ascii="Tahoma" w:hAnsi="Tahoma" w:cs="Tahoma"/>
          <w:lang w:val="x-none"/>
        </w:rPr>
        <w:t>. členu te</w:t>
      </w:r>
      <w:r w:rsidRPr="00C62BC0">
        <w:rPr>
          <w:rFonts w:ascii="Tahoma" w:hAnsi="Tahoma" w:cs="Tahoma"/>
        </w:rPr>
        <w:t>ga</w:t>
      </w:r>
      <w:r w:rsidRPr="00C62BC0">
        <w:rPr>
          <w:rFonts w:ascii="Tahoma" w:hAnsi="Tahoma" w:cs="Tahoma"/>
          <w:lang w:val="x-none"/>
        </w:rPr>
        <w:t xml:space="preserve"> </w:t>
      </w:r>
      <w:r w:rsidRPr="00C62BC0">
        <w:rPr>
          <w:rFonts w:ascii="Tahoma" w:hAnsi="Tahoma" w:cs="Tahoma"/>
        </w:rPr>
        <w:t>okvirnega sporazuma, lahko naročnik unovči finančno zavarovanje dobre izvedbe obveznosti iz okvirnega sporazuma in odstopi od okvirnega sporazuma, brez kakršnekoli obveznosti do izvajalca.</w:t>
      </w:r>
    </w:p>
    <w:p w14:paraId="51621663" w14:textId="3B01B5D2" w:rsidR="009F71AB" w:rsidRDefault="009F71AB" w:rsidP="00C62BC0">
      <w:pPr>
        <w:keepNext/>
        <w:keepLines/>
        <w:jc w:val="both"/>
        <w:rPr>
          <w:rFonts w:ascii="Tahoma" w:hAnsi="Tahoma" w:cs="Tahoma"/>
        </w:rPr>
      </w:pPr>
    </w:p>
    <w:p w14:paraId="4BA91BAB" w14:textId="015C02B5" w:rsidR="009F71AB" w:rsidRPr="00C62BC0" w:rsidRDefault="009F71AB" w:rsidP="00C62BC0">
      <w:pPr>
        <w:keepNext/>
        <w:keepLines/>
        <w:jc w:val="both"/>
        <w:rPr>
          <w:rFonts w:ascii="Tahoma" w:hAnsi="Tahoma" w:cs="Tahoma"/>
        </w:rPr>
      </w:pPr>
      <w:r w:rsidRPr="009F71AB">
        <w:rPr>
          <w:rFonts w:ascii="Tahoma" w:hAnsi="Tahoma" w:cs="Tahoma"/>
        </w:rPr>
        <w:t>Naročnik ne more zahtevati pogodbene kazni zaradi zamude, če je sprejel izpolnitev obveznosti, pa ni nemudoma sporočil izvajalcu, da si pridržuje pravico do pogodbene kazni (peti odstavek 251. člena Obligacijskega zakonika). V primeru, da bo naročnik sprejel izpolnitev obveznosti in zahteval pogodbeno kazen, bo o tem nemudoma obvestil izvajalca.</w:t>
      </w:r>
      <w:r w:rsidR="00033272">
        <w:rPr>
          <w:rFonts w:ascii="Tahoma" w:hAnsi="Tahoma" w:cs="Tahoma"/>
        </w:rPr>
        <w:t xml:space="preserve"> </w:t>
      </w:r>
    </w:p>
    <w:p w14:paraId="5E90BBE3" w14:textId="77777777" w:rsidR="00C62BC0" w:rsidRPr="00C62BC0" w:rsidRDefault="00C62BC0" w:rsidP="00C62BC0">
      <w:pPr>
        <w:keepNext/>
        <w:keepLines/>
        <w:rPr>
          <w:rFonts w:ascii="Tahoma" w:hAnsi="Tahoma" w:cs="Tahoma"/>
        </w:rPr>
      </w:pPr>
    </w:p>
    <w:p w14:paraId="7184E308" w14:textId="77777777" w:rsidR="00C62BC0" w:rsidRPr="00C62BC0" w:rsidRDefault="00C62BC0" w:rsidP="00C62BC0">
      <w:pPr>
        <w:keepNext/>
        <w:keepLines/>
        <w:numPr>
          <w:ilvl w:val="1"/>
          <w:numId w:val="4"/>
        </w:numPr>
        <w:ind w:left="426" w:hanging="426"/>
        <w:jc w:val="center"/>
        <w:rPr>
          <w:rFonts w:ascii="Tahoma" w:hAnsi="Tahoma" w:cs="Tahoma"/>
        </w:rPr>
      </w:pPr>
      <w:r w:rsidRPr="00C62BC0">
        <w:rPr>
          <w:rFonts w:ascii="Tahoma" w:hAnsi="Tahoma" w:cs="Tahoma"/>
        </w:rPr>
        <w:t>člen</w:t>
      </w:r>
    </w:p>
    <w:p w14:paraId="12069582" w14:textId="77777777" w:rsidR="00C62BC0" w:rsidRPr="00C62BC0" w:rsidRDefault="00C62BC0" w:rsidP="00C62BC0">
      <w:pPr>
        <w:keepNext/>
        <w:keepLines/>
        <w:ind w:left="360"/>
        <w:jc w:val="center"/>
        <w:rPr>
          <w:rFonts w:ascii="Tahoma" w:hAnsi="Tahoma" w:cs="Tahoma"/>
        </w:rPr>
      </w:pPr>
    </w:p>
    <w:p w14:paraId="21A24969" w14:textId="288AE98E" w:rsidR="00C62BC0" w:rsidRDefault="00C62BC0" w:rsidP="00C62BC0">
      <w:pPr>
        <w:keepNext/>
        <w:keepLines/>
        <w:tabs>
          <w:tab w:val="left" w:pos="567"/>
          <w:tab w:val="left" w:pos="1418"/>
          <w:tab w:val="left" w:pos="1702"/>
        </w:tabs>
        <w:jc w:val="both"/>
        <w:rPr>
          <w:rFonts w:ascii="Tahoma" w:hAnsi="Tahoma" w:cs="Tahoma"/>
        </w:rPr>
      </w:pPr>
      <w:r w:rsidRPr="00C62BC0">
        <w:rPr>
          <w:rFonts w:ascii="Tahoma" w:hAnsi="Tahoma" w:cs="Tahoma"/>
        </w:rPr>
        <w:t xml:space="preserve">Za uveljavljanje </w:t>
      </w:r>
      <w:r w:rsidR="00F23C43">
        <w:rPr>
          <w:rFonts w:ascii="Tahoma" w:hAnsi="Tahoma" w:cs="Tahoma"/>
        </w:rPr>
        <w:t>pogodbene</w:t>
      </w:r>
      <w:r w:rsidR="00F23C43" w:rsidRPr="00C62BC0">
        <w:rPr>
          <w:rFonts w:ascii="Tahoma" w:hAnsi="Tahoma" w:cs="Tahoma"/>
        </w:rPr>
        <w:t xml:space="preserve"> </w:t>
      </w:r>
      <w:r w:rsidRPr="00C62BC0">
        <w:rPr>
          <w:rFonts w:ascii="Tahoma" w:hAnsi="Tahoma" w:cs="Tahoma"/>
        </w:rPr>
        <w:t>kazni bo naročnik izvajalcu izstavil račun s plačilnim rokom osem (8) koledarskih dni od dneva izstavitve računa. V primeru zamude pri plačilu računa, je izvajalec dolžan naročniku plačati zakonske zamudne obresti.</w:t>
      </w:r>
    </w:p>
    <w:p w14:paraId="5EBCF6A4" w14:textId="124ED755" w:rsidR="009C7B5D" w:rsidRDefault="009C7B5D" w:rsidP="00C62BC0">
      <w:pPr>
        <w:keepNext/>
        <w:keepLines/>
        <w:tabs>
          <w:tab w:val="left" w:pos="567"/>
          <w:tab w:val="left" w:pos="1418"/>
          <w:tab w:val="left" w:pos="1702"/>
        </w:tabs>
        <w:jc w:val="both"/>
        <w:rPr>
          <w:rFonts w:ascii="Tahoma" w:hAnsi="Tahoma" w:cs="Tahoma"/>
        </w:rPr>
      </w:pPr>
    </w:p>
    <w:p w14:paraId="75A7A4FA" w14:textId="5180257C" w:rsidR="009C7B5D" w:rsidRPr="00C62BC0" w:rsidRDefault="009C7B5D" w:rsidP="00C62BC0">
      <w:pPr>
        <w:keepNext/>
        <w:keepLines/>
        <w:tabs>
          <w:tab w:val="left" w:pos="567"/>
          <w:tab w:val="left" w:pos="1418"/>
          <w:tab w:val="left" w:pos="1702"/>
        </w:tabs>
        <w:jc w:val="both"/>
        <w:rPr>
          <w:rFonts w:ascii="Tahoma" w:hAnsi="Tahoma" w:cs="Tahoma"/>
        </w:rPr>
      </w:pPr>
      <w:r w:rsidRPr="009C7B5D">
        <w:rPr>
          <w:rFonts w:ascii="Tahoma" w:hAnsi="Tahoma" w:cs="Tahoma"/>
        </w:rPr>
        <w:t>Naročnik in izvajalec sta sporazumna, da za pogodbeno kazen lahko izvedeta pobot medsebojnih terjatev in obveznosti.</w:t>
      </w:r>
    </w:p>
    <w:p w14:paraId="69E708EC" w14:textId="77777777" w:rsidR="00C62BC0" w:rsidRPr="00C62BC0" w:rsidRDefault="00C62BC0" w:rsidP="00C62BC0">
      <w:pPr>
        <w:keepNext/>
        <w:keepLines/>
        <w:tabs>
          <w:tab w:val="left" w:pos="567"/>
          <w:tab w:val="left" w:pos="1418"/>
          <w:tab w:val="left" w:pos="1702"/>
        </w:tabs>
        <w:jc w:val="both"/>
        <w:rPr>
          <w:rFonts w:ascii="Tahoma" w:hAnsi="Tahoma" w:cs="Tahoma"/>
        </w:rPr>
      </w:pPr>
    </w:p>
    <w:p w14:paraId="5F4E4662" w14:textId="13AA5237" w:rsidR="00C62BC0" w:rsidRPr="00C62BC0" w:rsidRDefault="00C62BC0" w:rsidP="00C62BC0">
      <w:pPr>
        <w:keepNext/>
        <w:keepLines/>
        <w:tabs>
          <w:tab w:val="left" w:pos="567"/>
          <w:tab w:val="left" w:pos="1418"/>
          <w:tab w:val="left" w:pos="1702"/>
        </w:tabs>
        <w:jc w:val="both"/>
        <w:rPr>
          <w:rFonts w:ascii="Tahoma" w:hAnsi="Tahoma" w:cs="Tahoma"/>
        </w:rPr>
      </w:pPr>
      <w:r w:rsidRPr="00C62BC0">
        <w:rPr>
          <w:rFonts w:ascii="Tahoma" w:hAnsi="Tahoma" w:cs="Tahoma"/>
        </w:rPr>
        <w:t xml:space="preserve">Naročnik in izvajalec soglašata, da pravica zaračunati </w:t>
      </w:r>
      <w:r w:rsidR="00C26DF0">
        <w:rPr>
          <w:rFonts w:ascii="Tahoma" w:hAnsi="Tahoma" w:cs="Tahoma"/>
        </w:rPr>
        <w:t xml:space="preserve">pogodbeno </w:t>
      </w:r>
      <w:r w:rsidRPr="00C62BC0">
        <w:rPr>
          <w:rFonts w:ascii="Tahoma" w:hAnsi="Tahoma" w:cs="Tahoma"/>
        </w:rPr>
        <w:t>kazen ni pogojena z nastankom škode pri naročniku. Za povračilo tako nastale škode bo naročnik unovčil finančno zavarovanje dobre izvedbe obveznosti iz okvirnega sporazuma oziroma bo škodo uveljavljal tudi po splošnih načelih odškodninske odgovornosti, neodvisno od uveljavljanja kazni po okvirnem sporazumu.</w:t>
      </w:r>
    </w:p>
    <w:p w14:paraId="58EF1915" w14:textId="44A00E0C" w:rsidR="00C62BC0" w:rsidRDefault="00C62BC0" w:rsidP="00C62BC0">
      <w:pPr>
        <w:keepNext/>
        <w:keepLines/>
        <w:tabs>
          <w:tab w:val="left" w:pos="567"/>
          <w:tab w:val="left" w:pos="1418"/>
          <w:tab w:val="left" w:pos="1702"/>
        </w:tabs>
        <w:jc w:val="both"/>
        <w:rPr>
          <w:rFonts w:ascii="Tahoma" w:hAnsi="Tahoma" w:cs="Tahoma"/>
        </w:rPr>
      </w:pPr>
    </w:p>
    <w:p w14:paraId="4B47B0D7" w14:textId="185817D4" w:rsidR="00584002" w:rsidRDefault="00584002" w:rsidP="00C62BC0">
      <w:pPr>
        <w:keepNext/>
        <w:keepLines/>
        <w:tabs>
          <w:tab w:val="left" w:pos="567"/>
          <w:tab w:val="left" w:pos="1418"/>
          <w:tab w:val="left" w:pos="1702"/>
        </w:tabs>
        <w:jc w:val="both"/>
        <w:rPr>
          <w:rFonts w:ascii="Tahoma" w:hAnsi="Tahoma" w:cs="Tahoma"/>
        </w:rPr>
      </w:pPr>
    </w:p>
    <w:p w14:paraId="0696CCD4" w14:textId="77777777" w:rsidR="00584002" w:rsidRPr="00C62BC0" w:rsidRDefault="00584002" w:rsidP="00C62BC0">
      <w:pPr>
        <w:keepNext/>
        <w:keepLines/>
        <w:tabs>
          <w:tab w:val="left" w:pos="567"/>
          <w:tab w:val="left" w:pos="1418"/>
          <w:tab w:val="left" w:pos="1702"/>
        </w:tabs>
        <w:jc w:val="both"/>
        <w:rPr>
          <w:rFonts w:ascii="Tahoma" w:hAnsi="Tahoma" w:cs="Tahoma"/>
        </w:rPr>
      </w:pPr>
    </w:p>
    <w:p w14:paraId="67A221A7" w14:textId="77777777" w:rsidR="00C62BC0" w:rsidRPr="00C62BC0" w:rsidRDefault="00C62BC0" w:rsidP="00C62BC0">
      <w:pPr>
        <w:keepNext/>
        <w:keepLines/>
        <w:numPr>
          <w:ilvl w:val="1"/>
          <w:numId w:val="4"/>
        </w:numPr>
        <w:ind w:left="426" w:hanging="426"/>
        <w:jc w:val="center"/>
        <w:rPr>
          <w:rFonts w:ascii="Tahoma" w:hAnsi="Tahoma" w:cs="Tahoma"/>
        </w:rPr>
      </w:pPr>
      <w:r w:rsidRPr="00C62BC0">
        <w:rPr>
          <w:rFonts w:ascii="Tahoma" w:hAnsi="Tahoma" w:cs="Tahoma"/>
        </w:rPr>
        <w:lastRenderedPageBreak/>
        <w:t>člen</w:t>
      </w:r>
    </w:p>
    <w:p w14:paraId="51F1FA81" w14:textId="77777777" w:rsidR="00C62BC0" w:rsidRPr="00C62BC0" w:rsidRDefault="00C62BC0" w:rsidP="00C62BC0">
      <w:pPr>
        <w:keepNext/>
        <w:keepLines/>
        <w:tabs>
          <w:tab w:val="left" w:pos="567"/>
          <w:tab w:val="left" w:pos="1702"/>
        </w:tabs>
        <w:jc w:val="both"/>
        <w:rPr>
          <w:rFonts w:ascii="Tahoma" w:hAnsi="Tahoma" w:cs="Tahoma"/>
          <w:b/>
        </w:rPr>
      </w:pPr>
    </w:p>
    <w:p w14:paraId="4B2403D9" w14:textId="051B033D" w:rsidR="00C62BC0" w:rsidRDefault="00C62BC0" w:rsidP="00C62BC0">
      <w:pPr>
        <w:keepNext/>
        <w:keepLines/>
        <w:jc w:val="both"/>
        <w:rPr>
          <w:rFonts w:ascii="Tahoma" w:hAnsi="Tahoma" w:cs="Tahoma"/>
        </w:rPr>
      </w:pPr>
      <w:r w:rsidRPr="00C62BC0">
        <w:rPr>
          <w:rFonts w:ascii="Tahoma" w:hAnsi="Tahoma" w:cs="Tahoma"/>
        </w:rPr>
        <w:t>Če zaradi zamude izvedbe del/dobav nastaja naročniku dodatna škoda, je naročnik upravičen do povrnitve nastale škode s strani izvajalca, po splošnih načelih odškodninske odgovornosti.</w:t>
      </w:r>
    </w:p>
    <w:p w14:paraId="3FB485A2" w14:textId="77777777" w:rsidR="00C62BC0" w:rsidRPr="00C62BC0" w:rsidRDefault="00C62BC0" w:rsidP="00C62BC0">
      <w:pPr>
        <w:keepNext/>
        <w:keepLines/>
        <w:tabs>
          <w:tab w:val="left" w:pos="567"/>
          <w:tab w:val="left" w:pos="1702"/>
        </w:tabs>
        <w:jc w:val="both"/>
        <w:rPr>
          <w:rFonts w:ascii="Tahoma" w:hAnsi="Tahoma" w:cs="Tahoma"/>
          <w:b/>
        </w:rPr>
      </w:pPr>
    </w:p>
    <w:p w14:paraId="0B775D9D" w14:textId="77777777" w:rsidR="00C62BC0" w:rsidRPr="00C62BC0" w:rsidRDefault="00C62BC0" w:rsidP="00C62BC0">
      <w:pPr>
        <w:keepNext/>
        <w:keepLines/>
        <w:numPr>
          <w:ilvl w:val="0"/>
          <w:numId w:val="6"/>
        </w:numPr>
        <w:tabs>
          <w:tab w:val="left" w:pos="851"/>
          <w:tab w:val="left" w:pos="1702"/>
        </w:tabs>
        <w:ind w:hanging="1440"/>
        <w:jc w:val="both"/>
        <w:rPr>
          <w:rFonts w:ascii="Tahoma" w:hAnsi="Tahoma" w:cs="Tahoma"/>
          <w:b/>
        </w:rPr>
      </w:pPr>
      <w:r w:rsidRPr="00C62BC0">
        <w:rPr>
          <w:rFonts w:ascii="Tahoma" w:hAnsi="Tahoma" w:cs="Tahoma"/>
          <w:b/>
        </w:rPr>
        <w:t xml:space="preserve">PREDSTAVNIKA STRANK </w:t>
      </w:r>
      <w:r w:rsidRPr="00C62BC0">
        <w:rPr>
          <w:rFonts w:ascii="Tahoma" w:hAnsi="Tahoma" w:cs="Tahoma"/>
          <w:b/>
          <w:color w:val="000000"/>
        </w:rPr>
        <w:t xml:space="preserve">(SKRBNIKA) </w:t>
      </w:r>
      <w:r w:rsidRPr="00C62BC0">
        <w:rPr>
          <w:rFonts w:ascii="Tahoma" w:hAnsi="Tahoma" w:cs="Tahoma"/>
          <w:b/>
        </w:rPr>
        <w:t>OKVIRNEGA SPORAZUMA</w:t>
      </w:r>
    </w:p>
    <w:p w14:paraId="7D4F07A1" w14:textId="77777777" w:rsidR="00C62BC0" w:rsidRPr="00C62BC0" w:rsidRDefault="00C62BC0" w:rsidP="00C62BC0">
      <w:pPr>
        <w:keepNext/>
        <w:keepLines/>
        <w:tabs>
          <w:tab w:val="left" w:pos="567"/>
          <w:tab w:val="left" w:pos="1702"/>
        </w:tabs>
        <w:jc w:val="both"/>
        <w:rPr>
          <w:rFonts w:ascii="Tahoma" w:hAnsi="Tahoma" w:cs="Tahoma"/>
          <w:b/>
        </w:rPr>
      </w:pPr>
    </w:p>
    <w:p w14:paraId="5BE4A326" w14:textId="77777777" w:rsidR="00C62BC0" w:rsidRPr="00C62BC0" w:rsidRDefault="00C62BC0" w:rsidP="00C62BC0">
      <w:pPr>
        <w:keepNext/>
        <w:keepLines/>
        <w:numPr>
          <w:ilvl w:val="1"/>
          <w:numId w:val="4"/>
        </w:numPr>
        <w:ind w:left="426" w:hanging="426"/>
        <w:jc w:val="center"/>
        <w:rPr>
          <w:rFonts w:ascii="Tahoma" w:hAnsi="Tahoma" w:cs="Tahoma"/>
        </w:rPr>
      </w:pPr>
      <w:r w:rsidRPr="00C62BC0">
        <w:rPr>
          <w:rFonts w:ascii="Tahoma" w:hAnsi="Tahoma" w:cs="Tahoma"/>
        </w:rPr>
        <w:t>člen</w:t>
      </w:r>
    </w:p>
    <w:p w14:paraId="6D53C5CA" w14:textId="77777777" w:rsidR="00C62BC0" w:rsidRPr="00C62BC0" w:rsidRDefault="00C62BC0" w:rsidP="00C62BC0">
      <w:pPr>
        <w:keepNext/>
        <w:keepLines/>
        <w:tabs>
          <w:tab w:val="left" w:pos="567"/>
          <w:tab w:val="left" w:pos="1702"/>
        </w:tabs>
        <w:jc w:val="both"/>
        <w:rPr>
          <w:rFonts w:ascii="Tahoma" w:hAnsi="Tahoma" w:cs="Tahoma"/>
          <w:b/>
        </w:rPr>
      </w:pPr>
    </w:p>
    <w:p w14:paraId="41D7C02F" w14:textId="77777777" w:rsidR="00C62BC0" w:rsidRPr="00C62BC0" w:rsidRDefault="00C62BC0" w:rsidP="00C62BC0">
      <w:pPr>
        <w:keepNext/>
        <w:keepLines/>
        <w:jc w:val="both"/>
        <w:rPr>
          <w:rFonts w:ascii="Tahoma" w:hAnsi="Tahoma" w:cs="Tahoma"/>
        </w:rPr>
      </w:pPr>
      <w:r w:rsidRPr="00C62BC0">
        <w:rPr>
          <w:rFonts w:ascii="Tahoma" w:hAnsi="Tahoma" w:cs="Tahoma"/>
        </w:rPr>
        <w:t>Predstavnik in skrbnik okvirnega sporazuma naročnika, ki bo urejal vsa vprašanja, ki bodo nastala v zvezi z izvajanjem tega okvirnega sporazuma, je ……………………………, telefon: ……………………, e-pošta: ……………………………….</w:t>
      </w:r>
    </w:p>
    <w:p w14:paraId="0CF490D6" w14:textId="77777777" w:rsidR="00C62BC0" w:rsidRPr="00C62BC0" w:rsidRDefault="00C62BC0" w:rsidP="00C62BC0">
      <w:pPr>
        <w:keepNext/>
        <w:keepLines/>
        <w:jc w:val="both"/>
        <w:rPr>
          <w:rFonts w:ascii="Tahoma" w:hAnsi="Tahoma" w:cs="Tahoma"/>
        </w:rPr>
      </w:pPr>
    </w:p>
    <w:p w14:paraId="1D651957" w14:textId="77777777" w:rsidR="00C62BC0" w:rsidRPr="00C62BC0" w:rsidRDefault="00C62BC0" w:rsidP="00C62BC0">
      <w:pPr>
        <w:keepNext/>
        <w:keepLines/>
        <w:jc w:val="both"/>
        <w:rPr>
          <w:rFonts w:ascii="Tahoma" w:hAnsi="Tahoma" w:cs="Tahoma"/>
        </w:rPr>
      </w:pPr>
      <w:r w:rsidRPr="00C62BC0">
        <w:rPr>
          <w:rFonts w:ascii="Tahoma" w:hAnsi="Tahoma" w:cs="Tahoma"/>
        </w:rPr>
        <w:t>Predstavnik in skrbnik okvirnega sporazuma izvajalca, ki bo urejal vsa vprašanja, ki bodo nastala v zvezi z izvajanjem tega okvirnega sporazuma, je …………………………….., telefon: ……………………, e-pošta: …………………….</w:t>
      </w:r>
    </w:p>
    <w:p w14:paraId="4A89EFE7" w14:textId="77777777" w:rsidR="00C62BC0" w:rsidRPr="00C62BC0" w:rsidRDefault="00C62BC0" w:rsidP="00C62BC0">
      <w:pPr>
        <w:keepNext/>
        <w:keepLines/>
        <w:jc w:val="both"/>
        <w:rPr>
          <w:rFonts w:ascii="Tahoma" w:hAnsi="Tahoma" w:cs="Tahoma"/>
        </w:rPr>
      </w:pPr>
    </w:p>
    <w:p w14:paraId="28C54DD5" w14:textId="77777777" w:rsidR="00C62BC0" w:rsidRPr="00C62BC0" w:rsidRDefault="00C62BC0" w:rsidP="00C62BC0">
      <w:pPr>
        <w:keepNext/>
        <w:keepLines/>
        <w:jc w:val="both"/>
        <w:rPr>
          <w:rFonts w:ascii="Tahoma" w:hAnsi="Tahoma" w:cs="Tahoma"/>
        </w:rPr>
      </w:pPr>
      <w:r w:rsidRPr="00C62BC0">
        <w:rPr>
          <w:rFonts w:ascii="Tahoma" w:hAnsi="Tahoma" w:cs="Tahoma"/>
        </w:rPr>
        <w:t xml:space="preserve">Predstavnika strank okvirnega sporazuma (skrbnika okvirnega sporazuma) imata pravico in dolžnost urejati medsebojna razmerja ter sprejemati ukrepe in odločitve v skladu z vsebinskimi določili tega okvirnega sporazuma. </w:t>
      </w:r>
    </w:p>
    <w:p w14:paraId="24F70DAB" w14:textId="77777777" w:rsidR="0088737D" w:rsidRDefault="0088737D" w:rsidP="00C62BC0">
      <w:pPr>
        <w:keepNext/>
        <w:keepLines/>
        <w:jc w:val="both"/>
        <w:rPr>
          <w:rFonts w:ascii="Tahoma" w:hAnsi="Tahoma" w:cs="Tahoma"/>
        </w:rPr>
      </w:pPr>
    </w:p>
    <w:p w14:paraId="3AF26EB6" w14:textId="742EBC28" w:rsidR="00C62BC0" w:rsidRPr="00C62BC0" w:rsidRDefault="00C62BC0" w:rsidP="00C62BC0">
      <w:pPr>
        <w:keepNext/>
        <w:keepLines/>
        <w:jc w:val="both"/>
        <w:rPr>
          <w:rFonts w:ascii="Tahoma" w:hAnsi="Tahoma" w:cs="Tahoma"/>
        </w:rPr>
      </w:pPr>
      <w:r w:rsidRPr="00C62BC0">
        <w:rPr>
          <w:rFonts w:ascii="Tahoma" w:hAnsi="Tahoma" w:cs="Tahoma"/>
        </w:rPr>
        <w:t>Spremembo predstavnikov/skrbnikov morata stranki okvirnega sporazuma sporočiti druga drugi v pisni obliki (preko e-pošte) najkasneje v petih (5) koledarskih dneh po nastopu spremembe. Ne glede na prvi odstavek 2</w:t>
      </w:r>
      <w:r w:rsidR="00C446D2">
        <w:rPr>
          <w:rFonts w:ascii="Tahoma" w:hAnsi="Tahoma" w:cs="Tahoma"/>
        </w:rPr>
        <w:t>8</w:t>
      </w:r>
      <w:r w:rsidRPr="00C62BC0">
        <w:rPr>
          <w:rFonts w:ascii="Tahoma" w:hAnsi="Tahoma" w:cs="Tahoma"/>
        </w:rPr>
        <w:t>. člena tega okvirnega sporazuma sprememba predstavnikov/skrbnikov okvirnega sporazuma velja, če stranki okvirnega sporazuma o spremembi predstavnikov/skrbnikov okvirnega sporazuma obvestita druga drugo na elektronske naslove, navedene v tem členu okvirnega sporazuma.</w:t>
      </w:r>
    </w:p>
    <w:p w14:paraId="018E19B5" w14:textId="77777777" w:rsidR="00C62BC0" w:rsidRPr="00C62BC0" w:rsidRDefault="00C62BC0" w:rsidP="00C62BC0">
      <w:pPr>
        <w:keepNext/>
        <w:keepLines/>
        <w:tabs>
          <w:tab w:val="left" w:pos="567"/>
          <w:tab w:val="left" w:pos="1418"/>
          <w:tab w:val="left" w:pos="1702"/>
        </w:tabs>
        <w:jc w:val="both"/>
        <w:rPr>
          <w:rFonts w:ascii="Tahoma" w:hAnsi="Tahoma" w:cs="Tahoma"/>
          <w:bCs/>
        </w:rPr>
      </w:pPr>
    </w:p>
    <w:p w14:paraId="437CE336" w14:textId="77777777" w:rsidR="00C62BC0" w:rsidRPr="00C62BC0" w:rsidRDefault="00C62BC0" w:rsidP="00C62BC0">
      <w:pPr>
        <w:keepNext/>
        <w:keepLines/>
        <w:numPr>
          <w:ilvl w:val="0"/>
          <w:numId w:val="6"/>
        </w:numPr>
        <w:tabs>
          <w:tab w:val="left" w:pos="851"/>
          <w:tab w:val="left" w:pos="1702"/>
        </w:tabs>
        <w:ind w:hanging="1440"/>
        <w:jc w:val="both"/>
        <w:rPr>
          <w:rFonts w:ascii="Tahoma" w:hAnsi="Tahoma" w:cs="Tahoma"/>
          <w:b/>
        </w:rPr>
      </w:pPr>
      <w:r w:rsidRPr="00C62BC0">
        <w:rPr>
          <w:rFonts w:ascii="Tahoma" w:hAnsi="Tahoma" w:cs="Tahoma"/>
          <w:b/>
        </w:rPr>
        <w:t>SESTAVNI DELI OKVIRNEGA SPORAZUMA</w:t>
      </w:r>
    </w:p>
    <w:p w14:paraId="292559C6" w14:textId="77777777" w:rsidR="00C62BC0" w:rsidRPr="00C62BC0" w:rsidRDefault="00C62BC0" w:rsidP="00C62BC0">
      <w:pPr>
        <w:keepNext/>
        <w:keepLines/>
        <w:tabs>
          <w:tab w:val="left" w:pos="1702"/>
        </w:tabs>
        <w:jc w:val="both"/>
        <w:rPr>
          <w:rFonts w:ascii="Tahoma" w:hAnsi="Tahoma" w:cs="Tahoma"/>
          <w:b/>
        </w:rPr>
      </w:pPr>
    </w:p>
    <w:p w14:paraId="18F1C6FE" w14:textId="77777777" w:rsidR="00C62BC0" w:rsidRPr="00C62BC0" w:rsidRDefault="00C62BC0" w:rsidP="00C62BC0">
      <w:pPr>
        <w:keepNext/>
        <w:keepLines/>
        <w:numPr>
          <w:ilvl w:val="1"/>
          <w:numId w:val="4"/>
        </w:numPr>
        <w:ind w:left="426" w:hanging="426"/>
        <w:jc w:val="center"/>
        <w:rPr>
          <w:rFonts w:ascii="Tahoma" w:hAnsi="Tahoma" w:cs="Tahoma"/>
        </w:rPr>
      </w:pPr>
      <w:r w:rsidRPr="00C62BC0">
        <w:rPr>
          <w:rFonts w:ascii="Tahoma" w:hAnsi="Tahoma" w:cs="Tahoma"/>
        </w:rPr>
        <w:t xml:space="preserve"> člen</w:t>
      </w:r>
    </w:p>
    <w:p w14:paraId="0E6BAB62" w14:textId="77777777" w:rsidR="00C62BC0" w:rsidRPr="00C62BC0" w:rsidRDefault="00C62BC0" w:rsidP="00C62BC0">
      <w:pPr>
        <w:keepNext/>
        <w:keepLines/>
        <w:tabs>
          <w:tab w:val="left" w:pos="1702"/>
        </w:tabs>
        <w:jc w:val="both"/>
        <w:rPr>
          <w:rFonts w:ascii="Tahoma" w:hAnsi="Tahoma" w:cs="Tahoma"/>
        </w:rPr>
      </w:pPr>
    </w:p>
    <w:p w14:paraId="539A8F6A" w14:textId="77777777" w:rsidR="00C62BC0" w:rsidRPr="00C62BC0" w:rsidRDefault="00C62BC0" w:rsidP="000727A2">
      <w:pPr>
        <w:keepNext/>
        <w:keepLines/>
        <w:tabs>
          <w:tab w:val="left" w:pos="1702"/>
        </w:tabs>
        <w:spacing w:after="120"/>
        <w:jc w:val="both"/>
        <w:rPr>
          <w:rFonts w:ascii="Tahoma" w:hAnsi="Tahoma" w:cs="Tahoma"/>
        </w:rPr>
      </w:pPr>
      <w:r w:rsidRPr="00C62BC0">
        <w:rPr>
          <w:rFonts w:ascii="Tahoma" w:hAnsi="Tahoma" w:cs="Tahoma"/>
        </w:rPr>
        <w:t>Stranki okvirnega sporazuma ugotavljata, da so priloge in sestavni deli tega okvirnega sporazuma:</w:t>
      </w:r>
    </w:p>
    <w:p w14:paraId="1F5D2A29" w14:textId="3FB12683" w:rsidR="00C62BC0" w:rsidRPr="00C62BC0" w:rsidRDefault="00C62BC0" w:rsidP="000727A2">
      <w:pPr>
        <w:keepNext/>
        <w:keepLines/>
        <w:numPr>
          <w:ilvl w:val="0"/>
          <w:numId w:val="10"/>
        </w:numPr>
        <w:jc w:val="both"/>
        <w:rPr>
          <w:rFonts w:ascii="Tahoma" w:hAnsi="Tahoma" w:cs="Tahoma"/>
        </w:rPr>
      </w:pPr>
      <w:r w:rsidRPr="00C62BC0">
        <w:rPr>
          <w:rFonts w:ascii="Tahoma" w:hAnsi="Tahoma" w:cs="Tahoma"/>
        </w:rPr>
        <w:t>ponudba izvajalca št. ____________ z dne ________________</w:t>
      </w:r>
      <w:r w:rsidR="00665CED" w:rsidRPr="00C62BC0">
        <w:rPr>
          <w:rFonts w:ascii="Tahoma" w:hAnsi="Tahoma" w:cs="Tahoma"/>
        </w:rPr>
        <w:t>,</w:t>
      </w:r>
      <w:r w:rsidR="00665CED">
        <w:rPr>
          <w:rFonts w:ascii="Tahoma" w:hAnsi="Tahoma" w:cs="Tahoma"/>
        </w:rPr>
        <w:t xml:space="preserve"> </w:t>
      </w:r>
      <w:r w:rsidR="00665CED" w:rsidRPr="00665CED">
        <w:rPr>
          <w:rFonts w:ascii="Tahoma" w:eastAsia="Calibri" w:hAnsi="Tahoma" w:cs="Tahoma"/>
        </w:rPr>
        <w:t xml:space="preserve">ki je Priloga št. </w:t>
      </w:r>
      <w:r w:rsidR="00665CED">
        <w:rPr>
          <w:rFonts w:ascii="Tahoma" w:eastAsia="Calibri" w:hAnsi="Tahoma" w:cs="Tahoma"/>
        </w:rPr>
        <w:t>1,</w:t>
      </w:r>
    </w:p>
    <w:p w14:paraId="54272C94" w14:textId="6B55E5AD" w:rsidR="00C62BC0" w:rsidRDefault="00C62BC0" w:rsidP="000727A2">
      <w:pPr>
        <w:keepNext/>
        <w:keepLines/>
        <w:numPr>
          <w:ilvl w:val="0"/>
          <w:numId w:val="10"/>
        </w:numPr>
        <w:jc w:val="both"/>
        <w:rPr>
          <w:rFonts w:ascii="Tahoma" w:hAnsi="Tahoma" w:cs="Tahoma"/>
        </w:rPr>
      </w:pPr>
      <w:r w:rsidRPr="00C62BC0">
        <w:rPr>
          <w:rFonts w:ascii="Tahoma" w:hAnsi="Tahoma" w:cs="Tahoma"/>
        </w:rPr>
        <w:t>ponudbeni predračun izvajalca št. _______z dne _____________</w:t>
      </w:r>
      <w:r w:rsidR="00665CED" w:rsidRPr="00C62BC0">
        <w:rPr>
          <w:rFonts w:ascii="Tahoma" w:hAnsi="Tahoma" w:cs="Tahoma"/>
        </w:rPr>
        <w:t>,</w:t>
      </w:r>
      <w:r w:rsidR="00665CED">
        <w:rPr>
          <w:rFonts w:ascii="Tahoma" w:hAnsi="Tahoma" w:cs="Tahoma"/>
        </w:rPr>
        <w:t xml:space="preserve"> </w:t>
      </w:r>
      <w:r w:rsidR="00665CED" w:rsidRPr="000727A2">
        <w:rPr>
          <w:rFonts w:ascii="Tahoma" w:hAnsi="Tahoma" w:cs="Tahoma"/>
        </w:rPr>
        <w:t>ki je Priloga št. 2,</w:t>
      </w:r>
    </w:p>
    <w:p w14:paraId="68D66A26" w14:textId="4916CAB3" w:rsidR="00665CED" w:rsidRDefault="0032025C" w:rsidP="000727A2">
      <w:pPr>
        <w:keepNext/>
        <w:keepLines/>
        <w:numPr>
          <w:ilvl w:val="0"/>
          <w:numId w:val="10"/>
        </w:numPr>
        <w:jc w:val="both"/>
        <w:rPr>
          <w:rFonts w:ascii="Tahoma" w:hAnsi="Tahoma" w:cs="Tahoma"/>
        </w:rPr>
      </w:pPr>
      <w:r w:rsidRPr="00C62BC0">
        <w:rPr>
          <w:rFonts w:ascii="Tahoma" w:hAnsi="Tahoma" w:cs="Tahoma"/>
        </w:rPr>
        <w:t>tehnična specifikacija št. VKS-</w:t>
      </w:r>
      <w:r>
        <w:rPr>
          <w:rFonts w:ascii="Tahoma" w:hAnsi="Tahoma" w:cs="Tahoma"/>
        </w:rPr>
        <w:t>61/25</w:t>
      </w:r>
      <w:r w:rsidRPr="00C62BC0">
        <w:rPr>
          <w:rFonts w:ascii="Tahoma" w:hAnsi="Tahoma" w:cs="Tahoma"/>
        </w:rPr>
        <w:t>,</w:t>
      </w:r>
      <w:r w:rsidR="00665CED">
        <w:rPr>
          <w:rFonts w:ascii="Tahoma" w:hAnsi="Tahoma" w:cs="Tahoma"/>
        </w:rPr>
        <w:t xml:space="preserve"> </w:t>
      </w:r>
      <w:r w:rsidR="00665CED" w:rsidRPr="000727A2">
        <w:rPr>
          <w:rFonts w:ascii="Tahoma" w:hAnsi="Tahoma" w:cs="Tahoma"/>
        </w:rPr>
        <w:t>ki je Priloga št. 3,</w:t>
      </w:r>
    </w:p>
    <w:p w14:paraId="4354967F" w14:textId="4A0BF677" w:rsidR="00665CED" w:rsidRPr="00665CED" w:rsidRDefault="00665CED" w:rsidP="000727A2">
      <w:pPr>
        <w:keepNext/>
        <w:keepLines/>
        <w:numPr>
          <w:ilvl w:val="0"/>
          <w:numId w:val="10"/>
        </w:numPr>
        <w:jc w:val="both"/>
        <w:rPr>
          <w:rFonts w:ascii="Tahoma" w:hAnsi="Tahoma" w:cs="Tahoma"/>
        </w:rPr>
      </w:pPr>
      <w:r w:rsidRPr="000727A2">
        <w:rPr>
          <w:rFonts w:ascii="Tahoma" w:hAnsi="Tahoma" w:cs="Tahoma"/>
        </w:rPr>
        <w:t xml:space="preserve">tehnična risba gredi - 10., ki je Priloga št. 4, </w:t>
      </w:r>
    </w:p>
    <w:p w14:paraId="61F7B136" w14:textId="7600F91F" w:rsidR="0032025C" w:rsidRPr="0032025C" w:rsidRDefault="0032025C" w:rsidP="000727A2">
      <w:pPr>
        <w:keepNext/>
        <w:keepLines/>
        <w:numPr>
          <w:ilvl w:val="0"/>
          <w:numId w:val="10"/>
        </w:numPr>
        <w:jc w:val="both"/>
        <w:rPr>
          <w:rFonts w:ascii="Tahoma" w:hAnsi="Tahoma" w:cs="Tahoma"/>
        </w:rPr>
      </w:pPr>
      <w:r w:rsidRPr="00C62BC0">
        <w:rPr>
          <w:rFonts w:ascii="Tahoma" w:hAnsi="Tahoma" w:cs="Tahoma"/>
        </w:rPr>
        <w:t>razpisna dokumentacija št. VKS-</w:t>
      </w:r>
      <w:r>
        <w:rPr>
          <w:rFonts w:ascii="Tahoma" w:hAnsi="Tahoma" w:cs="Tahoma"/>
        </w:rPr>
        <w:t>61/25</w:t>
      </w:r>
      <w:r w:rsidRPr="00C62BC0">
        <w:rPr>
          <w:rFonts w:ascii="Tahoma" w:hAnsi="Tahoma" w:cs="Tahoma"/>
        </w:rPr>
        <w:t>,</w:t>
      </w:r>
    </w:p>
    <w:p w14:paraId="7BB7E7E4" w14:textId="2FA4F14D" w:rsidR="00C62BC0" w:rsidRPr="00C62BC0" w:rsidRDefault="00C62BC0" w:rsidP="00F23C43">
      <w:pPr>
        <w:keepNext/>
        <w:keepLines/>
        <w:numPr>
          <w:ilvl w:val="0"/>
          <w:numId w:val="10"/>
        </w:numPr>
        <w:jc w:val="both"/>
        <w:rPr>
          <w:rFonts w:ascii="Tahoma" w:hAnsi="Tahoma" w:cs="Tahoma"/>
        </w:rPr>
      </w:pPr>
      <w:r w:rsidRPr="00C62BC0">
        <w:rPr>
          <w:rFonts w:ascii="Tahoma" w:hAnsi="Tahoma" w:cs="Tahoma"/>
        </w:rPr>
        <w:t>pisni sporazum, ki ureja skupne varstvene ukrepe za zagotavljanje varstva in zdravja pri delu, ki jih je potrebno upoštevati na lokaciji RCERO Ljubljana oziroma MBO RCERO Ljubljana.</w:t>
      </w:r>
    </w:p>
    <w:p w14:paraId="594818BA" w14:textId="77777777" w:rsidR="00C62BC0" w:rsidRPr="00C62BC0" w:rsidRDefault="00C62BC0" w:rsidP="00C62BC0">
      <w:pPr>
        <w:keepNext/>
        <w:keepLines/>
        <w:jc w:val="both"/>
        <w:rPr>
          <w:rFonts w:ascii="Tahoma" w:hAnsi="Tahoma" w:cs="Tahoma"/>
        </w:rPr>
      </w:pPr>
    </w:p>
    <w:p w14:paraId="3DE97DFF" w14:textId="77777777" w:rsidR="00C62BC0" w:rsidRPr="00C62BC0" w:rsidRDefault="00C62BC0" w:rsidP="00C62BC0">
      <w:pPr>
        <w:keepNext/>
        <w:keepLines/>
        <w:jc w:val="both"/>
        <w:rPr>
          <w:rFonts w:ascii="Tahoma" w:hAnsi="Tahoma" w:cs="Tahoma"/>
        </w:rPr>
      </w:pPr>
      <w:r w:rsidRPr="00C62BC0">
        <w:rPr>
          <w:rFonts w:ascii="Tahoma" w:hAnsi="Tahoma" w:cs="Tahoma"/>
        </w:rPr>
        <w:t>V primeru, če si vsebina zgoraj navedenih dokumentov nasprotuje in če volja strank okvirnega sporazuma ni jasno izražena, za razlago volje strank okvirnega sporazuma najprej veljajo določila tega okvirnega sporazuma, potem pa dokumenti v vrstnem redu, kot si sledijo v tem členu.</w:t>
      </w:r>
    </w:p>
    <w:p w14:paraId="41938517" w14:textId="77777777" w:rsidR="00C62BC0" w:rsidRPr="00C62BC0" w:rsidRDefault="00C62BC0" w:rsidP="00C62BC0">
      <w:pPr>
        <w:keepNext/>
        <w:keepLines/>
        <w:jc w:val="both"/>
        <w:rPr>
          <w:rFonts w:ascii="Tahoma" w:hAnsi="Tahoma" w:cs="Tahoma"/>
        </w:rPr>
      </w:pPr>
    </w:p>
    <w:p w14:paraId="53659AF2" w14:textId="77777777" w:rsidR="00C62BC0" w:rsidRPr="00C62BC0" w:rsidRDefault="00C62BC0" w:rsidP="00C62BC0">
      <w:pPr>
        <w:keepNext/>
        <w:keepLines/>
        <w:numPr>
          <w:ilvl w:val="0"/>
          <w:numId w:val="6"/>
        </w:numPr>
        <w:tabs>
          <w:tab w:val="left" w:pos="851"/>
          <w:tab w:val="left" w:pos="1702"/>
        </w:tabs>
        <w:ind w:hanging="1440"/>
        <w:jc w:val="both"/>
        <w:rPr>
          <w:rFonts w:ascii="Tahoma" w:hAnsi="Tahoma" w:cs="Tahoma"/>
          <w:b/>
        </w:rPr>
      </w:pPr>
      <w:r w:rsidRPr="00C62BC0">
        <w:rPr>
          <w:rFonts w:ascii="Tahoma" w:hAnsi="Tahoma" w:cs="Tahoma"/>
          <w:b/>
        </w:rPr>
        <w:t>ODSTOP OD OKVIRNEGA SPORAZUMA IN ODPOVED OKVIRNEGA SPORAZUMA</w:t>
      </w:r>
    </w:p>
    <w:p w14:paraId="7BF61CB6" w14:textId="77777777" w:rsidR="00C62BC0" w:rsidRPr="00C62BC0" w:rsidRDefault="00C62BC0" w:rsidP="00C62BC0">
      <w:pPr>
        <w:keepNext/>
        <w:keepLines/>
        <w:tabs>
          <w:tab w:val="left" w:pos="567"/>
          <w:tab w:val="left" w:pos="1418"/>
          <w:tab w:val="left" w:pos="1702"/>
        </w:tabs>
        <w:jc w:val="both"/>
        <w:rPr>
          <w:rFonts w:ascii="Tahoma" w:hAnsi="Tahoma" w:cs="Tahoma"/>
        </w:rPr>
      </w:pPr>
    </w:p>
    <w:p w14:paraId="2BB87A6A" w14:textId="77777777" w:rsidR="00C62BC0" w:rsidRPr="00C62BC0" w:rsidRDefault="00C62BC0" w:rsidP="00C62BC0">
      <w:pPr>
        <w:keepNext/>
        <w:keepLines/>
        <w:numPr>
          <w:ilvl w:val="1"/>
          <w:numId w:val="4"/>
        </w:numPr>
        <w:ind w:left="426" w:hanging="426"/>
        <w:jc w:val="center"/>
        <w:rPr>
          <w:rFonts w:ascii="Tahoma" w:hAnsi="Tahoma" w:cs="Tahoma"/>
        </w:rPr>
      </w:pPr>
      <w:r w:rsidRPr="00C62BC0">
        <w:rPr>
          <w:rFonts w:ascii="Tahoma" w:hAnsi="Tahoma" w:cs="Tahoma"/>
        </w:rPr>
        <w:t xml:space="preserve"> člen</w:t>
      </w:r>
    </w:p>
    <w:p w14:paraId="5F3CF791" w14:textId="77777777" w:rsidR="00C62BC0" w:rsidRPr="00C62BC0" w:rsidRDefault="00C62BC0" w:rsidP="00C62BC0">
      <w:pPr>
        <w:keepNext/>
        <w:keepLines/>
        <w:jc w:val="both"/>
        <w:rPr>
          <w:rFonts w:ascii="Tahoma" w:hAnsi="Tahoma" w:cs="Tahoma"/>
        </w:rPr>
      </w:pPr>
    </w:p>
    <w:p w14:paraId="40F26552" w14:textId="3B4FB9EB" w:rsidR="00C62BC0" w:rsidRPr="00C62BC0" w:rsidRDefault="00C62BC0" w:rsidP="00C62BC0">
      <w:pPr>
        <w:keepNext/>
        <w:keepLines/>
        <w:jc w:val="both"/>
        <w:rPr>
          <w:rFonts w:ascii="Tahoma" w:hAnsi="Tahoma" w:cs="Tahoma"/>
        </w:rPr>
      </w:pPr>
      <w:r w:rsidRPr="00C62BC0">
        <w:rPr>
          <w:rFonts w:ascii="Tahoma" w:hAnsi="Tahoma" w:cs="Tahoma"/>
        </w:rPr>
        <w:t xml:space="preserve">V primeru, da izvajalec ne izpolnjuje svojih obveznosti iz okvirnega sporazuma, bo naročnik </w:t>
      </w:r>
      <w:r w:rsidR="00B24C76">
        <w:rPr>
          <w:rFonts w:ascii="Tahoma" w:hAnsi="Tahoma" w:cs="Tahoma"/>
        </w:rPr>
        <w:t xml:space="preserve">izvajalca </w:t>
      </w:r>
      <w:r w:rsidRPr="00C62BC0">
        <w:rPr>
          <w:rFonts w:ascii="Tahoma" w:hAnsi="Tahoma" w:cs="Tahoma"/>
        </w:rPr>
        <w:t>pisno opozoril in</w:t>
      </w:r>
      <w:r w:rsidR="00B24C76">
        <w:rPr>
          <w:rFonts w:ascii="Tahoma" w:hAnsi="Tahoma" w:cs="Tahoma"/>
        </w:rPr>
        <w:t xml:space="preserve"> ga </w:t>
      </w:r>
      <w:r w:rsidRPr="00C62BC0">
        <w:rPr>
          <w:rFonts w:ascii="Tahoma" w:hAnsi="Tahoma" w:cs="Tahoma"/>
        </w:rPr>
        <w:t xml:space="preserve">pozval k izpolnitvi obveznosti ter mu določil primeren rok za izpolnitev. Če izvajalec ne upošteva pisnega opozorila naročnika, ima naročnik pravico odstopiti od tega okvirnega sporazuma brez odpovednega roka in brez obveznosti do izvajalca ter unovčiti finančno zavarovanje dobre izvedbe obveznosti iz okvirnega sporazuma. </w:t>
      </w:r>
    </w:p>
    <w:p w14:paraId="2E25C6FE" w14:textId="77777777" w:rsidR="00C62BC0" w:rsidRPr="00C62BC0" w:rsidRDefault="00C62BC0" w:rsidP="00C62BC0">
      <w:pPr>
        <w:keepNext/>
        <w:keepLines/>
        <w:jc w:val="both"/>
        <w:rPr>
          <w:rFonts w:ascii="Tahoma" w:hAnsi="Tahoma" w:cs="Tahoma"/>
        </w:rPr>
      </w:pPr>
    </w:p>
    <w:p w14:paraId="7A4FCDB2" w14:textId="77777777" w:rsidR="00C62BC0" w:rsidRPr="00C62BC0" w:rsidRDefault="00C62BC0" w:rsidP="00C62BC0">
      <w:pPr>
        <w:keepNext/>
        <w:keepLines/>
        <w:jc w:val="both"/>
        <w:rPr>
          <w:rFonts w:ascii="Tahoma" w:hAnsi="Tahoma" w:cs="Tahoma"/>
        </w:rPr>
      </w:pPr>
      <w:r w:rsidRPr="00C62BC0">
        <w:rPr>
          <w:rFonts w:ascii="Tahoma" w:hAnsi="Tahoma" w:cs="Tahoma"/>
        </w:rPr>
        <w:lastRenderedPageBreak/>
        <w:t xml:space="preserve">Naročnik lahko odstopi od okvirnega sporazuma in unovči finančno zavarovanje dobre izvedbe obveznosti iz okvirnega sporazuma brez vnaprejšnjega opozorila in brez obveznosti do izvajalca v primeru, kadar izvajalec svoje obveznosti iz okvirnega sporazuma izvaja v nasprotju z izrecnimi zahtevami/navodili naročnika ali v nasprotju s pravili stroke, </w:t>
      </w:r>
      <w:r w:rsidRPr="00C62BC0">
        <w:rPr>
          <w:rFonts w:ascii="Tahoma" w:hAnsi="Tahoma" w:cs="Tahoma"/>
          <w:iCs/>
        </w:rPr>
        <w:t>tehničnimi predpisi, standardi in veljavno zakonodajo</w:t>
      </w:r>
      <w:r w:rsidRPr="00C62BC0">
        <w:rPr>
          <w:rFonts w:ascii="Tahoma" w:hAnsi="Tahoma" w:cs="Tahoma"/>
        </w:rPr>
        <w:t xml:space="preserve"> ali v primeru kadar je očitno, da izvajalec ne bo izpolnil svojih obveznosti iz okvirnega sporazuma. </w:t>
      </w:r>
    </w:p>
    <w:p w14:paraId="6293142E" w14:textId="77777777" w:rsidR="00C62BC0" w:rsidRPr="00C62BC0" w:rsidRDefault="00C62BC0" w:rsidP="00C62BC0">
      <w:pPr>
        <w:keepNext/>
        <w:keepLines/>
        <w:jc w:val="both"/>
        <w:rPr>
          <w:rFonts w:ascii="Tahoma" w:hAnsi="Tahoma" w:cs="Tahoma"/>
        </w:rPr>
      </w:pPr>
    </w:p>
    <w:p w14:paraId="3F7A25EB" w14:textId="77777777" w:rsidR="00C62BC0" w:rsidRPr="00C62BC0" w:rsidRDefault="00C62BC0" w:rsidP="00C62BC0">
      <w:pPr>
        <w:keepNext/>
        <w:keepLines/>
        <w:jc w:val="both"/>
        <w:rPr>
          <w:rFonts w:ascii="Tahoma" w:hAnsi="Tahoma" w:cs="Tahoma"/>
        </w:rPr>
      </w:pPr>
      <w:r w:rsidRPr="00C62BC0">
        <w:rPr>
          <w:rFonts w:ascii="Tahoma" w:hAnsi="Tahoma" w:cs="Tahoma"/>
        </w:rPr>
        <w:t>O odstopu od okvirnega sporazuma bo naročnik izvajalca pisno obvestil priporočeno po pošti. V primeru odstopa od okvirnega sporazuma sta stranki okvirnega sporazuma dolžni do tedaj prevzete obveznosti izpolniti tako, kot je bilo to dogovorjeno pred odstopom.</w:t>
      </w:r>
    </w:p>
    <w:p w14:paraId="4C0D6FDA" w14:textId="77777777" w:rsidR="00C62BC0" w:rsidRPr="00C62BC0" w:rsidRDefault="00C62BC0" w:rsidP="00C62BC0">
      <w:pPr>
        <w:keepNext/>
        <w:keepLines/>
        <w:jc w:val="both"/>
        <w:rPr>
          <w:rFonts w:ascii="Tahoma" w:hAnsi="Tahoma" w:cs="Tahoma"/>
        </w:rPr>
      </w:pPr>
    </w:p>
    <w:p w14:paraId="3A88E2F9" w14:textId="77777777" w:rsidR="00C62BC0" w:rsidRPr="00C62BC0" w:rsidRDefault="00C62BC0" w:rsidP="00C62BC0">
      <w:pPr>
        <w:keepNext/>
        <w:keepLines/>
        <w:jc w:val="both"/>
        <w:rPr>
          <w:rFonts w:ascii="Tahoma" w:hAnsi="Tahoma" w:cs="Tahoma"/>
        </w:rPr>
      </w:pPr>
      <w:r w:rsidRPr="00C62BC0">
        <w:rPr>
          <w:rFonts w:ascii="Tahoma" w:hAnsi="Tahoma" w:cs="Tahoma"/>
        </w:rPr>
        <w:t>Izvajalec ima pravico do odstopa od tega okvirnega sporazuma v primeru kršenja določil tega okvirnega sporazuma s strani naročnika. V tem primeru okvirni sporazum preneha veljati, ko naročnik prejme pisno obvestilo poslano priporočeno po pošti o odstopu od okvirnega sporazuma z navedbo razloga za odstop.</w:t>
      </w:r>
    </w:p>
    <w:p w14:paraId="30785010" w14:textId="77777777" w:rsidR="00C62BC0" w:rsidRPr="00C62BC0" w:rsidRDefault="00C62BC0" w:rsidP="00C62BC0">
      <w:pPr>
        <w:keepNext/>
        <w:keepLines/>
        <w:jc w:val="both"/>
        <w:rPr>
          <w:rFonts w:ascii="Tahoma" w:hAnsi="Tahoma" w:cs="Tahoma"/>
        </w:rPr>
      </w:pPr>
    </w:p>
    <w:p w14:paraId="12A434FB" w14:textId="7378C8A7" w:rsidR="00C62BC0" w:rsidRDefault="00C62BC0" w:rsidP="00C62BC0">
      <w:pPr>
        <w:keepNext/>
        <w:keepLines/>
        <w:tabs>
          <w:tab w:val="left" w:pos="709"/>
          <w:tab w:val="left" w:pos="1702"/>
        </w:tabs>
        <w:jc w:val="both"/>
        <w:rPr>
          <w:rFonts w:ascii="Tahoma" w:hAnsi="Tahoma" w:cs="Tahoma"/>
        </w:rPr>
      </w:pPr>
      <w:r w:rsidRPr="00C62BC0">
        <w:rPr>
          <w:rFonts w:ascii="Tahoma" w:hAnsi="Tahoma" w:cs="Tahoma"/>
        </w:rPr>
        <w:t>Med veljavnostjo okvirnega sporazuma lahko naročnik, ne glede na določbe zakona, ki ureja obligacijska razmerja, odstopi od okvirnega sporazuma tudi v primerih iz 96. člena ZJN-3.</w:t>
      </w:r>
    </w:p>
    <w:p w14:paraId="3388E926" w14:textId="77777777" w:rsidR="00A35363" w:rsidRPr="00C62BC0" w:rsidRDefault="00A35363" w:rsidP="00C62BC0">
      <w:pPr>
        <w:keepNext/>
        <w:keepLines/>
        <w:tabs>
          <w:tab w:val="left" w:pos="709"/>
          <w:tab w:val="left" w:pos="1702"/>
        </w:tabs>
        <w:jc w:val="both"/>
        <w:rPr>
          <w:rFonts w:ascii="Tahoma" w:hAnsi="Tahoma" w:cs="Tahoma"/>
        </w:rPr>
      </w:pPr>
    </w:p>
    <w:p w14:paraId="1E5320EC" w14:textId="77777777" w:rsidR="00C62BC0" w:rsidRPr="00C62BC0" w:rsidRDefault="00C62BC0" w:rsidP="00C62BC0">
      <w:pPr>
        <w:keepNext/>
        <w:keepLines/>
        <w:numPr>
          <w:ilvl w:val="1"/>
          <w:numId w:val="4"/>
        </w:numPr>
        <w:ind w:left="426" w:hanging="426"/>
        <w:jc w:val="center"/>
        <w:rPr>
          <w:rFonts w:ascii="Tahoma" w:hAnsi="Tahoma" w:cs="Tahoma"/>
        </w:rPr>
      </w:pPr>
      <w:r w:rsidRPr="00C62BC0">
        <w:rPr>
          <w:rFonts w:ascii="Tahoma" w:hAnsi="Tahoma" w:cs="Tahoma"/>
        </w:rPr>
        <w:t>člen</w:t>
      </w:r>
    </w:p>
    <w:p w14:paraId="7622B9AD" w14:textId="77777777" w:rsidR="00C62BC0" w:rsidRPr="00C62BC0" w:rsidRDefault="00C62BC0" w:rsidP="00C62BC0">
      <w:pPr>
        <w:keepNext/>
        <w:keepLines/>
        <w:tabs>
          <w:tab w:val="left" w:pos="709"/>
          <w:tab w:val="left" w:pos="1702"/>
        </w:tabs>
        <w:jc w:val="both"/>
        <w:rPr>
          <w:rFonts w:ascii="Tahoma" w:hAnsi="Tahoma" w:cs="Tahoma"/>
        </w:rPr>
      </w:pPr>
    </w:p>
    <w:p w14:paraId="2D3A07AD" w14:textId="77777777" w:rsidR="00C62BC0" w:rsidRPr="00C62BC0" w:rsidRDefault="00C62BC0" w:rsidP="00C62BC0">
      <w:pPr>
        <w:keepNext/>
        <w:keepLines/>
        <w:jc w:val="both"/>
        <w:rPr>
          <w:rFonts w:ascii="Tahoma" w:hAnsi="Tahoma" w:cs="Tahoma"/>
        </w:rPr>
      </w:pPr>
      <w:r w:rsidRPr="00C62BC0">
        <w:rPr>
          <w:rFonts w:ascii="Tahoma" w:hAnsi="Tahoma" w:cs="Tahoma"/>
        </w:rPr>
        <w:t>Vsaka stranka okvirnega sporazuma ima pravico odpovedati okvirni sporazum z 90 (devetdeset) dnevnim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 po pošti.</w:t>
      </w:r>
    </w:p>
    <w:p w14:paraId="26454BFE" w14:textId="77777777" w:rsidR="00C62BC0" w:rsidRPr="00C62BC0" w:rsidRDefault="00C62BC0" w:rsidP="00C62BC0">
      <w:pPr>
        <w:keepNext/>
        <w:keepLines/>
        <w:jc w:val="both"/>
        <w:rPr>
          <w:rFonts w:ascii="Tahoma" w:hAnsi="Tahoma" w:cs="Tahoma"/>
        </w:rPr>
      </w:pPr>
    </w:p>
    <w:p w14:paraId="4B812870" w14:textId="77777777" w:rsidR="00C62BC0" w:rsidRPr="00C62BC0" w:rsidRDefault="00C62BC0" w:rsidP="00C62BC0">
      <w:pPr>
        <w:keepNext/>
        <w:keepLines/>
        <w:jc w:val="both"/>
        <w:rPr>
          <w:rFonts w:ascii="Tahoma" w:hAnsi="Tahoma" w:cs="Tahoma"/>
        </w:rPr>
      </w:pPr>
      <w:r w:rsidRPr="00C62BC0">
        <w:rPr>
          <w:rFonts w:ascii="Tahoma" w:hAnsi="Tahoma" w:cs="Tahoma"/>
        </w:rPr>
        <w:t>Izvajalec se v času odpovedi medsebojnega razmerja po okvirnem sporazumu obvezuje izvajati storitve do izteka odpovednega roka. Stranki okvirnega sporazuma se lahko, s sklenitvijo aneksa k okvirnemu sporazumu, sporazumno dogovorita za daljši ali krajši odpovedni rok.</w:t>
      </w:r>
    </w:p>
    <w:p w14:paraId="34F9305F" w14:textId="705C876F" w:rsidR="00C62BC0" w:rsidRDefault="00C62BC0" w:rsidP="00C62BC0">
      <w:pPr>
        <w:keepNext/>
        <w:keepLines/>
        <w:tabs>
          <w:tab w:val="left" w:pos="709"/>
          <w:tab w:val="left" w:pos="1702"/>
        </w:tabs>
        <w:jc w:val="both"/>
        <w:rPr>
          <w:rFonts w:ascii="Tahoma" w:hAnsi="Tahoma" w:cs="Tahoma"/>
        </w:rPr>
      </w:pPr>
    </w:p>
    <w:p w14:paraId="19CCCC16" w14:textId="4F87DD45" w:rsidR="0061796C" w:rsidRPr="00A140BB" w:rsidRDefault="0061796C" w:rsidP="0061796C">
      <w:pPr>
        <w:keepNext/>
        <w:keepLines/>
        <w:numPr>
          <w:ilvl w:val="0"/>
          <w:numId w:val="6"/>
        </w:numPr>
        <w:tabs>
          <w:tab w:val="left" w:pos="851"/>
          <w:tab w:val="left" w:pos="1702"/>
        </w:tabs>
        <w:ind w:hanging="1440"/>
        <w:jc w:val="both"/>
        <w:rPr>
          <w:rFonts w:ascii="Tahoma" w:hAnsi="Tahoma" w:cs="Tahoma"/>
          <w:b/>
          <w:color w:val="000000"/>
        </w:rPr>
      </w:pPr>
      <w:r w:rsidRPr="00A140BB">
        <w:rPr>
          <w:rFonts w:ascii="Tahoma" w:hAnsi="Tahoma" w:cs="Tahoma"/>
          <w:b/>
          <w:lang w:eastAsia="en-US"/>
        </w:rPr>
        <w:t>PROTIKORUPCIJSKA KLAVZULA</w:t>
      </w:r>
      <w:r>
        <w:rPr>
          <w:rFonts w:ascii="Tahoma" w:hAnsi="Tahoma" w:cs="Tahoma"/>
          <w:b/>
          <w:lang w:eastAsia="en-US"/>
        </w:rPr>
        <w:t xml:space="preserve"> IN RAZVEZNI POGOJ</w:t>
      </w:r>
    </w:p>
    <w:p w14:paraId="28C4A570" w14:textId="7D302B1C" w:rsidR="0061796C" w:rsidRDefault="0061796C" w:rsidP="00C62BC0">
      <w:pPr>
        <w:keepNext/>
        <w:keepLines/>
        <w:tabs>
          <w:tab w:val="left" w:pos="709"/>
          <w:tab w:val="left" w:pos="1702"/>
        </w:tabs>
        <w:jc w:val="both"/>
        <w:rPr>
          <w:rFonts w:ascii="Tahoma" w:hAnsi="Tahoma" w:cs="Tahoma"/>
        </w:rPr>
      </w:pPr>
    </w:p>
    <w:p w14:paraId="3BF2D4D2" w14:textId="03CAF419" w:rsidR="0061796C" w:rsidRDefault="0061796C" w:rsidP="0061796C">
      <w:pPr>
        <w:keepNext/>
        <w:keepLines/>
        <w:numPr>
          <w:ilvl w:val="1"/>
          <w:numId w:val="4"/>
        </w:numPr>
        <w:ind w:left="426" w:hanging="426"/>
        <w:jc w:val="center"/>
        <w:rPr>
          <w:rFonts w:ascii="Tahoma" w:hAnsi="Tahoma" w:cs="Tahoma"/>
        </w:rPr>
      </w:pPr>
      <w:r>
        <w:rPr>
          <w:rFonts w:ascii="Tahoma" w:hAnsi="Tahoma" w:cs="Tahoma"/>
        </w:rPr>
        <w:t>člen</w:t>
      </w:r>
    </w:p>
    <w:p w14:paraId="1358B818" w14:textId="77777777" w:rsidR="0061796C" w:rsidRDefault="0061796C" w:rsidP="00C62BC0">
      <w:pPr>
        <w:keepNext/>
        <w:keepLines/>
        <w:tabs>
          <w:tab w:val="left" w:pos="709"/>
          <w:tab w:val="left" w:pos="1702"/>
        </w:tabs>
        <w:jc w:val="both"/>
        <w:rPr>
          <w:rFonts w:ascii="Tahoma" w:hAnsi="Tahoma" w:cs="Tahoma"/>
        </w:rPr>
      </w:pPr>
    </w:p>
    <w:p w14:paraId="7CA726D8" w14:textId="77777777" w:rsidR="0061796C" w:rsidRPr="00C62BC0" w:rsidRDefault="0061796C" w:rsidP="0061796C">
      <w:pPr>
        <w:keepNext/>
        <w:keepLines/>
        <w:tabs>
          <w:tab w:val="left" w:pos="567"/>
          <w:tab w:val="left" w:pos="1418"/>
          <w:tab w:val="left" w:pos="1702"/>
        </w:tabs>
        <w:jc w:val="both"/>
        <w:rPr>
          <w:rFonts w:ascii="Tahoma" w:hAnsi="Tahoma" w:cs="Tahoma"/>
        </w:rPr>
      </w:pPr>
      <w:r w:rsidRPr="00C62BC0">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338A18AB" w14:textId="77777777" w:rsidR="0061796C" w:rsidRPr="00C62BC0" w:rsidRDefault="0061796C" w:rsidP="0061796C">
      <w:pPr>
        <w:keepNext/>
        <w:keepLines/>
        <w:tabs>
          <w:tab w:val="left" w:pos="567"/>
          <w:tab w:val="left" w:pos="1418"/>
          <w:tab w:val="left" w:pos="1702"/>
        </w:tabs>
        <w:jc w:val="both"/>
        <w:rPr>
          <w:rFonts w:ascii="Tahoma" w:hAnsi="Tahoma" w:cs="Tahoma"/>
        </w:rPr>
      </w:pPr>
    </w:p>
    <w:p w14:paraId="53E116AF" w14:textId="77777777" w:rsidR="0061796C" w:rsidRPr="00C62BC0" w:rsidRDefault="0061796C" w:rsidP="0061796C">
      <w:pPr>
        <w:keepNext/>
        <w:keepLines/>
        <w:tabs>
          <w:tab w:val="left" w:pos="567"/>
          <w:tab w:val="left" w:pos="1418"/>
          <w:tab w:val="left" w:pos="1702"/>
        </w:tabs>
        <w:jc w:val="both"/>
        <w:rPr>
          <w:rFonts w:ascii="Tahoma" w:hAnsi="Tahoma" w:cs="Tahoma"/>
        </w:rPr>
      </w:pPr>
      <w:r w:rsidRPr="00C62BC0">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tega okvirnega sporazuma iz prejšnjega odstavka tega člena oziroma z drugimi ukrepi v skladu s predpisi Republike Slovenije.</w:t>
      </w:r>
    </w:p>
    <w:p w14:paraId="2164AA8D" w14:textId="2DEFAB3B" w:rsidR="0061796C" w:rsidRDefault="0061796C" w:rsidP="00C62BC0">
      <w:pPr>
        <w:keepNext/>
        <w:keepLines/>
        <w:tabs>
          <w:tab w:val="left" w:pos="709"/>
          <w:tab w:val="left" w:pos="1702"/>
        </w:tabs>
        <w:jc w:val="both"/>
        <w:rPr>
          <w:rFonts w:ascii="Tahoma" w:hAnsi="Tahoma" w:cs="Tahoma"/>
        </w:rPr>
      </w:pPr>
    </w:p>
    <w:p w14:paraId="5E88BF43" w14:textId="34CA1452" w:rsidR="0061796C" w:rsidRDefault="0061796C" w:rsidP="0061796C">
      <w:pPr>
        <w:keepNext/>
        <w:keepLines/>
        <w:numPr>
          <w:ilvl w:val="1"/>
          <w:numId w:val="4"/>
        </w:numPr>
        <w:ind w:left="426" w:hanging="426"/>
        <w:jc w:val="center"/>
        <w:rPr>
          <w:rFonts w:ascii="Tahoma" w:hAnsi="Tahoma" w:cs="Tahoma"/>
        </w:rPr>
      </w:pPr>
      <w:r>
        <w:rPr>
          <w:rFonts w:ascii="Tahoma" w:hAnsi="Tahoma" w:cs="Tahoma"/>
        </w:rPr>
        <w:t>člen</w:t>
      </w:r>
    </w:p>
    <w:p w14:paraId="0ACDDCA8" w14:textId="1696DEF1" w:rsidR="0061796C" w:rsidRDefault="0061796C" w:rsidP="00C62BC0">
      <w:pPr>
        <w:keepNext/>
        <w:keepLines/>
        <w:tabs>
          <w:tab w:val="left" w:pos="709"/>
          <w:tab w:val="left" w:pos="1702"/>
        </w:tabs>
        <w:jc w:val="both"/>
        <w:rPr>
          <w:rFonts w:ascii="Tahoma" w:hAnsi="Tahoma" w:cs="Tahoma"/>
        </w:rPr>
      </w:pPr>
    </w:p>
    <w:p w14:paraId="21105B39" w14:textId="77777777" w:rsidR="0061796C" w:rsidRPr="000727A2" w:rsidRDefault="0061796C" w:rsidP="0061796C">
      <w:pPr>
        <w:keepNext/>
        <w:keepLines/>
        <w:spacing w:after="120"/>
        <w:jc w:val="both"/>
        <w:rPr>
          <w:rFonts w:ascii="Tahoma" w:hAnsi="Tahoma" w:cs="Tahoma"/>
        </w:rPr>
      </w:pPr>
      <w:r w:rsidRPr="000727A2">
        <w:rPr>
          <w:rFonts w:ascii="Tahoma" w:hAnsi="Tahoma" w:cs="Tahoma"/>
        </w:rPr>
        <w:t>Ta okvirni sporazum je sklenjen pod razveznim pogojem, ki se uresniči v primeru izpolnitve ene od naslednjih okoliščin:</w:t>
      </w:r>
    </w:p>
    <w:p w14:paraId="0B885F18" w14:textId="77777777" w:rsidR="0061796C" w:rsidRPr="000727A2" w:rsidRDefault="0061796C" w:rsidP="0061796C">
      <w:pPr>
        <w:keepNext/>
        <w:keepLines/>
        <w:numPr>
          <w:ilvl w:val="0"/>
          <w:numId w:val="10"/>
        </w:numPr>
        <w:jc w:val="both"/>
        <w:rPr>
          <w:rFonts w:ascii="Tahoma" w:hAnsi="Tahoma" w:cs="Tahoma"/>
        </w:rPr>
      </w:pPr>
      <w:r w:rsidRPr="000727A2">
        <w:rPr>
          <w:rFonts w:ascii="Tahoma" w:hAnsi="Tahoma" w:cs="Tahoma"/>
        </w:rPr>
        <w:t xml:space="preserve">če je naročnik seznanjen, da je sodišče s pravnomočno odločitvijo ugotovilo kršitev obveznosti iz drugega odstavka 3. člena ZJN-3 s strani izvajalca ali njegovega podizvajalca ali </w:t>
      </w:r>
    </w:p>
    <w:p w14:paraId="09B4D6D7" w14:textId="77777777" w:rsidR="0061796C" w:rsidRPr="000727A2" w:rsidRDefault="0061796C" w:rsidP="0061796C">
      <w:pPr>
        <w:keepNext/>
        <w:keepLines/>
        <w:numPr>
          <w:ilvl w:val="0"/>
          <w:numId w:val="10"/>
        </w:numPr>
        <w:jc w:val="both"/>
        <w:rPr>
          <w:rFonts w:ascii="Tahoma" w:hAnsi="Tahoma" w:cs="Tahoma"/>
        </w:rPr>
      </w:pPr>
      <w:r w:rsidRPr="000727A2">
        <w:rPr>
          <w:rFonts w:ascii="Tahoma" w:hAnsi="Tahoma" w:cs="Tahoma"/>
        </w:rPr>
        <w:lastRenderedPageBreak/>
        <w:t>če je naročnik seznanjen, da je pristojni državni organ pri izvajalcu</w:t>
      </w:r>
      <w:r w:rsidRPr="000727A2">
        <w:rPr>
          <w:rFonts w:ascii="Tahoma" w:eastAsia="Calibri" w:hAnsi="Tahoma" w:cs="Tahoma"/>
        </w:rPr>
        <w:t xml:space="preserve"> </w:t>
      </w:r>
      <w:r w:rsidRPr="000727A2">
        <w:rPr>
          <w:rFonts w:ascii="Tahoma" w:hAnsi="Tahoma" w:cs="Tahoma"/>
        </w:rPr>
        <w:t>ali njegovem podizvajalcu v času izvajanja okvirnega sporazuma</w:t>
      </w:r>
      <w:r w:rsidRPr="000727A2">
        <w:rPr>
          <w:rFonts w:ascii="Tahoma" w:eastAsia="Calibri" w:hAnsi="Tahoma" w:cs="Tahoma"/>
        </w:rPr>
        <w:t xml:space="preserve"> </w:t>
      </w:r>
      <w:r w:rsidRPr="000727A2">
        <w:rPr>
          <w:rFonts w:ascii="Tahoma" w:hAnsi="Tahoma" w:cs="Tahoma"/>
        </w:rPr>
        <w:t xml:space="preserve">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79A2B5A4" w14:textId="77777777" w:rsidR="0061796C" w:rsidRPr="000727A2" w:rsidRDefault="0061796C" w:rsidP="0061796C">
      <w:pPr>
        <w:keepNext/>
        <w:keepLines/>
        <w:jc w:val="both"/>
        <w:rPr>
          <w:rFonts w:ascii="Tahoma" w:hAnsi="Tahoma" w:cs="Tahoma"/>
        </w:rPr>
      </w:pPr>
    </w:p>
    <w:p w14:paraId="721F55FA" w14:textId="77777777" w:rsidR="0061796C" w:rsidRPr="000727A2" w:rsidRDefault="0061796C" w:rsidP="0061796C">
      <w:pPr>
        <w:keepNext/>
        <w:keepLines/>
        <w:jc w:val="both"/>
        <w:rPr>
          <w:rFonts w:ascii="Tahoma" w:hAnsi="Tahoma" w:cs="Tahoma"/>
        </w:rPr>
      </w:pPr>
      <w:r w:rsidRPr="000727A2">
        <w:rPr>
          <w:rFonts w:ascii="Tahoma" w:hAnsi="Tahoma" w:cs="Tahoma"/>
        </w:rPr>
        <w:t xml:space="preserve">V primeru seznanitve naročnika s kršitvijo mora ta o tem obvestiti izvajalca v 10 (desetih) dneh. </w:t>
      </w:r>
    </w:p>
    <w:p w14:paraId="37324C56" w14:textId="77777777" w:rsidR="0061796C" w:rsidRPr="000727A2" w:rsidRDefault="0061796C" w:rsidP="0061796C">
      <w:pPr>
        <w:keepNext/>
        <w:keepLines/>
        <w:jc w:val="both"/>
        <w:rPr>
          <w:rFonts w:ascii="Tahoma" w:hAnsi="Tahoma" w:cs="Tahoma"/>
        </w:rPr>
      </w:pPr>
    </w:p>
    <w:p w14:paraId="1FA7441B" w14:textId="77777777" w:rsidR="0061796C" w:rsidRPr="000727A2" w:rsidRDefault="0061796C" w:rsidP="0061796C">
      <w:pPr>
        <w:keepNext/>
        <w:keepLines/>
        <w:jc w:val="both"/>
        <w:rPr>
          <w:rFonts w:ascii="Tahoma" w:hAnsi="Tahoma" w:cs="Tahoma"/>
        </w:rPr>
      </w:pPr>
      <w:r w:rsidRPr="000727A2">
        <w:rPr>
          <w:rFonts w:ascii="Tahoma" w:hAnsi="Tahoma" w:cs="Tahoma"/>
        </w:rPr>
        <w:t xml:space="preserve">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6EEC7082" w14:textId="77777777" w:rsidR="0061796C" w:rsidRPr="000727A2" w:rsidRDefault="0061796C" w:rsidP="0061796C">
      <w:pPr>
        <w:keepNext/>
        <w:keepLines/>
        <w:jc w:val="both"/>
        <w:rPr>
          <w:rFonts w:ascii="Tahoma" w:hAnsi="Tahoma" w:cs="Tahoma"/>
        </w:rPr>
      </w:pPr>
    </w:p>
    <w:p w14:paraId="7FA52DF9" w14:textId="77777777" w:rsidR="0061796C" w:rsidRPr="000727A2" w:rsidRDefault="0061796C" w:rsidP="0061796C">
      <w:pPr>
        <w:keepNext/>
        <w:keepLines/>
        <w:jc w:val="both"/>
        <w:rPr>
          <w:rFonts w:ascii="Tahoma" w:hAnsi="Tahoma" w:cs="Tahoma"/>
        </w:rPr>
      </w:pPr>
      <w:r w:rsidRPr="000727A2">
        <w:rPr>
          <w:rFonts w:ascii="Tahoma" w:hAnsi="Tahoma" w:cs="Tahoma"/>
        </w:rPr>
        <w:t xml:space="preserve">Če izvajalec ne predloži dokazov za podizvajalca ali če jih je, naročnik oceni, da ti ukrepi ne zadoščajo, lahko izvajalec zamenja podizvajalca v roku, ki ga določi naročnik in ne sme biti daljši od 15 (petnajst) dni v skladu s 94. členom ZJN-3, ali sam prevzame del, ki ga je oddal v </w:t>
      </w:r>
      <w:proofErr w:type="spellStart"/>
      <w:r w:rsidRPr="000727A2">
        <w:rPr>
          <w:rFonts w:ascii="Tahoma" w:hAnsi="Tahoma" w:cs="Tahoma"/>
        </w:rPr>
        <w:t>podizvajanje</w:t>
      </w:r>
      <w:proofErr w:type="spellEnd"/>
      <w:r w:rsidRPr="000727A2">
        <w:rPr>
          <w:rFonts w:ascii="Tahoma" w:hAnsi="Tahoma" w:cs="Tahoma"/>
        </w:rPr>
        <w:t xml:space="preserve"> temu podizvajalcu, če ta zamenjava ali prevzem ne pomeni bistvene spremembe okvirnega sporazuma. </w:t>
      </w:r>
    </w:p>
    <w:p w14:paraId="7EE1A84F" w14:textId="77777777" w:rsidR="0061796C" w:rsidRPr="000727A2" w:rsidRDefault="0061796C" w:rsidP="0061796C">
      <w:pPr>
        <w:keepNext/>
        <w:keepLines/>
        <w:jc w:val="both"/>
        <w:rPr>
          <w:rFonts w:ascii="Tahoma" w:hAnsi="Tahoma" w:cs="Tahoma"/>
        </w:rPr>
      </w:pPr>
    </w:p>
    <w:p w14:paraId="3202CC78" w14:textId="77777777" w:rsidR="0061796C" w:rsidRPr="000727A2" w:rsidRDefault="0061796C" w:rsidP="0061796C">
      <w:pPr>
        <w:keepNext/>
        <w:keepLines/>
        <w:jc w:val="both"/>
        <w:rPr>
          <w:rFonts w:ascii="Tahoma" w:hAnsi="Tahoma" w:cs="Tahoma"/>
        </w:rPr>
      </w:pPr>
      <w:r w:rsidRPr="000727A2">
        <w:rPr>
          <w:rFonts w:ascii="Tahoma" w:hAnsi="Tahoma" w:cs="Tahoma"/>
        </w:rPr>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w:t>
      </w:r>
      <w:r>
        <w:rPr>
          <w:rFonts w:ascii="Tahoma" w:hAnsi="Tahoma" w:cs="Tahoma"/>
        </w:rPr>
        <w:t>naročnika</w:t>
      </w:r>
      <w:r w:rsidRPr="000727A2">
        <w:rPr>
          <w:rFonts w:ascii="Tahoma" w:hAnsi="Tahoma" w:cs="Tahoma"/>
        </w:rPr>
        <w:t xml:space="preserve"> s kršitvijo in do izteka veljavnosti okvirnega sporazuma</w:t>
      </w:r>
      <w:r w:rsidRPr="000727A2">
        <w:rPr>
          <w:rFonts w:ascii="Tahoma" w:eastAsia="Calibri" w:hAnsi="Tahoma" w:cs="Tahoma"/>
        </w:rPr>
        <w:t xml:space="preserve"> </w:t>
      </w:r>
      <w:r w:rsidRPr="000727A2">
        <w:rPr>
          <w:rFonts w:ascii="Tahoma" w:hAnsi="Tahoma" w:cs="Tahoma"/>
        </w:rPr>
        <w:t xml:space="preserve">še najmanj 6 (šest) mesecev. </w:t>
      </w:r>
    </w:p>
    <w:p w14:paraId="306AF57B" w14:textId="77777777" w:rsidR="0061796C" w:rsidRPr="000727A2" w:rsidRDefault="0061796C" w:rsidP="0061796C">
      <w:pPr>
        <w:keepNext/>
        <w:keepLines/>
        <w:jc w:val="both"/>
        <w:rPr>
          <w:rFonts w:ascii="Tahoma" w:hAnsi="Tahoma" w:cs="Tahoma"/>
        </w:rPr>
      </w:pPr>
    </w:p>
    <w:p w14:paraId="12583A04" w14:textId="77777777" w:rsidR="0061796C" w:rsidRPr="000727A2" w:rsidRDefault="0061796C" w:rsidP="0061796C">
      <w:pPr>
        <w:keepNext/>
        <w:keepLines/>
        <w:jc w:val="both"/>
        <w:rPr>
          <w:rFonts w:ascii="Tahoma" w:hAnsi="Tahoma" w:cs="Tahoma"/>
          <w:color w:val="000000"/>
          <w:sz w:val="14"/>
          <w:szCs w:val="14"/>
          <w:shd w:val="clear" w:color="auto" w:fill="FFFFFF"/>
        </w:rPr>
      </w:pPr>
      <w:r w:rsidRPr="000727A2">
        <w:rPr>
          <w:rFonts w:ascii="Tahoma" w:hAnsi="Tahoma" w:cs="Tahoma"/>
        </w:rPr>
        <w:t>V primeru izpolnitve razveznega pogoja se šteje, da je okvirni sporazum razvezan z dnem sklenitve novega okvirnega sporazuma o izvedbi javnega naročila, naročnik pa mora nov postopek oddaje javnega naročila začeti nemudoma, vendar najkasneje v 60 (šestdesetih) dneh od seznanitve s kršitvijo. Če naročnik v tem roku ne začne novega postopka javnega naročila, se šteje, da je okvirni sporazum razvezan 60. (šestdeseti) dan od seznanitve s kršitvijo.</w:t>
      </w:r>
      <w:r w:rsidRPr="000727A2">
        <w:rPr>
          <w:rFonts w:ascii="Tahoma" w:hAnsi="Tahoma" w:cs="Tahoma"/>
          <w:color w:val="000000"/>
          <w:sz w:val="14"/>
          <w:szCs w:val="14"/>
          <w:shd w:val="clear" w:color="auto" w:fill="FFFFFF"/>
        </w:rPr>
        <w:t> </w:t>
      </w:r>
    </w:p>
    <w:p w14:paraId="0C29BFD7" w14:textId="77777777" w:rsidR="00C62BC0" w:rsidRPr="00C62BC0" w:rsidRDefault="00C62BC0" w:rsidP="00C62BC0">
      <w:pPr>
        <w:keepNext/>
        <w:keepLines/>
        <w:tabs>
          <w:tab w:val="left" w:pos="567"/>
          <w:tab w:val="left" w:pos="1418"/>
          <w:tab w:val="left" w:pos="1702"/>
        </w:tabs>
        <w:jc w:val="both"/>
        <w:rPr>
          <w:rFonts w:ascii="Tahoma" w:eastAsia="Calibri" w:hAnsi="Tahoma" w:cs="Tahoma"/>
        </w:rPr>
      </w:pPr>
    </w:p>
    <w:p w14:paraId="38B144EB" w14:textId="77777777" w:rsidR="00C62BC0" w:rsidRPr="00C62BC0" w:rsidRDefault="00C62BC0" w:rsidP="00C62BC0">
      <w:pPr>
        <w:keepNext/>
        <w:keepLines/>
        <w:numPr>
          <w:ilvl w:val="0"/>
          <w:numId w:val="6"/>
        </w:numPr>
        <w:tabs>
          <w:tab w:val="left" w:pos="851"/>
          <w:tab w:val="left" w:pos="1702"/>
        </w:tabs>
        <w:ind w:hanging="1440"/>
        <w:jc w:val="both"/>
        <w:rPr>
          <w:rFonts w:ascii="Tahoma" w:hAnsi="Tahoma" w:cs="Tahoma"/>
        </w:rPr>
      </w:pPr>
      <w:r w:rsidRPr="00C62BC0">
        <w:rPr>
          <w:rFonts w:ascii="Tahoma" w:hAnsi="Tahoma" w:cs="Tahoma"/>
          <w:b/>
        </w:rPr>
        <w:t>OSTALE DOLOČBE</w:t>
      </w:r>
    </w:p>
    <w:p w14:paraId="5C2CF286" w14:textId="77777777" w:rsidR="00C62BC0" w:rsidRPr="00C62BC0" w:rsidRDefault="00C62BC0" w:rsidP="00C62BC0">
      <w:pPr>
        <w:keepNext/>
        <w:keepLines/>
        <w:tabs>
          <w:tab w:val="left" w:pos="567"/>
          <w:tab w:val="left" w:pos="1418"/>
          <w:tab w:val="left" w:pos="1702"/>
        </w:tabs>
        <w:jc w:val="both"/>
        <w:rPr>
          <w:rFonts w:ascii="Tahoma" w:hAnsi="Tahoma" w:cs="Tahoma"/>
        </w:rPr>
      </w:pPr>
    </w:p>
    <w:p w14:paraId="4360F6DD" w14:textId="77777777" w:rsidR="00C62BC0" w:rsidRPr="00C62BC0" w:rsidRDefault="00C62BC0" w:rsidP="00C62BC0">
      <w:pPr>
        <w:keepNext/>
        <w:keepLines/>
        <w:numPr>
          <w:ilvl w:val="1"/>
          <w:numId w:val="4"/>
        </w:numPr>
        <w:ind w:left="426" w:hanging="426"/>
        <w:jc w:val="center"/>
        <w:rPr>
          <w:rFonts w:ascii="Tahoma" w:hAnsi="Tahoma" w:cs="Tahoma"/>
        </w:rPr>
      </w:pPr>
      <w:r w:rsidRPr="00C62BC0">
        <w:rPr>
          <w:rFonts w:ascii="Tahoma" w:hAnsi="Tahoma" w:cs="Tahoma"/>
        </w:rPr>
        <w:t>člen</w:t>
      </w:r>
    </w:p>
    <w:p w14:paraId="7CA04838" w14:textId="77777777" w:rsidR="0061796C" w:rsidRDefault="0061796C" w:rsidP="00C62BC0">
      <w:pPr>
        <w:keepNext/>
        <w:keepLines/>
        <w:jc w:val="both"/>
        <w:rPr>
          <w:rFonts w:ascii="Tahoma" w:hAnsi="Tahoma" w:cs="Tahoma"/>
        </w:rPr>
      </w:pPr>
    </w:p>
    <w:p w14:paraId="6ACBB4B7" w14:textId="338CAE87" w:rsidR="0061796C" w:rsidRPr="00C62BC0" w:rsidRDefault="0061796C" w:rsidP="0061796C">
      <w:pPr>
        <w:keepNext/>
        <w:keepLines/>
        <w:jc w:val="both"/>
        <w:rPr>
          <w:rFonts w:ascii="Tahoma" w:hAnsi="Tahoma" w:cs="Tahoma"/>
        </w:rPr>
      </w:pPr>
      <w:r w:rsidRPr="00C62BC0">
        <w:rPr>
          <w:rFonts w:ascii="Tahoma" w:hAnsi="Tahoma" w:cs="Tahoma"/>
        </w:rPr>
        <w:t xml:space="preserve">Okvirni sporazum je sklenjen in prične veljati z dnem, ko ga podpišeta obe stranki okvirnega sporazuma pod pogojem, da izvajalec naročniku predloži finančno zavarovanje dobre izvedbe obveznosti iz okvirnega sporazuma v roku, v višini in z veljavnostjo, kot je določeno v </w:t>
      </w:r>
      <w:r w:rsidRPr="00C62BC0">
        <w:rPr>
          <w:rFonts w:ascii="Tahoma" w:hAnsi="Tahoma" w:cs="Tahoma"/>
          <w:color w:val="000000"/>
        </w:rPr>
        <w:t>17</w:t>
      </w:r>
      <w:r w:rsidRPr="00C62BC0">
        <w:rPr>
          <w:rFonts w:ascii="Tahoma" w:hAnsi="Tahoma" w:cs="Tahoma"/>
        </w:rPr>
        <w:t xml:space="preserve">. členu tega okvirnega sporazuma ter velja </w:t>
      </w:r>
      <w:r>
        <w:rPr>
          <w:rFonts w:ascii="Tahoma" w:hAnsi="Tahoma" w:cs="Tahoma"/>
        </w:rPr>
        <w:t>šestintrideset (36)</w:t>
      </w:r>
      <w:r w:rsidRPr="00C62BC0">
        <w:rPr>
          <w:rFonts w:ascii="Tahoma" w:hAnsi="Tahoma" w:cs="Tahoma"/>
        </w:rPr>
        <w:t xml:space="preserve"> mesecev, šteto od dneva sklenitve tega okvirnega sporazuma</w:t>
      </w:r>
      <w:r w:rsidR="0083123C">
        <w:rPr>
          <w:rFonts w:ascii="Tahoma" w:hAnsi="Tahoma" w:cs="Tahoma"/>
        </w:rPr>
        <w:t>,</w:t>
      </w:r>
      <w:r w:rsidRPr="00C62BC0">
        <w:rPr>
          <w:rFonts w:ascii="Tahoma" w:hAnsi="Tahoma" w:cs="Tahoma"/>
        </w:rPr>
        <w:t xml:space="preserve"> oziroma do izčrpanja ocenjene vrednosti okvirnega sporazuma, navedene v prvem odstavku 3. člena tega okvirnega sporazuma, kar nastopi prej. </w:t>
      </w:r>
      <w:r w:rsidRPr="00C62BC0">
        <w:rPr>
          <w:rFonts w:ascii="Tahoma" w:hAnsi="Tahoma" w:cs="Tahoma"/>
          <w:lang w:eastAsia="ar-SA"/>
        </w:rPr>
        <w:t>V kolikor izvajalec, v skladu s 17. členom tega okvirnega sporazuma, ne predloži finančnega zavarovanja</w:t>
      </w:r>
      <w:r w:rsidRPr="00C62BC0">
        <w:rPr>
          <w:rFonts w:ascii="Tahoma" w:hAnsi="Tahoma" w:cs="Tahoma"/>
        </w:rPr>
        <w:t xml:space="preserve"> dobre izvedbe obveznosti iz okvirnega sporazuma</w:t>
      </w:r>
      <w:r w:rsidRPr="00C62BC0">
        <w:rPr>
          <w:rFonts w:ascii="Tahoma" w:hAnsi="Tahoma" w:cs="Tahoma"/>
          <w:lang w:eastAsia="ar-SA"/>
        </w:rPr>
        <w:t xml:space="preserve">, </w:t>
      </w:r>
      <w:r w:rsidRPr="00C62BC0">
        <w:rPr>
          <w:rFonts w:ascii="Tahoma" w:hAnsi="Tahoma" w:cs="Tahoma"/>
        </w:rPr>
        <w:t xml:space="preserve">se šteje, da ta okvirni sporazum ni bil nikoli sklenjen. </w:t>
      </w:r>
    </w:p>
    <w:p w14:paraId="031F06DF" w14:textId="77777777" w:rsidR="0061796C" w:rsidRDefault="0061796C" w:rsidP="00C62BC0">
      <w:pPr>
        <w:keepNext/>
        <w:keepLines/>
        <w:jc w:val="both"/>
        <w:rPr>
          <w:rFonts w:ascii="Tahoma" w:hAnsi="Tahoma" w:cs="Tahoma"/>
        </w:rPr>
      </w:pPr>
    </w:p>
    <w:p w14:paraId="29E174C8" w14:textId="69AB2B31" w:rsidR="0061796C" w:rsidRDefault="0061796C" w:rsidP="0061796C">
      <w:pPr>
        <w:keepNext/>
        <w:keepLines/>
        <w:numPr>
          <w:ilvl w:val="1"/>
          <w:numId w:val="4"/>
        </w:numPr>
        <w:ind w:left="426" w:hanging="426"/>
        <w:jc w:val="center"/>
        <w:rPr>
          <w:rFonts w:ascii="Tahoma" w:hAnsi="Tahoma" w:cs="Tahoma"/>
        </w:rPr>
      </w:pPr>
      <w:r>
        <w:rPr>
          <w:rFonts w:ascii="Tahoma" w:hAnsi="Tahoma" w:cs="Tahoma"/>
        </w:rPr>
        <w:t>člen</w:t>
      </w:r>
    </w:p>
    <w:p w14:paraId="578AC749" w14:textId="77777777" w:rsidR="0061796C" w:rsidRDefault="0061796C" w:rsidP="00C62BC0">
      <w:pPr>
        <w:keepNext/>
        <w:keepLines/>
        <w:jc w:val="both"/>
        <w:rPr>
          <w:rFonts w:ascii="Tahoma" w:hAnsi="Tahoma" w:cs="Tahoma"/>
        </w:rPr>
      </w:pPr>
    </w:p>
    <w:p w14:paraId="56594404" w14:textId="34951D1E" w:rsidR="00C62BC0" w:rsidRPr="00C62BC0" w:rsidRDefault="00C62BC0" w:rsidP="00C62BC0">
      <w:pPr>
        <w:keepNext/>
        <w:keepLines/>
        <w:jc w:val="both"/>
        <w:rPr>
          <w:rFonts w:ascii="Tahoma" w:hAnsi="Tahoma" w:cs="Tahoma"/>
        </w:rPr>
      </w:pPr>
      <w:r w:rsidRPr="00C62BC0">
        <w:rPr>
          <w:rFonts w:ascii="Tahoma" w:hAnsi="Tahoma" w:cs="Tahoma"/>
        </w:rPr>
        <w:t>Morebitne spremembe ali dopolnitve tega okvirnega sporazuma veljajo samo v pisni obliki in v primeru, da jih podpišeta obe stranki okvirnega sporazuma.</w:t>
      </w:r>
    </w:p>
    <w:p w14:paraId="39934078" w14:textId="77777777" w:rsidR="00C62BC0" w:rsidRPr="00C62BC0" w:rsidRDefault="00C62BC0" w:rsidP="00C62BC0">
      <w:pPr>
        <w:keepNext/>
        <w:keepLines/>
        <w:jc w:val="both"/>
        <w:rPr>
          <w:rFonts w:ascii="Tahoma" w:hAnsi="Tahoma" w:cs="Tahoma"/>
        </w:rPr>
      </w:pPr>
    </w:p>
    <w:p w14:paraId="611D0E76" w14:textId="77777777" w:rsidR="00C62BC0" w:rsidRPr="00C62BC0" w:rsidRDefault="00C62BC0" w:rsidP="00C62BC0">
      <w:pPr>
        <w:keepNext/>
        <w:keepLines/>
        <w:tabs>
          <w:tab w:val="left" w:pos="567"/>
          <w:tab w:val="left" w:pos="1418"/>
          <w:tab w:val="left" w:pos="1702"/>
        </w:tabs>
        <w:jc w:val="both"/>
        <w:rPr>
          <w:rFonts w:ascii="Tahoma" w:hAnsi="Tahoma" w:cs="Tahoma"/>
        </w:rPr>
      </w:pPr>
      <w:r w:rsidRPr="00C62BC0">
        <w:rPr>
          <w:rFonts w:ascii="Tahoma" w:hAnsi="Tahoma" w:cs="Tahoma"/>
        </w:rPr>
        <w:t>Če katerokoli od določil tega okvirnega sporazuma je ali postane neveljavno, to ne vpliva na ostala določila tega okvirnega sporazuma. Neveljavno določilo se nadomesti z veljavnim, ki mora čim bolj ustrezati namenu, ki sta ga želeli doseči stranki okvirnega sporazuma z neveljavnim določilom.</w:t>
      </w:r>
    </w:p>
    <w:p w14:paraId="32C0C106" w14:textId="77777777" w:rsidR="00C62BC0" w:rsidRPr="00C62BC0" w:rsidRDefault="00C62BC0" w:rsidP="00C62BC0">
      <w:pPr>
        <w:keepNext/>
        <w:keepLines/>
        <w:tabs>
          <w:tab w:val="left" w:pos="567"/>
          <w:tab w:val="left" w:pos="1418"/>
          <w:tab w:val="left" w:pos="1702"/>
        </w:tabs>
        <w:jc w:val="both"/>
        <w:rPr>
          <w:rFonts w:ascii="Tahoma" w:hAnsi="Tahoma" w:cs="Tahoma"/>
        </w:rPr>
      </w:pPr>
    </w:p>
    <w:p w14:paraId="27B9DC32" w14:textId="77777777" w:rsidR="00C62BC0" w:rsidRPr="00C62BC0" w:rsidRDefault="00C62BC0" w:rsidP="00C62BC0">
      <w:pPr>
        <w:keepNext/>
        <w:keepLines/>
        <w:tabs>
          <w:tab w:val="left" w:pos="567"/>
          <w:tab w:val="left" w:pos="1418"/>
          <w:tab w:val="left" w:pos="1702"/>
        </w:tabs>
        <w:jc w:val="both"/>
        <w:rPr>
          <w:rFonts w:ascii="Tahoma" w:hAnsi="Tahoma" w:cs="Tahoma"/>
        </w:rPr>
      </w:pPr>
      <w:r w:rsidRPr="00C62BC0">
        <w:rPr>
          <w:rFonts w:ascii="Tahoma" w:hAnsi="Tahoma" w:cs="Tahoma"/>
        </w:rPr>
        <w:lastRenderedPageBreak/>
        <w:t>Izvajalec s podpisom tega okvirnega sporazuma jamči, da mu je poznan predmet okvirnega sporazuma in vsa tveganja, ki bodo spremljala izvedbo, da je seznanjen z razpisnimi zahtevami in s tehnično dokumentacijo, ter da so mu razumljivi in jasni pogoji in okoliščine za pravilno izvedbo del/dobav. Izvajalec se strinja, da lahko naročnik prekine medsebojno razmerje v primeru nespoštovanja določil okvirnega sporazuma in določil javnega naročanja, brez odškodninske odgovornosti do izvajalca.</w:t>
      </w:r>
    </w:p>
    <w:p w14:paraId="20413BEA" w14:textId="77777777" w:rsidR="00C62BC0" w:rsidRPr="00C62BC0" w:rsidRDefault="00C62BC0" w:rsidP="00C62BC0">
      <w:pPr>
        <w:keepNext/>
        <w:keepLines/>
        <w:tabs>
          <w:tab w:val="left" w:pos="567"/>
          <w:tab w:val="left" w:pos="1418"/>
          <w:tab w:val="left" w:pos="1702"/>
        </w:tabs>
        <w:jc w:val="both"/>
        <w:rPr>
          <w:rFonts w:ascii="Tahoma" w:hAnsi="Tahoma" w:cs="Tahoma"/>
        </w:rPr>
      </w:pPr>
    </w:p>
    <w:p w14:paraId="01A43A02" w14:textId="2C627064" w:rsidR="00C62BC0" w:rsidRDefault="00C62BC0" w:rsidP="00C62BC0">
      <w:pPr>
        <w:keepNext/>
        <w:keepLines/>
        <w:tabs>
          <w:tab w:val="left" w:pos="567"/>
          <w:tab w:val="left" w:pos="1418"/>
          <w:tab w:val="left" w:pos="1702"/>
        </w:tabs>
        <w:jc w:val="both"/>
        <w:rPr>
          <w:rFonts w:ascii="Tahoma" w:hAnsi="Tahoma" w:cs="Tahoma"/>
        </w:rPr>
      </w:pPr>
      <w:r w:rsidRPr="00C62BC0">
        <w:rPr>
          <w:rFonts w:ascii="Tahoma" w:hAnsi="Tahoma" w:cs="Tahoma"/>
        </w:rPr>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 oz. informacij, ki po veljavnih predpisih štejejo za javne.</w:t>
      </w:r>
    </w:p>
    <w:p w14:paraId="577E87AA" w14:textId="2C276EB5" w:rsidR="0061796C" w:rsidRDefault="0061796C" w:rsidP="00C62BC0">
      <w:pPr>
        <w:keepNext/>
        <w:keepLines/>
        <w:tabs>
          <w:tab w:val="left" w:pos="567"/>
          <w:tab w:val="left" w:pos="1418"/>
          <w:tab w:val="left" w:pos="1702"/>
        </w:tabs>
        <w:jc w:val="both"/>
        <w:rPr>
          <w:rFonts w:ascii="Tahoma" w:hAnsi="Tahoma" w:cs="Tahoma"/>
        </w:rPr>
      </w:pPr>
    </w:p>
    <w:p w14:paraId="5EEB9015" w14:textId="55355C91" w:rsidR="0061796C" w:rsidRDefault="0061796C" w:rsidP="00C62BC0">
      <w:pPr>
        <w:keepNext/>
        <w:keepLines/>
        <w:tabs>
          <w:tab w:val="left" w:pos="567"/>
          <w:tab w:val="left" w:pos="1418"/>
          <w:tab w:val="left" w:pos="1702"/>
        </w:tabs>
        <w:jc w:val="both"/>
        <w:rPr>
          <w:rFonts w:ascii="Tahoma" w:hAnsi="Tahoma" w:cs="Tahoma"/>
        </w:rPr>
      </w:pPr>
      <w:r w:rsidRPr="0061796C">
        <w:rPr>
          <w:rFonts w:ascii="Tahoma" w:hAnsi="Tahoma" w:cs="Tahoma"/>
        </w:rPr>
        <w:t xml:space="preserve">Priloge so neločljivi sestavni del </w:t>
      </w:r>
      <w:r w:rsidRPr="0061796C">
        <w:rPr>
          <w:rFonts w:ascii="Tahoma" w:eastAsia="Calibri" w:hAnsi="Tahoma" w:cs="Tahoma"/>
        </w:rPr>
        <w:t>tega okvirnega sporazuma</w:t>
      </w:r>
      <w:r w:rsidRPr="0061796C">
        <w:rPr>
          <w:rFonts w:ascii="Tahoma" w:hAnsi="Tahoma" w:cs="Tahoma"/>
        </w:rPr>
        <w:t>.</w:t>
      </w:r>
    </w:p>
    <w:p w14:paraId="32DB1FEF" w14:textId="77777777" w:rsidR="0061796C" w:rsidRPr="00C62BC0" w:rsidRDefault="0061796C" w:rsidP="00C62BC0">
      <w:pPr>
        <w:keepNext/>
        <w:keepLines/>
        <w:tabs>
          <w:tab w:val="left" w:pos="567"/>
          <w:tab w:val="left" w:pos="1418"/>
          <w:tab w:val="left" w:pos="1702"/>
        </w:tabs>
        <w:jc w:val="both"/>
        <w:rPr>
          <w:rFonts w:ascii="Tahoma" w:hAnsi="Tahoma" w:cs="Tahoma"/>
        </w:rPr>
      </w:pPr>
    </w:p>
    <w:p w14:paraId="293581B9" w14:textId="77777777" w:rsidR="00C62BC0" w:rsidRPr="00C62BC0" w:rsidRDefault="00C62BC0" w:rsidP="00C62BC0">
      <w:pPr>
        <w:keepNext/>
        <w:keepLines/>
        <w:numPr>
          <w:ilvl w:val="1"/>
          <w:numId w:val="4"/>
        </w:numPr>
        <w:ind w:left="426" w:hanging="426"/>
        <w:jc w:val="center"/>
        <w:rPr>
          <w:rFonts w:ascii="Tahoma" w:hAnsi="Tahoma" w:cs="Tahoma"/>
        </w:rPr>
      </w:pPr>
      <w:r w:rsidRPr="00C62BC0">
        <w:rPr>
          <w:rFonts w:ascii="Tahoma" w:hAnsi="Tahoma" w:cs="Tahoma"/>
        </w:rPr>
        <w:t>člen</w:t>
      </w:r>
    </w:p>
    <w:p w14:paraId="04BE6A2B" w14:textId="77777777" w:rsidR="00C62BC0" w:rsidRPr="00C62BC0" w:rsidRDefault="00C62BC0" w:rsidP="00C62BC0">
      <w:pPr>
        <w:keepNext/>
        <w:keepLines/>
        <w:tabs>
          <w:tab w:val="left" w:pos="567"/>
          <w:tab w:val="left" w:pos="1418"/>
          <w:tab w:val="left" w:pos="1702"/>
        </w:tabs>
        <w:jc w:val="both"/>
        <w:rPr>
          <w:rFonts w:ascii="Tahoma" w:hAnsi="Tahoma" w:cs="Tahoma"/>
        </w:rPr>
      </w:pPr>
    </w:p>
    <w:p w14:paraId="17FBA830" w14:textId="5DB6661F" w:rsidR="00C62BC0" w:rsidRDefault="00C62BC0" w:rsidP="00C62BC0">
      <w:pPr>
        <w:keepNext/>
        <w:keepLines/>
        <w:tabs>
          <w:tab w:val="left" w:pos="567"/>
          <w:tab w:val="left" w:pos="1418"/>
          <w:tab w:val="left" w:pos="1702"/>
        </w:tabs>
        <w:jc w:val="both"/>
        <w:rPr>
          <w:rFonts w:ascii="Tahoma" w:hAnsi="Tahoma" w:cs="Tahoma"/>
        </w:rPr>
      </w:pPr>
      <w:r w:rsidRPr="00C62BC0">
        <w:rPr>
          <w:rFonts w:ascii="Tahoma" w:hAnsi="Tahoma" w:cs="Tahoma"/>
        </w:rPr>
        <w:t>Stranki okvirnega sporazuma se obvezujeta, da bosta uredili vse, kar je potrebno za izvršitev tega okvirnega sporazuma in da bosta ravnali kot dobra gospodarstvenika. Za urejanje razmerij, ki niso urejena s tem okvirnim sporazumom se uporabljajo določila zakona, ki ureja obligacijska razmerja.</w:t>
      </w:r>
    </w:p>
    <w:p w14:paraId="2705B65C" w14:textId="2131BC51" w:rsidR="0061796C" w:rsidRDefault="0061796C" w:rsidP="00C62BC0">
      <w:pPr>
        <w:keepNext/>
        <w:keepLines/>
        <w:tabs>
          <w:tab w:val="left" w:pos="567"/>
          <w:tab w:val="left" w:pos="1418"/>
          <w:tab w:val="left" w:pos="1702"/>
        </w:tabs>
        <w:jc w:val="both"/>
        <w:rPr>
          <w:rFonts w:ascii="Tahoma" w:hAnsi="Tahoma" w:cs="Tahoma"/>
        </w:rPr>
      </w:pPr>
    </w:p>
    <w:p w14:paraId="7749CB39" w14:textId="3D3462A1" w:rsidR="0061796C" w:rsidRPr="00C62BC0" w:rsidRDefault="0061796C" w:rsidP="0061796C">
      <w:pPr>
        <w:keepNext/>
        <w:keepLines/>
        <w:tabs>
          <w:tab w:val="left" w:pos="567"/>
          <w:tab w:val="left" w:pos="1418"/>
          <w:tab w:val="left" w:pos="1702"/>
        </w:tabs>
        <w:jc w:val="both"/>
        <w:rPr>
          <w:rFonts w:ascii="Tahoma" w:eastAsia="Calibri" w:hAnsi="Tahoma" w:cs="Tahoma"/>
        </w:rPr>
      </w:pPr>
      <w:r w:rsidRPr="00C62BC0">
        <w:rPr>
          <w:rFonts w:ascii="Tahoma" w:eastAsia="Calibri" w:hAnsi="Tahoma" w:cs="Tahoma"/>
        </w:rPr>
        <w:t xml:space="preserve">Morebitne spore, ki bi nastali v zvezi z izvajanjem </w:t>
      </w:r>
      <w:r w:rsidRPr="00C62BC0">
        <w:rPr>
          <w:rFonts w:ascii="Tahoma" w:hAnsi="Tahoma" w:cs="Tahoma"/>
        </w:rPr>
        <w:t>tega okvirnega sporazuma</w:t>
      </w:r>
      <w:r w:rsidRPr="00C62BC0">
        <w:rPr>
          <w:rFonts w:ascii="Tahoma" w:eastAsia="Calibri" w:hAnsi="Tahoma" w:cs="Tahoma"/>
        </w:rPr>
        <w:t xml:space="preserve">, bosta stranki </w:t>
      </w:r>
      <w:r w:rsidRPr="00C62BC0">
        <w:rPr>
          <w:rFonts w:ascii="Tahoma" w:hAnsi="Tahoma" w:cs="Tahoma"/>
        </w:rPr>
        <w:t>okvirnega sporazuma</w:t>
      </w:r>
      <w:r w:rsidRPr="00C62BC0">
        <w:rPr>
          <w:rFonts w:ascii="Tahoma" w:eastAsia="Calibri" w:hAnsi="Tahoma" w:cs="Tahoma"/>
        </w:rPr>
        <w:t xml:space="preserve"> skušali rešiti sporazumno.</w:t>
      </w:r>
      <w:r>
        <w:rPr>
          <w:rFonts w:ascii="Tahoma" w:eastAsia="Calibri" w:hAnsi="Tahoma" w:cs="Tahoma"/>
        </w:rPr>
        <w:t xml:space="preserve"> </w:t>
      </w:r>
      <w:r w:rsidRPr="00C62BC0">
        <w:rPr>
          <w:rFonts w:ascii="Tahoma" w:eastAsia="Calibri" w:hAnsi="Tahoma" w:cs="Tahoma"/>
        </w:rPr>
        <w:t xml:space="preserve">Če spora ne bo možno rešiti sporazumno, lahko vsaka stranka </w:t>
      </w:r>
      <w:r w:rsidRPr="00C62BC0">
        <w:rPr>
          <w:rFonts w:ascii="Tahoma" w:hAnsi="Tahoma" w:cs="Tahoma"/>
        </w:rPr>
        <w:t>okvirnega sporazuma</w:t>
      </w:r>
      <w:r w:rsidRPr="00C62BC0">
        <w:rPr>
          <w:rFonts w:ascii="Tahoma" w:eastAsia="Calibri" w:hAnsi="Tahoma" w:cs="Tahoma"/>
        </w:rPr>
        <w:t xml:space="preserve"> sproži postopek za rešitev spora pri stvarno pristojnem sodišču v Ljubljani.</w:t>
      </w:r>
    </w:p>
    <w:p w14:paraId="105D5326" w14:textId="77777777" w:rsidR="0061796C" w:rsidRPr="00C62BC0" w:rsidRDefault="0061796C" w:rsidP="00C62BC0">
      <w:pPr>
        <w:keepNext/>
        <w:keepLines/>
        <w:tabs>
          <w:tab w:val="left" w:pos="567"/>
          <w:tab w:val="left" w:pos="1418"/>
          <w:tab w:val="left" w:pos="1702"/>
        </w:tabs>
        <w:jc w:val="both"/>
        <w:rPr>
          <w:rFonts w:ascii="Tahoma" w:hAnsi="Tahoma" w:cs="Tahoma"/>
        </w:rPr>
      </w:pPr>
    </w:p>
    <w:p w14:paraId="5C6C33EA" w14:textId="77777777" w:rsidR="00C62BC0" w:rsidRPr="00C62BC0" w:rsidRDefault="00C62BC0" w:rsidP="00C62BC0">
      <w:pPr>
        <w:keepNext/>
        <w:keepLines/>
        <w:numPr>
          <w:ilvl w:val="1"/>
          <w:numId w:val="4"/>
        </w:numPr>
        <w:ind w:left="426" w:hanging="426"/>
        <w:jc w:val="center"/>
        <w:rPr>
          <w:rFonts w:ascii="Tahoma" w:hAnsi="Tahoma" w:cs="Tahoma"/>
        </w:rPr>
      </w:pPr>
      <w:r w:rsidRPr="00C62BC0">
        <w:rPr>
          <w:rFonts w:ascii="Tahoma" w:hAnsi="Tahoma" w:cs="Tahoma"/>
        </w:rPr>
        <w:t>člen</w:t>
      </w:r>
    </w:p>
    <w:p w14:paraId="3E109207" w14:textId="77777777" w:rsidR="00C62BC0" w:rsidRPr="00C62BC0" w:rsidRDefault="00C62BC0" w:rsidP="00C62BC0">
      <w:pPr>
        <w:keepNext/>
        <w:keepLines/>
        <w:ind w:left="426"/>
        <w:jc w:val="center"/>
        <w:rPr>
          <w:rFonts w:ascii="Tahoma" w:hAnsi="Tahoma" w:cs="Tahoma"/>
        </w:rPr>
      </w:pPr>
    </w:p>
    <w:p w14:paraId="4D2EFA3B" w14:textId="7C9C4FDF" w:rsidR="00C62BC0" w:rsidRPr="0061796C" w:rsidRDefault="00C62BC0" w:rsidP="0061796C">
      <w:pPr>
        <w:keepNext/>
        <w:keepLines/>
        <w:tabs>
          <w:tab w:val="left" w:pos="567"/>
          <w:tab w:val="left" w:pos="1418"/>
          <w:tab w:val="left" w:pos="1702"/>
        </w:tabs>
        <w:jc w:val="both"/>
        <w:rPr>
          <w:rFonts w:ascii="Tahoma" w:eastAsia="Calibri" w:hAnsi="Tahoma" w:cs="Tahoma"/>
        </w:rPr>
      </w:pPr>
      <w:r w:rsidRPr="00C62BC0">
        <w:rPr>
          <w:rFonts w:ascii="Tahoma" w:eastAsia="Calibri" w:hAnsi="Tahoma" w:cs="Tahoma"/>
        </w:rPr>
        <w:t xml:space="preserve">Ta </w:t>
      </w:r>
      <w:r w:rsidRPr="00C62BC0">
        <w:rPr>
          <w:rFonts w:ascii="Tahoma" w:hAnsi="Tahoma" w:cs="Tahoma"/>
        </w:rPr>
        <w:t>okvirni sporazum</w:t>
      </w:r>
      <w:r w:rsidRPr="00C62BC0">
        <w:rPr>
          <w:rFonts w:ascii="Tahoma" w:eastAsia="Calibri" w:hAnsi="Tahoma" w:cs="Tahoma"/>
        </w:rPr>
        <w:t xml:space="preserve"> v celoti zavezuje tudi morebitne vsakokratne </w:t>
      </w:r>
      <w:r w:rsidR="00165C9C">
        <w:rPr>
          <w:rFonts w:ascii="Tahoma" w:eastAsia="Calibri" w:hAnsi="Tahoma" w:cs="Tahoma"/>
        </w:rPr>
        <w:t xml:space="preserve">univerzalne </w:t>
      </w:r>
      <w:r w:rsidRPr="00C62BC0">
        <w:rPr>
          <w:rFonts w:ascii="Tahoma" w:eastAsia="Calibri" w:hAnsi="Tahoma" w:cs="Tahoma"/>
        </w:rPr>
        <w:t xml:space="preserve">pravne naslednike vsake od strank </w:t>
      </w:r>
      <w:r w:rsidRPr="00C62BC0">
        <w:rPr>
          <w:rFonts w:ascii="Tahoma" w:hAnsi="Tahoma" w:cs="Tahoma"/>
        </w:rPr>
        <w:t>okvirnega sporazuma</w:t>
      </w:r>
      <w:r w:rsidR="00165C9C">
        <w:rPr>
          <w:rFonts w:ascii="Tahoma" w:hAnsi="Tahoma" w:cs="Tahoma"/>
        </w:rPr>
        <w:t xml:space="preserve">. </w:t>
      </w:r>
    </w:p>
    <w:p w14:paraId="1C356D55" w14:textId="77777777" w:rsidR="000727A2" w:rsidRPr="00565E7C" w:rsidRDefault="000727A2" w:rsidP="000727A2">
      <w:pPr>
        <w:keepNext/>
        <w:keepLines/>
        <w:jc w:val="both"/>
        <w:rPr>
          <w:color w:val="000000"/>
          <w:sz w:val="14"/>
          <w:szCs w:val="14"/>
          <w:shd w:val="clear" w:color="auto" w:fill="FFFFFF"/>
        </w:rPr>
      </w:pPr>
    </w:p>
    <w:p w14:paraId="2CAEE8F0" w14:textId="77777777" w:rsidR="00C62BC0" w:rsidRPr="00C62BC0" w:rsidRDefault="00C62BC0" w:rsidP="00C62BC0">
      <w:pPr>
        <w:keepNext/>
        <w:keepLines/>
        <w:numPr>
          <w:ilvl w:val="1"/>
          <w:numId w:val="4"/>
        </w:numPr>
        <w:ind w:left="426" w:hanging="426"/>
        <w:jc w:val="center"/>
        <w:rPr>
          <w:rFonts w:ascii="Tahoma" w:hAnsi="Tahoma" w:cs="Tahoma"/>
        </w:rPr>
      </w:pPr>
      <w:r w:rsidRPr="00C62BC0">
        <w:rPr>
          <w:rFonts w:ascii="Tahoma" w:hAnsi="Tahoma" w:cs="Tahoma"/>
        </w:rPr>
        <w:t>člen</w:t>
      </w:r>
    </w:p>
    <w:p w14:paraId="4D2B0DC9" w14:textId="77777777" w:rsidR="00C62BC0" w:rsidRPr="00C62BC0" w:rsidRDefault="00C62BC0" w:rsidP="00C62BC0">
      <w:pPr>
        <w:keepNext/>
        <w:keepLines/>
        <w:tabs>
          <w:tab w:val="left" w:pos="4820"/>
        </w:tabs>
        <w:jc w:val="both"/>
        <w:rPr>
          <w:rFonts w:ascii="Tahoma" w:hAnsi="Tahoma" w:cs="Tahoma"/>
          <w:b/>
        </w:rPr>
      </w:pPr>
    </w:p>
    <w:p w14:paraId="07BCC69E" w14:textId="77777777" w:rsidR="00C62BC0" w:rsidRPr="00C62BC0" w:rsidRDefault="00C62BC0" w:rsidP="00C62BC0">
      <w:pPr>
        <w:keepNext/>
        <w:keepLines/>
        <w:tabs>
          <w:tab w:val="left" w:pos="1134"/>
          <w:tab w:val="left" w:pos="4820"/>
        </w:tabs>
        <w:jc w:val="both"/>
        <w:rPr>
          <w:rFonts w:ascii="Tahoma" w:hAnsi="Tahoma" w:cs="Tahoma"/>
        </w:rPr>
      </w:pPr>
      <w:r w:rsidRPr="00C62BC0">
        <w:rPr>
          <w:rFonts w:ascii="Tahoma" w:hAnsi="Tahoma" w:cs="Tahoma"/>
        </w:rPr>
        <w:t>Okvirni sporazum je sestavljen in podpisan v petih (5) enakih izvodih, od katerih prejme naročnik tri (3) izvode in izvajalec dva (2) izvoda.</w:t>
      </w:r>
    </w:p>
    <w:p w14:paraId="570299AD" w14:textId="186C4E3E" w:rsidR="00BB5299" w:rsidRDefault="00BB5299" w:rsidP="00A62419">
      <w:pPr>
        <w:keepNext/>
        <w:keepLines/>
        <w:tabs>
          <w:tab w:val="left" w:pos="1134"/>
          <w:tab w:val="left" w:pos="4820"/>
        </w:tabs>
        <w:jc w:val="both"/>
        <w:rPr>
          <w:rFonts w:ascii="Tahoma" w:hAnsi="Tahoma" w:cs="Tahoma"/>
        </w:rPr>
      </w:pPr>
    </w:p>
    <w:p w14:paraId="0E02702D" w14:textId="77777777" w:rsidR="000727A2" w:rsidRDefault="000727A2" w:rsidP="00A62419">
      <w:pPr>
        <w:keepNext/>
        <w:keepLines/>
        <w:tabs>
          <w:tab w:val="left" w:pos="1134"/>
          <w:tab w:val="left" w:pos="4820"/>
        </w:tabs>
        <w:jc w:val="both"/>
        <w:rPr>
          <w:rFonts w:ascii="Tahoma" w:hAnsi="Tahoma" w:cs="Tahoma"/>
        </w:rPr>
      </w:pPr>
    </w:p>
    <w:p w14:paraId="19CE65A8" w14:textId="77777777" w:rsidR="00BB5299" w:rsidRPr="00C8579C" w:rsidRDefault="00BB5299" w:rsidP="00A62419">
      <w:pPr>
        <w:keepNext/>
        <w:keepLines/>
        <w:tabs>
          <w:tab w:val="left" w:pos="1134"/>
          <w:tab w:val="left" w:pos="4820"/>
        </w:tabs>
        <w:rPr>
          <w:rFonts w:ascii="Tahoma" w:hAnsi="Tahoma" w:cs="Tahoma"/>
        </w:rPr>
      </w:pPr>
      <w:r w:rsidRPr="00C8579C">
        <w:rPr>
          <w:rFonts w:ascii="Tahoma" w:hAnsi="Tahoma" w:cs="Tahoma"/>
        </w:rPr>
        <w:t>Ljubljana, dne ___________</w:t>
      </w:r>
      <w:r w:rsidRPr="00C8579C">
        <w:rPr>
          <w:rFonts w:ascii="Tahoma" w:hAnsi="Tahoma" w:cs="Tahoma"/>
        </w:rPr>
        <w:tab/>
      </w:r>
      <w:r w:rsidRPr="00C8579C">
        <w:rPr>
          <w:rFonts w:ascii="Tahoma" w:hAnsi="Tahoma" w:cs="Tahoma"/>
        </w:rPr>
        <w:tab/>
      </w:r>
      <w:r w:rsidRPr="00C8579C">
        <w:rPr>
          <w:rFonts w:ascii="Tahoma" w:hAnsi="Tahoma" w:cs="Tahoma"/>
        </w:rPr>
        <w:tab/>
        <w:t>______________, dne __________</w:t>
      </w:r>
    </w:p>
    <w:p w14:paraId="1E1E8F69" w14:textId="62ACB5E0" w:rsidR="00BB5299" w:rsidRDefault="00BB5299" w:rsidP="00A62419">
      <w:pPr>
        <w:keepNext/>
        <w:keepLines/>
        <w:tabs>
          <w:tab w:val="left" w:pos="4820"/>
        </w:tabs>
        <w:rPr>
          <w:rFonts w:ascii="Tahoma" w:hAnsi="Tahoma" w:cs="Tahoma"/>
        </w:rPr>
      </w:pPr>
    </w:p>
    <w:p w14:paraId="16CA2B51" w14:textId="77777777" w:rsidR="000727A2" w:rsidRPr="00C8579C" w:rsidRDefault="000727A2" w:rsidP="00A62419">
      <w:pPr>
        <w:keepNext/>
        <w:keepLines/>
        <w:tabs>
          <w:tab w:val="left" w:pos="4820"/>
        </w:tabs>
        <w:rPr>
          <w:rFonts w:ascii="Tahoma" w:hAnsi="Tahoma" w:cs="Tahoma"/>
        </w:rPr>
      </w:pPr>
    </w:p>
    <w:p w14:paraId="15707D86" w14:textId="77777777" w:rsidR="00BB5299" w:rsidRPr="00B064CE" w:rsidRDefault="00BB5299" w:rsidP="00A62419">
      <w:pPr>
        <w:keepNext/>
        <w:keepLines/>
        <w:tabs>
          <w:tab w:val="left" w:pos="4820"/>
        </w:tabs>
        <w:rPr>
          <w:rFonts w:ascii="Tahoma" w:hAnsi="Tahoma" w:cs="Tahoma"/>
          <w:b/>
        </w:rPr>
      </w:pPr>
      <w:r w:rsidRPr="00B064CE">
        <w:rPr>
          <w:rFonts w:ascii="Tahoma" w:hAnsi="Tahoma" w:cs="Tahoma"/>
          <w:b/>
        </w:rPr>
        <w:t>NAROČNIK:</w:t>
      </w:r>
      <w:r w:rsidRPr="00B064CE">
        <w:rPr>
          <w:rFonts w:ascii="Tahoma" w:hAnsi="Tahoma" w:cs="Tahoma"/>
          <w:b/>
        </w:rPr>
        <w:tab/>
      </w:r>
      <w:r w:rsidRPr="00B064CE">
        <w:rPr>
          <w:rFonts w:ascii="Tahoma" w:hAnsi="Tahoma" w:cs="Tahoma"/>
          <w:b/>
        </w:rPr>
        <w:tab/>
      </w:r>
      <w:r w:rsidRPr="00B064CE">
        <w:rPr>
          <w:rFonts w:ascii="Tahoma" w:hAnsi="Tahoma" w:cs="Tahoma"/>
          <w:b/>
        </w:rPr>
        <w:tab/>
        <w:t>IZVAJALEC:</w:t>
      </w:r>
    </w:p>
    <w:p w14:paraId="178C3102" w14:textId="77777777" w:rsidR="00CD5B24" w:rsidRPr="00B064CE" w:rsidRDefault="00CD5B24" w:rsidP="00A62419">
      <w:pPr>
        <w:keepNext/>
        <w:keepLines/>
        <w:tabs>
          <w:tab w:val="left" w:pos="4962"/>
        </w:tabs>
        <w:ind w:right="-851"/>
        <w:jc w:val="both"/>
        <w:rPr>
          <w:rFonts w:ascii="Tahoma" w:hAnsi="Tahoma" w:cs="Tahoma"/>
          <w:b/>
        </w:rPr>
      </w:pPr>
    </w:p>
    <w:p w14:paraId="7840DD75" w14:textId="77777777" w:rsidR="00856B2F" w:rsidRPr="00B064CE" w:rsidRDefault="0094613F" w:rsidP="00A62419">
      <w:pPr>
        <w:keepNext/>
        <w:keepLines/>
        <w:tabs>
          <w:tab w:val="left" w:pos="4962"/>
        </w:tabs>
        <w:ind w:right="-851"/>
        <w:jc w:val="both"/>
        <w:rPr>
          <w:rFonts w:ascii="Tahoma" w:hAnsi="Tahoma" w:cs="Tahoma"/>
          <w:b/>
        </w:rPr>
      </w:pPr>
      <w:r w:rsidRPr="00B064CE">
        <w:rPr>
          <w:rFonts w:ascii="Tahoma" w:hAnsi="Tahoma" w:cs="Tahoma"/>
          <w:b/>
        </w:rPr>
        <w:t xml:space="preserve">JAVNO PODJETJE VODOVOD </w:t>
      </w:r>
    </w:p>
    <w:p w14:paraId="6B7CD97F" w14:textId="77777777" w:rsidR="009668AE" w:rsidRDefault="0094613F" w:rsidP="00A62419">
      <w:pPr>
        <w:keepNext/>
        <w:keepLines/>
        <w:tabs>
          <w:tab w:val="left" w:pos="4962"/>
        </w:tabs>
        <w:ind w:right="-851"/>
        <w:jc w:val="both"/>
        <w:rPr>
          <w:rFonts w:ascii="Tahoma" w:hAnsi="Tahoma" w:cs="Tahoma"/>
          <w:b/>
        </w:rPr>
      </w:pPr>
      <w:r w:rsidRPr="00B064CE">
        <w:rPr>
          <w:rFonts w:ascii="Tahoma" w:hAnsi="Tahoma" w:cs="Tahoma"/>
          <w:b/>
        </w:rPr>
        <w:t>KANALIZACIJA SNAGA d.o.o.</w:t>
      </w:r>
    </w:p>
    <w:p w14:paraId="2FB0D10D" w14:textId="77777777" w:rsidR="00BB5299" w:rsidRPr="00B064CE" w:rsidRDefault="00BB5299" w:rsidP="00A62419">
      <w:pPr>
        <w:keepNext/>
        <w:keepLines/>
        <w:tabs>
          <w:tab w:val="left" w:pos="4962"/>
        </w:tabs>
        <w:ind w:right="-851"/>
        <w:jc w:val="both"/>
        <w:rPr>
          <w:rFonts w:ascii="Tahoma" w:hAnsi="Tahoma" w:cs="Tahoma"/>
          <w:b/>
        </w:rPr>
      </w:pPr>
      <w:r w:rsidRPr="00B064CE">
        <w:rPr>
          <w:rFonts w:ascii="Tahoma" w:hAnsi="Tahoma" w:cs="Tahoma"/>
          <w:b/>
        </w:rPr>
        <w:tab/>
      </w:r>
      <w:r w:rsidRPr="00B064CE">
        <w:rPr>
          <w:rFonts w:ascii="Tahoma" w:hAnsi="Tahoma" w:cs="Tahoma"/>
          <w:b/>
        </w:rPr>
        <w:tab/>
      </w:r>
      <w:r w:rsidRPr="00B064CE">
        <w:rPr>
          <w:rFonts w:ascii="Tahoma" w:hAnsi="Tahoma" w:cs="Tahoma"/>
          <w:b/>
        </w:rPr>
        <w:tab/>
      </w:r>
      <w:r w:rsidRPr="00B064CE">
        <w:rPr>
          <w:rFonts w:ascii="Tahoma" w:hAnsi="Tahoma" w:cs="Tahoma"/>
          <w:b/>
        </w:rPr>
        <w:tab/>
      </w:r>
      <w:r w:rsidRPr="00B064CE">
        <w:rPr>
          <w:rFonts w:ascii="Tahoma" w:hAnsi="Tahoma" w:cs="Tahoma"/>
          <w:b/>
        </w:rPr>
        <w:tab/>
      </w:r>
      <w:r w:rsidRPr="00B064CE">
        <w:rPr>
          <w:rFonts w:ascii="Tahoma" w:hAnsi="Tahoma" w:cs="Tahoma"/>
          <w:b/>
        </w:rPr>
        <w:tab/>
      </w:r>
    </w:p>
    <w:p w14:paraId="2D50B990" w14:textId="77777777" w:rsidR="00BB5299" w:rsidRPr="00B064CE" w:rsidRDefault="00BB5299" w:rsidP="00A62419">
      <w:pPr>
        <w:keepNext/>
        <w:keepLines/>
        <w:tabs>
          <w:tab w:val="left" w:pos="4962"/>
        </w:tabs>
        <w:ind w:right="-851"/>
        <w:jc w:val="both"/>
        <w:rPr>
          <w:rFonts w:ascii="Tahoma" w:hAnsi="Tahoma" w:cs="Tahoma"/>
          <w:b/>
        </w:rPr>
      </w:pPr>
      <w:r w:rsidRPr="00B064CE">
        <w:rPr>
          <w:rFonts w:ascii="Tahoma" w:hAnsi="Tahoma" w:cs="Tahoma"/>
          <w:b/>
        </w:rPr>
        <w:t xml:space="preserve">Direktor: </w:t>
      </w:r>
    </w:p>
    <w:p w14:paraId="0CEB9AFD" w14:textId="08E6F051" w:rsidR="00BA3AD8" w:rsidRDefault="00451D45" w:rsidP="00A62419">
      <w:pPr>
        <w:keepNext/>
        <w:keepLines/>
        <w:tabs>
          <w:tab w:val="left" w:pos="4962"/>
        </w:tabs>
        <w:ind w:right="-851"/>
        <w:jc w:val="both"/>
        <w:rPr>
          <w:rFonts w:ascii="Tahoma" w:hAnsi="Tahoma" w:cs="Tahoma"/>
          <w:b/>
        </w:rPr>
      </w:pPr>
      <w:r>
        <w:rPr>
          <w:rFonts w:ascii="Tahoma" w:hAnsi="Tahoma" w:cs="Tahoma"/>
          <w:b/>
        </w:rPr>
        <w:t>David P</w:t>
      </w:r>
      <w:r w:rsidR="00EB3912">
        <w:rPr>
          <w:rFonts w:ascii="Tahoma" w:hAnsi="Tahoma" w:cs="Tahoma"/>
          <w:b/>
        </w:rPr>
        <w:t>olutnik</w:t>
      </w:r>
    </w:p>
    <w:p w14:paraId="2AA0F4E8" w14:textId="77777777" w:rsidR="001D2536" w:rsidRDefault="001D2536">
      <w:pPr>
        <w:rPr>
          <w:rFonts w:ascii="Tahoma" w:hAnsi="Tahoma" w:cs="Tahoma"/>
          <w:b/>
        </w:rPr>
      </w:pPr>
    </w:p>
    <w:p w14:paraId="48F104D7" w14:textId="0CF43BD2" w:rsidR="001C4759" w:rsidRPr="001C4759" w:rsidRDefault="001C4759" w:rsidP="000727A2">
      <w:pPr>
        <w:keepNext/>
        <w:keepLines/>
        <w:spacing w:after="120"/>
        <w:jc w:val="both"/>
        <w:rPr>
          <w:rFonts w:ascii="Tahoma" w:eastAsia="Calibri" w:hAnsi="Tahoma" w:cs="Tahoma"/>
        </w:rPr>
      </w:pPr>
      <w:r w:rsidRPr="001C4759">
        <w:rPr>
          <w:rFonts w:ascii="Tahoma" w:eastAsia="Calibri" w:hAnsi="Tahoma" w:cs="Tahoma"/>
        </w:rPr>
        <w:t>Prilog</w:t>
      </w:r>
      <w:r>
        <w:rPr>
          <w:rFonts w:ascii="Tahoma" w:eastAsia="Calibri" w:hAnsi="Tahoma" w:cs="Tahoma"/>
        </w:rPr>
        <w:t>e</w:t>
      </w:r>
      <w:r w:rsidRPr="001C4759">
        <w:rPr>
          <w:rFonts w:ascii="Tahoma" w:eastAsia="Calibri" w:hAnsi="Tahoma" w:cs="Tahoma"/>
        </w:rPr>
        <w:t>:</w:t>
      </w:r>
    </w:p>
    <w:p w14:paraId="61537CF4" w14:textId="7733B679" w:rsidR="001C4759" w:rsidRPr="001C4759" w:rsidRDefault="000727A2" w:rsidP="000727A2">
      <w:pPr>
        <w:keepNext/>
        <w:keepLines/>
        <w:numPr>
          <w:ilvl w:val="0"/>
          <w:numId w:val="10"/>
        </w:numPr>
        <w:jc w:val="both"/>
        <w:rPr>
          <w:rFonts w:ascii="Tahoma" w:eastAsia="Calibri" w:hAnsi="Tahoma" w:cs="Tahoma"/>
        </w:rPr>
      </w:pPr>
      <w:r>
        <w:rPr>
          <w:rFonts w:ascii="Tahoma" w:hAnsi="Tahoma" w:cs="Tahoma"/>
        </w:rPr>
        <w:t>p</w:t>
      </w:r>
      <w:r w:rsidR="001C4759" w:rsidRPr="000727A2">
        <w:rPr>
          <w:rFonts w:ascii="Tahoma" w:hAnsi="Tahoma" w:cs="Tahoma"/>
        </w:rPr>
        <w:t>onudba</w:t>
      </w:r>
      <w:r w:rsidR="001C4759" w:rsidRPr="001C4759">
        <w:rPr>
          <w:rFonts w:ascii="Tahoma" w:eastAsia="Calibri" w:hAnsi="Tahoma" w:cs="Tahoma"/>
        </w:rPr>
        <w:t xml:space="preserve"> izvajalca št. __________ z dne __________, ki je Priloga št. 1 tega okvirnega sporazuma,</w:t>
      </w:r>
    </w:p>
    <w:p w14:paraId="5AED761B" w14:textId="6AE7FD5C" w:rsidR="001C4759" w:rsidRPr="000727A2" w:rsidRDefault="000727A2" w:rsidP="000727A2">
      <w:pPr>
        <w:keepNext/>
        <w:keepLines/>
        <w:numPr>
          <w:ilvl w:val="0"/>
          <w:numId w:val="10"/>
        </w:numPr>
        <w:jc w:val="both"/>
        <w:rPr>
          <w:rFonts w:ascii="Tahoma" w:hAnsi="Tahoma" w:cs="Tahoma"/>
        </w:rPr>
      </w:pPr>
      <w:r>
        <w:rPr>
          <w:rFonts w:ascii="Tahoma" w:hAnsi="Tahoma" w:cs="Tahoma"/>
        </w:rPr>
        <w:t>p</w:t>
      </w:r>
      <w:r w:rsidR="001C4759" w:rsidRPr="000727A2">
        <w:rPr>
          <w:rFonts w:ascii="Tahoma" w:hAnsi="Tahoma" w:cs="Tahoma"/>
        </w:rPr>
        <w:t>onudbeni predračun izvajalca št. ___________ z dne ___________, ki je Priloga št. 2 tega okvirnega sporazuma,</w:t>
      </w:r>
    </w:p>
    <w:p w14:paraId="79778126" w14:textId="632F1DB4" w:rsidR="001C4759" w:rsidRPr="000727A2" w:rsidRDefault="000727A2" w:rsidP="000727A2">
      <w:pPr>
        <w:keepNext/>
        <w:keepLines/>
        <w:numPr>
          <w:ilvl w:val="0"/>
          <w:numId w:val="10"/>
        </w:numPr>
        <w:jc w:val="both"/>
        <w:rPr>
          <w:rFonts w:ascii="Tahoma" w:hAnsi="Tahoma" w:cs="Tahoma"/>
        </w:rPr>
      </w:pPr>
      <w:r>
        <w:rPr>
          <w:rFonts w:ascii="Tahoma" w:hAnsi="Tahoma" w:cs="Tahoma"/>
        </w:rPr>
        <w:t>t</w:t>
      </w:r>
      <w:r w:rsidR="001C4759" w:rsidRPr="000727A2">
        <w:rPr>
          <w:rFonts w:ascii="Tahoma" w:hAnsi="Tahoma" w:cs="Tahoma"/>
        </w:rPr>
        <w:t>ehnična specifikacija javnega naročila VKS-61/25 ki je Priloga št. 3 tega okvirnega sporazuma,</w:t>
      </w:r>
    </w:p>
    <w:p w14:paraId="21812C5C" w14:textId="2EBEA42A" w:rsidR="007E7A2E" w:rsidRPr="000727A2" w:rsidRDefault="000727A2" w:rsidP="000727A2">
      <w:pPr>
        <w:keepNext/>
        <w:keepLines/>
        <w:numPr>
          <w:ilvl w:val="0"/>
          <w:numId w:val="10"/>
        </w:numPr>
        <w:jc w:val="both"/>
        <w:rPr>
          <w:rFonts w:ascii="Tahoma" w:hAnsi="Tahoma" w:cs="Tahoma"/>
        </w:rPr>
      </w:pPr>
      <w:bookmarkStart w:id="21" w:name="_Hlk210717302"/>
      <w:r>
        <w:rPr>
          <w:rFonts w:ascii="Tahoma" w:hAnsi="Tahoma" w:cs="Tahoma"/>
        </w:rPr>
        <w:t>t</w:t>
      </w:r>
      <w:r w:rsidR="007E7A2E" w:rsidRPr="000727A2">
        <w:rPr>
          <w:rFonts w:ascii="Tahoma" w:hAnsi="Tahoma" w:cs="Tahoma"/>
        </w:rPr>
        <w:t>ehnična risba gredi - 10.2 Gredi, ki je Priloga št. 4 tega okvirnega sporazuma.</w:t>
      </w:r>
    </w:p>
    <w:bookmarkEnd w:id="21"/>
    <w:p w14:paraId="06655B98" w14:textId="77777777" w:rsidR="001C4759" w:rsidRPr="001C4759" w:rsidRDefault="001C4759" w:rsidP="001C4759">
      <w:pPr>
        <w:keepNext/>
        <w:keepLines/>
        <w:ind w:left="852"/>
        <w:jc w:val="both"/>
        <w:rPr>
          <w:rFonts w:ascii="Tahoma" w:eastAsia="Calibri" w:hAnsi="Tahoma" w:cs="Tahoma"/>
        </w:rPr>
      </w:pPr>
    </w:p>
    <w:p w14:paraId="1C6B283E" w14:textId="5CFEAB3C" w:rsidR="001D2536" w:rsidRDefault="001D2536" w:rsidP="001D2536">
      <w:pPr>
        <w:keepNext/>
        <w:keepLines/>
        <w:ind w:left="852"/>
        <w:jc w:val="both"/>
        <w:rPr>
          <w:rFonts w:ascii="Tahoma" w:eastAsia="Calibri" w:hAnsi="Tahoma" w:cs="Tahoma"/>
        </w:rPr>
      </w:pPr>
    </w:p>
    <w:p w14:paraId="2A176B61" w14:textId="4EF1FB7C" w:rsidR="001D2536" w:rsidRDefault="00BA3AD8">
      <w:pPr>
        <w:rPr>
          <w:rFonts w:ascii="Tahoma" w:hAnsi="Tahoma" w:cs="Tahoma"/>
          <w:b/>
        </w:rPr>
      </w:pPr>
      <w:r>
        <w:rPr>
          <w:rFonts w:ascii="Tahoma" w:hAnsi="Tahoma" w:cs="Tahoma"/>
          <w:b/>
        </w:rPr>
        <w:br w:type="page"/>
      </w: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850"/>
        <w:gridCol w:w="284"/>
      </w:tblGrid>
      <w:tr w:rsidR="00EC20F4" w:rsidRPr="00E94B07" w14:paraId="73E5B663" w14:textId="77777777" w:rsidTr="00486DA6">
        <w:tc>
          <w:tcPr>
            <w:tcW w:w="608" w:type="dxa"/>
            <w:tcBorders>
              <w:right w:val="nil"/>
            </w:tcBorders>
          </w:tcPr>
          <w:p w14:paraId="191AFEA9" w14:textId="77777777" w:rsidR="00EC20F4" w:rsidRPr="00E94B07" w:rsidRDefault="00EC20F4" w:rsidP="00486DA6">
            <w:pPr>
              <w:keepNext/>
              <w:keepLines/>
              <w:jc w:val="both"/>
              <w:rPr>
                <w:rFonts w:ascii="Tahoma" w:hAnsi="Tahoma" w:cs="Tahoma"/>
              </w:rPr>
            </w:pPr>
            <w:r w:rsidRPr="00E94B07">
              <w:lastRenderedPageBreak/>
              <w:br w:type="page"/>
            </w:r>
            <w:r w:rsidRPr="00E94B07">
              <w:br w:type="page"/>
            </w:r>
            <w:r w:rsidRPr="00E94B07">
              <w:br w:type="page"/>
            </w:r>
            <w:r w:rsidRPr="00E94B07">
              <w:br w:type="page"/>
            </w:r>
            <w:r w:rsidRPr="00E94B07">
              <w:rPr>
                <w:rFonts w:ascii="Tahoma" w:hAnsi="Tahoma" w:cs="Tahoma"/>
              </w:rPr>
              <w:br w:type="page"/>
            </w:r>
            <w:r w:rsidRPr="00E94B07">
              <w:rPr>
                <w:rFonts w:ascii="Tahoma" w:hAnsi="Tahoma" w:cs="Tahoma"/>
                <w:b/>
              </w:rPr>
              <w:br w:type="page"/>
            </w:r>
            <w:r w:rsidRPr="00E94B07">
              <w:rPr>
                <w:rFonts w:ascii="Tahoma" w:hAnsi="Tahoma" w:cs="Tahoma"/>
              </w:rPr>
              <w:br w:type="page"/>
            </w:r>
          </w:p>
        </w:tc>
        <w:tc>
          <w:tcPr>
            <w:tcW w:w="7579" w:type="dxa"/>
            <w:tcBorders>
              <w:left w:val="nil"/>
              <w:right w:val="single" w:sz="4" w:space="0" w:color="auto"/>
            </w:tcBorders>
            <w:vAlign w:val="bottom"/>
          </w:tcPr>
          <w:p w14:paraId="3BA84DC5" w14:textId="6C0E14AE" w:rsidR="00EC20F4" w:rsidRPr="00E94B07" w:rsidRDefault="00EC20F4" w:rsidP="00486DA6">
            <w:pPr>
              <w:keepNext/>
              <w:keepLines/>
              <w:rPr>
                <w:rFonts w:ascii="Tahoma" w:hAnsi="Tahoma" w:cs="Tahoma"/>
              </w:rPr>
            </w:pPr>
            <w:r w:rsidRPr="00884B88">
              <w:rPr>
                <w:rFonts w:ascii="Tahoma" w:hAnsi="Tahoma" w:cs="Tahoma"/>
              </w:rPr>
              <w:t>FINANČNO ZAVAROVANJE ZA DOBR</w:t>
            </w:r>
            <w:r w:rsidR="008D183C">
              <w:rPr>
                <w:rFonts w:ascii="Tahoma" w:hAnsi="Tahoma" w:cs="Tahoma"/>
              </w:rPr>
              <w:t>O</w:t>
            </w:r>
            <w:r w:rsidRPr="00884B88">
              <w:rPr>
                <w:rFonts w:ascii="Tahoma" w:hAnsi="Tahoma" w:cs="Tahoma"/>
              </w:rPr>
              <w:t xml:space="preserve"> IZVEDB</w:t>
            </w:r>
            <w:r w:rsidR="008D183C">
              <w:rPr>
                <w:rFonts w:ascii="Tahoma" w:hAnsi="Tahoma" w:cs="Tahoma"/>
              </w:rPr>
              <w:t>O</w:t>
            </w:r>
            <w:r w:rsidRPr="00884B88">
              <w:rPr>
                <w:rFonts w:ascii="Tahoma" w:hAnsi="Tahoma" w:cs="Tahoma"/>
              </w:rPr>
              <w:t xml:space="preserve"> OBVEZNOSTI IZ OKVIRNEGA SPORAZUMA</w:t>
            </w:r>
            <w:r>
              <w:rPr>
                <w:rFonts w:ascii="Tahoma" w:hAnsi="Tahoma" w:cs="Tahoma"/>
              </w:rPr>
              <w:t xml:space="preserve"> – </w:t>
            </w:r>
            <w:r w:rsidRPr="008F6771">
              <w:rPr>
                <w:rFonts w:ascii="Tahoma" w:hAnsi="Tahoma" w:cs="Tahoma"/>
                <w:color w:val="FF0000"/>
              </w:rPr>
              <w:t>ni potrebno prilagati v ponudbi</w:t>
            </w:r>
          </w:p>
        </w:tc>
        <w:tc>
          <w:tcPr>
            <w:tcW w:w="850" w:type="dxa"/>
            <w:tcBorders>
              <w:top w:val="single" w:sz="4" w:space="0" w:color="auto"/>
              <w:left w:val="single" w:sz="4" w:space="0" w:color="auto"/>
              <w:bottom w:val="single" w:sz="4" w:space="0" w:color="auto"/>
              <w:right w:val="nil"/>
            </w:tcBorders>
          </w:tcPr>
          <w:p w14:paraId="42BC5722" w14:textId="77777777" w:rsidR="00EC20F4" w:rsidRPr="00E94B07" w:rsidRDefault="00EC20F4" w:rsidP="00486DA6">
            <w:pPr>
              <w:keepNext/>
              <w:keepLines/>
              <w:jc w:val="both"/>
              <w:rPr>
                <w:rFonts w:ascii="Tahoma" w:hAnsi="Tahoma" w:cs="Tahoma"/>
                <w:b/>
                <w:iCs/>
              </w:rPr>
            </w:pPr>
            <w:r w:rsidRPr="00E94B07">
              <w:rPr>
                <w:rFonts w:ascii="Tahoma" w:hAnsi="Tahoma" w:cs="Tahoma"/>
                <w:b/>
                <w:iCs/>
              </w:rPr>
              <w:t xml:space="preserve">Priloga </w:t>
            </w:r>
          </w:p>
        </w:tc>
        <w:tc>
          <w:tcPr>
            <w:tcW w:w="284" w:type="dxa"/>
            <w:tcBorders>
              <w:top w:val="single" w:sz="4" w:space="0" w:color="auto"/>
              <w:left w:val="nil"/>
              <w:bottom w:val="single" w:sz="4" w:space="0" w:color="auto"/>
              <w:right w:val="single" w:sz="4" w:space="0" w:color="auto"/>
            </w:tcBorders>
          </w:tcPr>
          <w:p w14:paraId="4E6781A7" w14:textId="77777777" w:rsidR="00EC20F4" w:rsidRPr="00E94B07" w:rsidRDefault="00EC20F4" w:rsidP="00486DA6">
            <w:pPr>
              <w:keepNext/>
              <w:keepLines/>
              <w:jc w:val="both"/>
              <w:rPr>
                <w:rFonts w:ascii="Tahoma" w:hAnsi="Tahoma" w:cs="Tahoma"/>
                <w:b/>
                <w:iCs/>
              </w:rPr>
            </w:pPr>
            <w:r>
              <w:rPr>
                <w:rFonts w:ascii="Tahoma" w:hAnsi="Tahoma" w:cs="Tahoma"/>
                <w:b/>
                <w:iCs/>
              </w:rPr>
              <w:t>9</w:t>
            </w:r>
          </w:p>
        </w:tc>
      </w:tr>
    </w:tbl>
    <w:p w14:paraId="345A90EF" w14:textId="4835B994" w:rsidR="00884B88" w:rsidRDefault="00884B88" w:rsidP="00884B88">
      <w:pPr>
        <w:keepNext/>
        <w:keepLines/>
        <w:ind w:left="8508"/>
        <w:rPr>
          <w:rFonts w:ascii="Tahoma" w:hAnsi="Tahoma" w:cs="Tahoma"/>
          <w:sz w:val="18"/>
        </w:rPr>
      </w:pPr>
      <w:r>
        <w:rPr>
          <w:rFonts w:ascii="Tahoma" w:hAnsi="Tahoma" w:cs="Tahoma"/>
          <w:sz w:val="18"/>
        </w:rPr>
        <w:t>VZOREC</w:t>
      </w:r>
    </w:p>
    <w:p w14:paraId="1C921C66" w14:textId="2C582D7A" w:rsidR="00884B88" w:rsidRDefault="00884B88" w:rsidP="00A62419">
      <w:pPr>
        <w:keepNext/>
        <w:keepLines/>
        <w:rPr>
          <w:rFonts w:ascii="Tahoma" w:hAnsi="Tahoma" w:cs="Tahoma"/>
          <w:sz w:val="18"/>
        </w:rPr>
      </w:pPr>
    </w:p>
    <w:p w14:paraId="4DD5728B" w14:textId="77777777" w:rsidR="00884B88" w:rsidRPr="008A3942" w:rsidRDefault="00884B88" w:rsidP="00A62419">
      <w:pPr>
        <w:keepNext/>
        <w:keepLines/>
        <w:rPr>
          <w:rFonts w:ascii="Tahoma" w:hAnsi="Tahoma" w:cs="Tahoma"/>
          <w:sz w:val="18"/>
        </w:rPr>
      </w:pPr>
    </w:p>
    <w:p w14:paraId="4EAD8F17" w14:textId="77777777" w:rsidR="002B7BB2" w:rsidRPr="00026729" w:rsidRDefault="002B7BB2" w:rsidP="00A62419">
      <w:pPr>
        <w:pStyle w:val="Naslov"/>
        <w:keepNext/>
        <w:keepLines/>
        <w:rPr>
          <w:rFonts w:ascii="Tahoma" w:hAnsi="Tahoma" w:cs="Tahoma"/>
          <w:sz w:val="20"/>
          <w:lang w:val="sl-SI"/>
        </w:rPr>
      </w:pPr>
      <w:r w:rsidRPr="00B31355">
        <w:rPr>
          <w:rFonts w:ascii="Tahoma" w:hAnsi="Tahoma" w:cs="Tahoma"/>
          <w:sz w:val="20"/>
        </w:rPr>
        <w:t>MENIČNA IZJAVA</w:t>
      </w:r>
    </w:p>
    <w:p w14:paraId="735737D9" w14:textId="77777777" w:rsidR="002B7BB2" w:rsidRPr="00634457" w:rsidRDefault="002B7BB2" w:rsidP="00A62419">
      <w:pPr>
        <w:keepNext/>
        <w:keepLines/>
        <w:jc w:val="center"/>
        <w:rPr>
          <w:rFonts w:ascii="Tahoma" w:hAnsi="Tahoma" w:cs="Tahoma"/>
          <w:b/>
        </w:rPr>
      </w:pPr>
      <w:r w:rsidRPr="00634457">
        <w:rPr>
          <w:rFonts w:ascii="Tahoma" w:hAnsi="Tahoma" w:cs="Tahoma"/>
          <w:b/>
        </w:rPr>
        <w:t xml:space="preserve">za zavarovanje dobre izvedbe </w:t>
      </w:r>
      <w:r>
        <w:rPr>
          <w:rFonts w:ascii="Tahoma" w:hAnsi="Tahoma" w:cs="Tahoma"/>
          <w:b/>
        </w:rPr>
        <w:t xml:space="preserve">obveznosti </w:t>
      </w:r>
    </w:p>
    <w:p w14:paraId="74067F82" w14:textId="77777777" w:rsidR="002B7BB2" w:rsidRPr="00DB123E" w:rsidRDefault="002B7BB2" w:rsidP="00A62419">
      <w:pPr>
        <w:keepNext/>
        <w:keepLines/>
        <w:jc w:val="both"/>
        <w:rPr>
          <w:rFonts w:ascii="Tahoma" w:hAnsi="Tahoma" w:cs="Tahoma"/>
        </w:rPr>
      </w:pPr>
    </w:p>
    <w:p w14:paraId="38568BD9" w14:textId="34B2921C" w:rsidR="002B7BB2" w:rsidRPr="0025619E" w:rsidRDefault="002B7BB2" w:rsidP="00A62419">
      <w:pPr>
        <w:keepNext/>
        <w:keepLines/>
        <w:jc w:val="both"/>
        <w:rPr>
          <w:rFonts w:ascii="Tahoma" w:hAnsi="Tahoma" w:cs="Tahoma"/>
          <w:b/>
          <w:i/>
          <w:sz w:val="24"/>
        </w:rPr>
      </w:pPr>
      <w:r w:rsidRPr="000148DB">
        <w:rPr>
          <w:rFonts w:ascii="Tahoma" w:hAnsi="Tahoma" w:cs="Tahoma"/>
        </w:rPr>
        <w:t xml:space="preserve">V skladu </w:t>
      </w:r>
      <w:r>
        <w:rPr>
          <w:rFonts w:ascii="Tahoma" w:hAnsi="Tahoma" w:cs="Tahoma"/>
        </w:rPr>
        <w:t xml:space="preserve">z </w:t>
      </w:r>
      <w:r w:rsidRPr="002E04DD">
        <w:rPr>
          <w:rFonts w:ascii="Tahoma" w:hAnsi="Tahoma" w:cs="Tahoma"/>
          <w:b/>
        </w:rPr>
        <w:t>okvirnim sporazumom št.</w:t>
      </w:r>
      <w:r>
        <w:rPr>
          <w:rFonts w:ascii="Tahoma" w:hAnsi="Tahoma" w:cs="Tahoma"/>
        </w:rPr>
        <w:t xml:space="preserve"> </w:t>
      </w:r>
      <w:r w:rsidR="0025619E">
        <w:rPr>
          <w:rFonts w:ascii="Tahoma" w:hAnsi="Tahoma" w:cs="Tahoma"/>
          <w:b/>
        </w:rPr>
        <w:t>VKS-</w:t>
      </w:r>
      <w:r w:rsidR="00451D45">
        <w:rPr>
          <w:rFonts w:ascii="Tahoma" w:hAnsi="Tahoma" w:cs="Tahoma"/>
          <w:b/>
        </w:rPr>
        <w:t>6</w:t>
      </w:r>
      <w:r w:rsidR="00AB04B8">
        <w:rPr>
          <w:rFonts w:ascii="Tahoma" w:hAnsi="Tahoma" w:cs="Tahoma"/>
          <w:b/>
        </w:rPr>
        <w:t>1/25</w:t>
      </w:r>
      <w:r w:rsidR="0025619E">
        <w:rPr>
          <w:rFonts w:ascii="Tahoma" w:hAnsi="Tahoma" w:cs="Tahoma"/>
          <w:b/>
        </w:rPr>
        <w:t xml:space="preserve"> </w:t>
      </w:r>
      <w:r w:rsidR="008B667B" w:rsidRPr="008B667B">
        <w:rPr>
          <w:rFonts w:ascii="Tahoma" w:hAnsi="Tahoma" w:cs="Tahoma"/>
          <w:b/>
        </w:rPr>
        <w:t>Vzdrževanje, servisiranje in dobava rezervnih delov ter obnove rezalnih gredi za drobilec MTB</w:t>
      </w:r>
      <w:r>
        <w:rPr>
          <w:rFonts w:ascii="Tahoma" w:hAnsi="Tahoma" w:cs="Tahoma"/>
          <w:b/>
        </w:rPr>
        <w:t xml:space="preserve"> </w:t>
      </w:r>
      <w:r>
        <w:rPr>
          <w:rFonts w:ascii="Tahoma" w:hAnsi="Tahoma" w:cs="Tahoma"/>
        </w:rPr>
        <w:t>(v nadaljevanju: dobava in storitev)</w:t>
      </w:r>
      <w:r w:rsidRPr="000148DB">
        <w:rPr>
          <w:rFonts w:ascii="Tahoma" w:hAnsi="Tahoma" w:cs="Tahoma"/>
        </w:rPr>
        <w:t>, sklenjen</w:t>
      </w:r>
      <w:r>
        <w:rPr>
          <w:rFonts w:ascii="Tahoma" w:hAnsi="Tahoma" w:cs="Tahoma"/>
        </w:rPr>
        <w:t>im</w:t>
      </w:r>
      <w:r w:rsidRPr="000148DB">
        <w:rPr>
          <w:rFonts w:ascii="Tahoma" w:hAnsi="Tahoma" w:cs="Tahoma"/>
        </w:rPr>
        <w:t xml:space="preserve"> dne ___________</w:t>
      </w:r>
      <w:r>
        <w:rPr>
          <w:rFonts w:ascii="Tahoma" w:hAnsi="Tahoma" w:cs="Tahoma"/>
        </w:rPr>
        <w:t xml:space="preserve"> </w:t>
      </w:r>
      <w:r w:rsidRPr="000148DB">
        <w:rPr>
          <w:rFonts w:ascii="Tahoma" w:hAnsi="Tahoma" w:cs="Tahoma"/>
        </w:rPr>
        <w:t xml:space="preserve">, med </w:t>
      </w:r>
      <w:r>
        <w:rPr>
          <w:rFonts w:ascii="Tahoma" w:hAnsi="Tahoma" w:cs="Tahoma"/>
        </w:rPr>
        <w:t xml:space="preserve">naročnikom </w:t>
      </w:r>
      <w:r w:rsidRPr="00D75D68">
        <w:rPr>
          <w:rFonts w:ascii="Tahoma" w:hAnsi="Tahoma" w:cs="Tahoma"/>
          <w:b/>
          <w:bCs/>
        </w:rPr>
        <w:t>JAVNO PODJETJE VODOVOD KANALIZACIJA SNAGA d.o.o., Vodovodna cesta 90, 1000 Ljubljana</w:t>
      </w:r>
      <w:r w:rsidRPr="00D75D68">
        <w:rPr>
          <w:rFonts w:ascii="Tahoma" w:hAnsi="Tahoma" w:cs="Tahoma"/>
          <w:b/>
        </w:rPr>
        <w:t xml:space="preserve"> </w:t>
      </w:r>
      <w:r w:rsidRPr="000148DB">
        <w:rPr>
          <w:rFonts w:ascii="Tahoma" w:hAnsi="Tahoma" w:cs="Tahoma"/>
        </w:rPr>
        <w:t>(</w:t>
      </w:r>
      <w:r>
        <w:rPr>
          <w:rFonts w:ascii="Tahoma" w:hAnsi="Tahoma" w:cs="Tahoma"/>
        </w:rPr>
        <w:t xml:space="preserve">v nadaljevanju: </w:t>
      </w:r>
      <w:r w:rsidRPr="000148DB">
        <w:rPr>
          <w:rFonts w:ascii="Tahoma" w:hAnsi="Tahoma" w:cs="Tahoma"/>
        </w:rPr>
        <w:t xml:space="preserve">upravičenec) in </w:t>
      </w:r>
      <w:r>
        <w:rPr>
          <w:rFonts w:ascii="Tahoma" w:hAnsi="Tahoma" w:cs="Tahoma"/>
        </w:rPr>
        <w:t>izvajalcem</w:t>
      </w:r>
      <w:r w:rsidRPr="000148DB">
        <w:rPr>
          <w:rFonts w:ascii="Tahoma" w:hAnsi="Tahoma" w:cs="Tahoma"/>
        </w:rPr>
        <w:t>: ___________________________</w:t>
      </w:r>
      <w:r>
        <w:rPr>
          <w:rFonts w:ascii="Tahoma" w:hAnsi="Tahoma" w:cs="Tahoma"/>
        </w:rPr>
        <w:t xml:space="preserve"> (v nadaljevanju: zavezanec)</w:t>
      </w:r>
      <w:r w:rsidRPr="000148DB">
        <w:rPr>
          <w:rFonts w:ascii="Tahoma" w:hAnsi="Tahoma" w:cs="Tahoma"/>
        </w:rPr>
        <w:t xml:space="preserve">, je </w:t>
      </w:r>
      <w:r>
        <w:rPr>
          <w:rFonts w:ascii="Tahoma" w:hAnsi="Tahoma" w:cs="Tahoma"/>
        </w:rPr>
        <w:t xml:space="preserve">zavezanec </w:t>
      </w:r>
      <w:r w:rsidRPr="000148DB">
        <w:rPr>
          <w:rFonts w:ascii="Tahoma" w:hAnsi="Tahoma" w:cs="Tahoma"/>
        </w:rPr>
        <w:t xml:space="preserve">dolžan </w:t>
      </w:r>
      <w:r>
        <w:rPr>
          <w:rFonts w:ascii="Tahoma" w:hAnsi="Tahoma" w:cs="Tahoma"/>
        </w:rPr>
        <w:t xml:space="preserve">dobaviti blago in izvesti storitve </w:t>
      </w:r>
      <w:r w:rsidRPr="00DB123E">
        <w:rPr>
          <w:rFonts w:ascii="Tahoma" w:hAnsi="Tahoma" w:cs="Tahoma"/>
        </w:rPr>
        <w:t xml:space="preserve">v količini, </w:t>
      </w:r>
      <w:r>
        <w:rPr>
          <w:rFonts w:ascii="Tahoma" w:hAnsi="Tahoma" w:cs="Tahoma"/>
        </w:rPr>
        <w:t xml:space="preserve">po </w:t>
      </w:r>
      <w:r w:rsidRPr="00DB123E">
        <w:rPr>
          <w:rFonts w:ascii="Tahoma" w:hAnsi="Tahoma" w:cs="Tahoma"/>
        </w:rPr>
        <w:t xml:space="preserve">ceni in </w:t>
      </w:r>
      <w:r>
        <w:rPr>
          <w:rFonts w:ascii="Tahoma" w:hAnsi="Tahoma" w:cs="Tahoma"/>
        </w:rPr>
        <w:t xml:space="preserve">v </w:t>
      </w:r>
      <w:r w:rsidRPr="00DB123E">
        <w:rPr>
          <w:rFonts w:ascii="Tahoma" w:hAnsi="Tahoma" w:cs="Tahoma"/>
        </w:rPr>
        <w:t>kvaliteti kot je opredeljeno v naveden</w:t>
      </w:r>
      <w:r>
        <w:rPr>
          <w:rFonts w:ascii="Tahoma" w:hAnsi="Tahoma" w:cs="Tahoma"/>
        </w:rPr>
        <w:t>em okvirnem sporazumu</w:t>
      </w:r>
      <w:r w:rsidRPr="000148DB">
        <w:rPr>
          <w:rFonts w:ascii="Tahoma" w:hAnsi="Tahoma" w:cs="Tahoma"/>
        </w:rPr>
        <w:t>.</w:t>
      </w:r>
    </w:p>
    <w:p w14:paraId="6B3FD3C7" w14:textId="77777777" w:rsidR="002B7BB2" w:rsidRPr="000148DB" w:rsidRDefault="002B7BB2" w:rsidP="00A62419">
      <w:pPr>
        <w:keepNext/>
        <w:keepLines/>
        <w:jc w:val="both"/>
        <w:rPr>
          <w:rFonts w:ascii="Tahoma" w:hAnsi="Tahoma" w:cs="Tahoma"/>
        </w:rPr>
      </w:pPr>
    </w:p>
    <w:p w14:paraId="0AAC723B" w14:textId="42026A85" w:rsidR="002B7BB2" w:rsidRDefault="002B7BB2" w:rsidP="00A62419">
      <w:pPr>
        <w:keepNext/>
        <w:keepLines/>
        <w:jc w:val="both"/>
        <w:rPr>
          <w:rFonts w:ascii="Tahoma" w:hAnsi="Tahoma" w:cs="Tahoma"/>
        </w:rPr>
      </w:pPr>
      <w:r w:rsidRPr="000148DB">
        <w:rPr>
          <w:rFonts w:ascii="Tahoma" w:hAnsi="Tahoma" w:cs="Tahoma"/>
        </w:rPr>
        <w:t>Kot garancijo za dobro izvedbo</w:t>
      </w:r>
      <w:r>
        <w:rPr>
          <w:rFonts w:ascii="Tahoma" w:hAnsi="Tahoma" w:cs="Tahoma"/>
        </w:rPr>
        <w:t xml:space="preserve"> </w:t>
      </w:r>
      <w:r w:rsidRPr="000148DB">
        <w:rPr>
          <w:rFonts w:ascii="Tahoma" w:hAnsi="Tahoma" w:cs="Tahoma"/>
        </w:rPr>
        <w:t>obveznosti</w:t>
      </w:r>
      <w:r>
        <w:rPr>
          <w:rFonts w:ascii="Tahoma" w:hAnsi="Tahoma" w:cs="Tahoma"/>
        </w:rPr>
        <w:t xml:space="preserve"> iz okvirnega sporazuma </w:t>
      </w:r>
      <w:r w:rsidRPr="000148DB">
        <w:rPr>
          <w:rFonts w:ascii="Tahoma" w:hAnsi="Tahoma" w:cs="Tahoma"/>
        </w:rPr>
        <w:t xml:space="preserve">mi kot </w:t>
      </w:r>
      <w:r>
        <w:rPr>
          <w:rFonts w:ascii="Tahoma" w:hAnsi="Tahoma" w:cs="Tahoma"/>
        </w:rPr>
        <w:t>zavezanec</w:t>
      </w:r>
      <w:r w:rsidRPr="000148DB">
        <w:rPr>
          <w:rFonts w:ascii="Tahoma" w:hAnsi="Tahoma" w:cs="Tahoma"/>
        </w:rPr>
        <w:t xml:space="preserve"> izdajamo eno</w:t>
      </w:r>
      <w:r>
        <w:rPr>
          <w:rFonts w:ascii="Tahoma" w:hAnsi="Tahoma" w:cs="Tahoma"/>
        </w:rPr>
        <w:t xml:space="preserve"> (1)</w:t>
      </w:r>
      <w:r w:rsidRPr="000148DB">
        <w:rPr>
          <w:rFonts w:ascii="Tahoma" w:hAnsi="Tahoma" w:cs="Tahoma"/>
        </w:rPr>
        <w:t xml:space="preserve"> </w:t>
      </w:r>
      <w:r>
        <w:rPr>
          <w:rFonts w:ascii="Tahoma" w:hAnsi="Tahoma" w:cs="Tahoma"/>
        </w:rPr>
        <w:t>podpisano in žigosano</w:t>
      </w:r>
      <w:r w:rsidRPr="000148DB">
        <w:rPr>
          <w:rFonts w:ascii="Tahoma" w:hAnsi="Tahoma" w:cs="Tahoma"/>
        </w:rPr>
        <w:t xml:space="preserve"> menico</w:t>
      </w:r>
      <w:r>
        <w:rPr>
          <w:rFonts w:ascii="Tahoma" w:hAnsi="Tahoma" w:cs="Tahoma"/>
        </w:rPr>
        <w:t xml:space="preserve"> </w:t>
      </w:r>
      <w:r w:rsidR="00A31935">
        <w:rPr>
          <w:rFonts w:ascii="Tahoma" w:hAnsi="Tahoma" w:cs="Tahoma"/>
        </w:rPr>
        <w:t>(</w:t>
      </w:r>
      <w:r w:rsidR="00A31935" w:rsidRPr="000148DB">
        <w:rPr>
          <w:rFonts w:ascii="Tahoma" w:hAnsi="Tahoma" w:cs="Tahoma"/>
        </w:rPr>
        <w:t>bianko menico</w:t>
      </w:r>
      <w:r w:rsidR="00A31935">
        <w:rPr>
          <w:rFonts w:ascii="Tahoma" w:hAnsi="Tahoma" w:cs="Tahoma"/>
        </w:rPr>
        <w:t xml:space="preserve">) </w:t>
      </w:r>
      <w:r>
        <w:rPr>
          <w:rFonts w:ascii="Tahoma" w:hAnsi="Tahoma" w:cs="Tahoma"/>
        </w:rPr>
        <w:t xml:space="preserve">v višini _____________ EUR </w:t>
      </w:r>
      <w:r>
        <w:rPr>
          <w:rFonts w:ascii="Tahoma" w:eastAsia="Calibri" w:hAnsi="Tahoma" w:cs="Tahoma"/>
        </w:rPr>
        <w:t>(z besedo: ________________________ in 00/100)</w:t>
      </w:r>
      <w:r w:rsidRPr="000148DB">
        <w:rPr>
          <w:rFonts w:ascii="Tahoma" w:hAnsi="Tahoma" w:cs="Tahoma"/>
        </w:rPr>
        <w:t xml:space="preserve"> s pooblastilom za njeno izpolnitev in unovčenje, na kateri so podpisane pooblaščene osebe za zastopanje:</w:t>
      </w:r>
    </w:p>
    <w:p w14:paraId="14A6FB82" w14:textId="77777777" w:rsidR="002B7BB2" w:rsidRPr="000148DB" w:rsidRDefault="002B7BB2" w:rsidP="00A62419">
      <w:pPr>
        <w:keepNext/>
        <w:keepLines/>
        <w:jc w:val="both"/>
        <w:rPr>
          <w:rFonts w:ascii="Tahoma" w:hAnsi="Tahoma" w:cs="Tahoma"/>
        </w:rPr>
      </w:pPr>
      <w:r w:rsidRPr="000148DB">
        <w:rPr>
          <w:rFonts w:ascii="Tahoma" w:hAnsi="Tahoma" w:cs="Tahoma"/>
        </w:rPr>
        <w:t>___________________________________________________________________________</w:t>
      </w:r>
      <w:r>
        <w:rPr>
          <w:rFonts w:ascii="Tahoma" w:hAnsi="Tahoma" w:cs="Tahoma"/>
        </w:rPr>
        <w:t>_________</w:t>
      </w:r>
    </w:p>
    <w:p w14:paraId="650B54EF" w14:textId="77777777" w:rsidR="002B7BB2" w:rsidRPr="000148DB" w:rsidRDefault="002B7BB2" w:rsidP="00A62419">
      <w:pPr>
        <w:keepNext/>
        <w:keepLines/>
        <w:jc w:val="both"/>
        <w:rPr>
          <w:rFonts w:ascii="Tahoma" w:hAnsi="Tahoma" w:cs="Tahoma"/>
        </w:rPr>
      </w:pPr>
      <w:r w:rsidRPr="000148DB">
        <w:rPr>
          <w:rFonts w:ascii="Tahoma" w:hAnsi="Tahoma" w:cs="Tahoma"/>
        </w:rPr>
        <w:t xml:space="preserve">(Ime in priimek)                        (Funkcija zastopnika)                     </w:t>
      </w:r>
      <w:r w:rsidRPr="000148DB">
        <w:rPr>
          <w:rFonts w:ascii="Tahoma" w:hAnsi="Tahoma" w:cs="Tahoma"/>
        </w:rPr>
        <w:tab/>
      </w:r>
      <w:r w:rsidRPr="000148DB">
        <w:rPr>
          <w:rFonts w:ascii="Tahoma" w:hAnsi="Tahoma" w:cs="Tahoma"/>
        </w:rPr>
        <w:tab/>
        <w:t>(Podpis)</w:t>
      </w:r>
    </w:p>
    <w:p w14:paraId="7EC64331" w14:textId="77777777" w:rsidR="002B7BB2" w:rsidRPr="000148DB" w:rsidRDefault="002B7BB2" w:rsidP="00A62419">
      <w:pPr>
        <w:keepNext/>
        <w:keepLines/>
        <w:jc w:val="both"/>
        <w:rPr>
          <w:rFonts w:ascii="Tahoma" w:hAnsi="Tahoma" w:cs="Tahoma"/>
        </w:rPr>
      </w:pPr>
    </w:p>
    <w:p w14:paraId="170C9DFF" w14:textId="733C4B46" w:rsidR="002B7BB2" w:rsidRPr="000148DB" w:rsidRDefault="002B7BB2" w:rsidP="00A62419">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xml:space="preserve"> v primeru, če mi kot </w:t>
      </w:r>
      <w:r>
        <w:rPr>
          <w:rFonts w:ascii="Tahoma" w:hAnsi="Tahoma" w:cs="Tahoma"/>
        </w:rPr>
        <w:t>zavezanec</w:t>
      </w:r>
      <w:r w:rsidRPr="000148DB">
        <w:rPr>
          <w:rFonts w:ascii="Tahoma" w:hAnsi="Tahoma" w:cs="Tahoma"/>
        </w:rPr>
        <w:t xml:space="preserve"> ne bomo izpolnili obveznosti</w:t>
      </w:r>
      <w:r>
        <w:rPr>
          <w:rFonts w:ascii="Tahoma" w:hAnsi="Tahoma" w:cs="Tahoma"/>
        </w:rPr>
        <w:t xml:space="preserve"> iz okvirnega sporazuma </w:t>
      </w:r>
      <w:r w:rsidRPr="000148DB">
        <w:rPr>
          <w:rFonts w:ascii="Tahoma" w:hAnsi="Tahoma" w:cs="Tahoma"/>
        </w:rPr>
        <w:t xml:space="preserve">v dogovorjeni kvaliteti, količini </w:t>
      </w:r>
      <w:r>
        <w:rPr>
          <w:rFonts w:ascii="Tahoma" w:hAnsi="Tahoma" w:cs="Tahoma"/>
        </w:rPr>
        <w:t>ali</w:t>
      </w:r>
      <w:r w:rsidRPr="000148DB">
        <w:rPr>
          <w:rFonts w:ascii="Tahoma" w:hAnsi="Tahoma" w:cs="Tahoma"/>
        </w:rPr>
        <w:t xml:space="preserve"> rokih</w:t>
      </w:r>
      <w:r>
        <w:rPr>
          <w:rFonts w:ascii="Tahoma" w:hAnsi="Tahoma" w:cs="Tahoma"/>
        </w:rPr>
        <w:t>, opredeljenih v zgoraj citiranem okvirnem sporazumu</w:t>
      </w:r>
      <w:r w:rsidRPr="000148DB">
        <w:rPr>
          <w:rFonts w:ascii="Tahoma" w:hAnsi="Tahoma" w:cs="Tahoma"/>
        </w:rPr>
        <w:t>, da:</w:t>
      </w:r>
    </w:p>
    <w:p w14:paraId="5A160864" w14:textId="1727039F" w:rsidR="002B7BB2" w:rsidRPr="000148DB" w:rsidRDefault="002B7BB2" w:rsidP="00A62419">
      <w:pPr>
        <w:keepNext/>
        <w:keepLines/>
        <w:numPr>
          <w:ilvl w:val="0"/>
          <w:numId w:val="27"/>
        </w:numPr>
        <w:tabs>
          <w:tab w:val="clear" w:pos="435"/>
          <w:tab w:val="num" w:pos="284"/>
        </w:tabs>
        <w:ind w:left="0" w:firstLine="0"/>
        <w:jc w:val="both"/>
        <w:rPr>
          <w:rFonts w:ascii="Tahoma" w:hAnsi="Tahoma" w:cs="Tahoma"/>
        </w:rPr>
      </w:pPr>
      <w:r w:rsidRPr="000148DB">
        <w:rPr>
          <w:rFonts w:ascii="Tahoma" w:hAnsi="Tahoma" w:cs="Tahoma"/>
        </w:rPr>
        <w:t xml:space="preserve">izpolni menico </w:t>
      </w:r>
      <w:r w:rsidR="00A31935">
        <w:rPr>
          <w:rFonts w:ascii="Tahoma" w:hAnsi="Tahoma" w:cs="Tahoma"/>
        </w:rPr>
        <w:t>(</w:t>
      </w:r>
      <w:r w:rsidR="00A31935" w:rsidRPr="000148DB">
        <w:rPr>
          <w:rFonts w:ascii="Tahoma" w:hAnsi="Tahoma" w:cs="Tahoma"/>
        </w:rPr>
        <w:t>bianko menico</w:t>
      </w:r>
      <w:r w:rsidR="00A31935">
        <w:rPr>
          <w:rFonts w:ascii="Tahoma" w:hAnsi="Tahoma" w:cs="Tahoma"/>
        </w:rPr>
        <w:t xml:space="preserve">) </w:t>
      </w:r>
      <w:r w:rsidRPr="000148DB">
        <w:rPr>
          <w:rFonts w:ascii="Tahoma" w:hAnsi="Tahoma" w:cs="Tahoma"/>
        </w:rPr>
        <w:t xml:space="preserve">v višini do </w:t>
      </w:r>
      <w:r>
        <w:rPr>
          <w:rFonts w:ascii="Tahoma" w:hAnsi="Tahoma" w:cs="Tahoma"/>
        </w:rPr>
        <w:t xml:space="preserve">__________ EUR </w:t>
      </w:r>
      <w:r>
        <w:rPr>
          <w:rFonts w:ascii="Tahoma" w:eastAsia="Calibri" w:hAnsi="Tahoma" w:cs="Tahoma"/>
        </w:rPr>
        <w:t>(z besedo: ______________________ in 00/100)</w:t>
      </w:r>
      <w:r w:rsidRPr="000148DB">
        <w:rPr>
          <w:rFonts w:ascii="Tahoma" w:hAnsi="Tahoma" w:cs="Tahoma"/>
        </w:rPr>
        <w:t>,</w:t>
      </w:r>
    </w:p>
    <w:p w14:paraId="1A4CCC7B" w14:textId="6C1F19F3" w:rsidR="002B7BB2" w:rsidRPr="000148DB" w:rsidRDefault="002B7BB2" w:rsidP="00A62419">
      <w:pPr>
        <w:keepNext/>
        <w:keepLines/>
        <w:numPr>
          <w:ilvl w:val="0"/>
          <w:numId w:val="27"/>
        </w:numPr>
        <w:tabs>
          <w:tab w:val="clear" w:pos="435"/>
          <w:tab w:val="num" w:pos="284"/>
        </w:tabs>
        <w:ind w:left="0" w:firstLine="0"/>
        <w:jc w:val="both"/>
        <w:rPr>
          <w:rFonts w:ascii="Tahoma" w:hAnsi="Tahoma" w:cs="Tahoma"/>
        </w:rPr>
      </w:pPr>
      <w:r w:rsidRPr="000148DB">
        <w:rPr>
          <w:rFonts w:ascii="Tahoma" w:hAnsi="Tahoma" w:cs="Tahoma"/>
        </w:rPr>
        <w:t>izpolni vse druge sestavne dele menic, ki niso izpolnjeni,</w:t>
      </w:r>
    </w:p>
    <w:p w14:paraId="0F4D5098" w14:textId="00336C74" w:rsidR="002B7BB2" w:rsidRDefault="002B7BB2" w:rsidP="00A62419">
      <w:pPr>
        <w:keepNext/>
        <w:keepLines/>
        <w:numPr>
          <w:ilvl w:val="0"/>
          <w:numId w:val="27"/>
        </w:numPr>
        <w:tabs>
          <w:tab w:val="clear" w:pos="435"/>
          <w:tab w:val="num" w:pos="284"/>
        </w:tabs>
        <w:ind w:left="284" w:hanging="284"/>
        <w:jc w:val="both"/>
        <w:rPr>
          <w:rFonts w:ascii="Tahoma" w:hAnsi="Tahoma" w:cs="Tahoma"/>
        </w:rPr>
      </w:pPr>
      <w:r w:rsidRPr="000148DB">
        <w:rPr>
          <w:rFonts w:ascii="Tahoma" w:hAnsi="Tahoma" w:cs="Tahoma"/>
        </w:rPr>
        <w:t>po potrebi zapiše na menici tudi katerokoli menično klavzulo, ki sicer ni bistvena menična sestavina.</w:t>
      </w:r>
    </w:p>
    <w:p w14:paraId="24199CC1" w14:textId="77777777" w:rsidR="002B7BB2" w:rsidRPr="000148DB" w:rsidRDefault="002B7BB2" w:rsidP="00A62419">
      <w:pPr>
        <w:keepNext/>
        <w:keepLines/>
        <w:ind w:left="284"/>
        <w:jc w:val="both"/>
        <w:rPr>
          <w:rFonts w:ascii="Tahoma" w:hAnsi="Tahoma" w:cs="Tahoma"/>
        </w:rPr>
      </w:pPr>
    </w:p>
    <w:p w14:paraId="059F612C" w14:textId="77777777" w:rsidR="002B7BB2" w:rsidRDefault="002B7BB2" w:rsidP="00A62419">
      <w:pPr>
        <w:keepNext/>
        <w:keepLines/>
        <w:jc w:val="both"/>
        <w:rPr>
          <w:rFonts w:ascii="Tahoma" w:hAnsi="Tahoma" w:cs="Tahoma"/>
        </w:rPr>
      </w:pPr>
      <w:r w:rsidRPr="000148DB">
        <w:rPr>
          <w:rFonts w:ascii="Tahoma" w:hAnsi="Tahoma" w:cs="Tahoma"/>
        </w:rPr>
        <w:t>V primeru spremembe upnika predmetnih terjatev, veljajo določbe tega pooblastila tudi v korist novih upnikov.</w:t>
      </w:r>
    </w:p>
    <w:p w14:paraId="4E5F8C48" w14:textId="77777777" w:rsidR="002B7BB2" w:rsidRPr="000148DB" w:rsidRDefault="002B7BB2" w:rsidP="00A62419">
      <w:pPr>
        <w:keepNext/>
        <w:keepLines/>
        <w:jc w:val="both"/>
        <w:rPr>
          <w:rFonts w:ascii="Tahoma" w:hAnsi="Tahoma" w:cs="Tahoma"/>
        </w:rPr>
      </w:pPr>
    </w:p>
    <w:p w14:paraId="429581F2" w14:textId="77777777" w:rsidR="002B7BB2" w:rsidRPr="000148DB" w:rsidRDefault="002B7BB2" w:rsidP="00A62419">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da menico po potrebi domicilira pri katerikoli banki, pri kateri imamo odprt račun.</w:t>
      </w:r>
    </w:p>
    <w:p w14:paraId="7CA6E7F1" w14:textId="77777777" w:rsidR="002B7BB2" w:rsidRPr="000148DB" w:rsidRDefault="002B7BB2" w:rsidP="00A62419">
      <w:pPr>
        <w:keepNext/>
        <w:keepLines/>
        <w:jc w:val="both"/>
        <w:rPr>
          <w:rFonts w:ascii="Tahoma" w:hAnsi="Tahoma" w:cs="Tahoma"/>
        </w:rPr>
      </w:pPr>
    </w:p>
    <w:p w14:paraId="2A1D103F" w14:textId="77777777" w:rsidR="002B7BB2" w:rsidRDefault="002B7BB2" w:rsidP="00A62419">
      <w:pPr>
        <w:keepNext/>
        <w:keepLines/>
        <w:jc w:val="both"/>
        <w:rPr>
          <w:rFonts w:ascii="Tahoma" w:hAnsi="Tahoma" w:cs="Tahoma"/>
        </w:rPr>
      </w:pPr>
      <w:r w:rsidRPr="000148DB">
        <w:rPr>
          <w:rFonts w:ascii="Tahoma" w:hAnsi="Tahoma" w:cs="Tahoma"/>
        </w:rPr>
        <w:t>S to menično izjavo pooblaščamo ___________________ (</w:t>
      </w:r>
      <w:r w:rsidRPr="002320C2">
        <w:rPr>
          <w:rFonts w:ascii="Tahoma" w:hAnsi="Tahoma" w:cs="Tahoma"/>
          <w:i/>
        </w:rPr>
        <w:t>navedba banke</w:t>
      </w:r>
      <w:r w:rsidRPr="000148DB">
        <w:rPr>
          <w:rFonts w:ascii="Tahoma" w:hAnsi="Tahoma" w:cs="Tahoma"/>
        </w:rPr>
        <w:t>), da v breme našega</w:t>
      </w:r>
      <w:r>
        <w:rPr>
          <w:rFonts w:ascii="Tahoma" w:hAnsi="Tahoma" w:cs="Tahoma"/>
        </w:rPr>
        <w:t xml:space="preserve"> </w:t>
      </w:r>
      <w:r w:rsidRPr="000148DB">
        <w:rPr>
          <w:rFonts w:ascii="Tahoma" w:hAnsi="Tahoma" w:cs="Tahoma"/>
        </w:rPr>
        <w:t>transakcijskega računa št. SI56 __________________ unovči predloženo men</w:t>
      </w:r>
      <w:r w:rsidR="00C544D5">
        <w:rPr>
          <w:rFonts w:ascii="Tahoma" w:hAnsi="Tahoma" w:cs="Tahoma"/>
        </w:rPr>
        <w:t>ico najkasneje do ____________</w:t>
      </w:r>
      <w:r w:rsidR="00C544D5" w:rsidRPr="00C544D5">
        <w:rPr>
          <w:rFonts w:ascii="Tahoma" w:hAnsi="Tahoma" w:cs="Tahoma"/>
        </w:rPr>
        <w:t xml:space="preserve"> </w:t>
      </w:r>
      <w:r w:rsidR="00C544D5" w:rsidRPr="00C544D5">
        <w:rPr>
          <w:rFonts w:ascii="Tahoma" w:hAnsi="Tahoma" w:cs="Tahoma"/>
          <w:i/>
          <w:sz w:val="18"/>
        </w:rPr>
        <w:t>(</w:t>
      </w:r>
      <w:r w:rsidR="00C544D5">
        <w:rPr>
          <w:rFonts w:ascii="Tahoma" w:hAnsi="Tahoma" w:cs="Tahoma"/>
          <w:i/>
          <w:sz w:val="18"/>
        </w:rPr>
        <w:t>z dobo veljavnosti</w:t>
      </w:r>
      <w:r w:rsidR="00C544D5" w:rsidRPr="00C544D5">
        <w:rPr>
          <w:rFonts w:ascii="Tahoma" w:hAnsi="Tahoma" w:cs="Tahoma"/>
          <w:i/>
          <w:sz w:val="18"/>
        </w:rPr>
        <w:t xml:space="preserve"> najmanj trideset (30) dni po preteku veljavnosti okvirnega sporazuma)</w:t>
      </w:r>
      <w:r w:rsidR="00C544D5">
        <w:rPr>
          <w:rFonts w:ascii="Tahoma" w:hAnsi="Tahoma" w:cs="Tahoma"/>
          <w:i/>
          <w:sz w:val="18"/>
        </w:rPr>
        <w:t>.</w:t>
      </w:r>
    </w:p>
    <w:p w14:paraId="380518EE" w14:textId="77777777" w:rsidR="002B7BB2" w:rsidRPr="000148DB" w:rsidRDefault="002B7BB2" w:rsidP="00A62419">
      <w:pPr>
        <w:keepNext/>
        <w:keepLines/>
        <w:jc w:val="both"/>
        <w:rPr>
          <w:rFonts w:ascii="Tahoma" w:hAnsi="Tahoma" w:cs="Tahoma"/>
        </w:rPr>
      </w:pPr>
    </w:p>
    <w:p w14:paraId="369A2659" w14:textId="77777777" w:rsidR="002B7BB2" w:rsidRDefault="002B7BB2" w:rsidP="00A62419">
      <w:pPr>
        <w:keepNext/>
        <w:keepLines/>
        <w:jc w:val="both"/>
        <w:rPr>
          <w:rFonts w:ascii="Tahoma" w:hAnsi="Tahoma" w:cs="Tahoma"/>
        </w:rPr>
      </w:pPr>
      <w:r w:rsidRPr="000148DB">
        <w:rPr>
          <w:rFonts w:ascii="Tahoma" w:hAnsi="Tahoma" w:cs="Tahoma"/>
        </w:rPr>
        <w:t>Pooblaščamo tudi katerokoli banko, pri kateri bi imeli odprt račun, da v breme našega transakcijskega računa unovči predloženo menico.</w:t>
      </w:r>
    </w:p>
    <w:p w14:paraId="52BDED89" w14:textId="77777777" w:rsidR="002B7BB2" w:rsidRPr="000148DB" w:rsidRDefault="002B7BB2" w:rsidP="00A62419">
      <w:pPr>
        <w:keepNext/>
        <w:keepLines/>
        <w:jc w:val="both"/>
        <w:rPr>
          <w:rFonts w:ascii="Tahoma" w:hAnsi="Tahoma" w:cs="Tahoma"/>
        </w:rPr>
      </w:pPr>
    </w:p>
    <w:p w14:paraId="5B4E8C5D" w14:textId="77777777" w:rsidR="002B7BB2" w:rsidRPr="000148DB" w:rsidRDefault="002B7BB2" w:rsidP="00A62419">
      <w:pPr>
        <w:keepNext/>
        <w:keepLines/>
        <w:jc w:val="both"/>
        <w:rPr>
          <w:rFonts w:ascii="Tahoma" w:hAnsi="Tahoma" w:cs="Tahoma"/>
        </w:rPr>
      </w:pPr>
      <w:r w:rsidRPr="000148DB">
        <w:rPr>
          <w:rFonts w:ascii="Tahoma" w:hAnsi="Tahoma" w:cs="Tahoma"/>
        </w:rPr>
        <w:t xml:space="preserve">S podpisom tega pooblastila soglašamo, da </w:t>
      </w:r>
      <w:r>
        <w:rPr>
          <w:rFonts w:ascii="Tahoma" w:hAnsi="Tahoma" w:cs="Tahoma"/>
        </w:rPr>
        <w:t>upravičenec</w:t>
      </w:r>
      <w:r w:rsidRPr="000148DB">
        <w:rPr>
          <w:rFonts w:ascii="Tahoma" w:hAnsi="Tahoma" w:cs="Tahoma"/>
        </w:rPr>
        <w:t>, opravi poizvedbe o številkah transakcijskih računov pri katerikoli banki, finančni organizaciji ali upravljavcu baz podatkov o računih.</w:t>
      </w:r>
    </w:p>
    <w:p w14:paraId="6F6BC5B1" w14:textId="77777777" w:rsidR="002B7BB2" w:rsidRPr="000148DB" w:rsidRDefault="002B7BB2" w:rsidP="00A62419">
      <w:pPr>
        <w:keepNext/>
        <w:keepLines/>
        <w:jc w:val="both"/>
        <w:rPr>
          <w:rFonts w:ascii="Tahoma" w:hAnsi="Tahoma" w:cs="Tahoma"/>
        </w:rPr>
      </w:pPr>
    </w:p>
    <w:p w14:paraId="148C0573" w14:textId="77777777" w:rsidR="002B7BB2" w:rsidRPr="000148DB" w:rsidRDefault="002B7BB2" w:rsidP="00A62419">
      <w:pPr>
        <w:keepNext/>
        <w:keepLines/>
        <w:jc w:val="both"/>
        <w:rPr>
          <w:rFonts w:ascii="Tahoma" w:hAnsi="Tahoma" w:cs="Tahoma"/>
        </w:rPr>
      </w:pPr>
      <w:r w:rsidRPr="000148DB">
        <w:rPr>
          <w:rFonts w:ascii="Tahoma" w:hAnsi="Tahoma" w:cs="Tahoma"/>
        </w:rPr>
        <w:t>Zavezujemo se, da tega pooblastila ne bomo preklicali.</w:t>
      </w:r>
    </w:p>
    <w:p w14:paraId="5AB9C0DA" w14:textId="77777777" w:rsidR="002B7BB2" w:rsidRPr="000148DB" w:rsidRDefault="002B7BB2" w:rsidP="00A62419">
      <w:pPr>
        <w:keepNext/>
        <w:keepLines/>
        <w:jc w:val="both"/>
        <w:rPr>
          <w:rFonts w:ascii="Tahoma" w:hAnsi="Tahoma" w:cs="Tahoma"/>
        </w:rPr>
      </w:pPr>
    </w:p>
    <w:p w14:paraId="23284E41" w14:textId="729CC014" w:rsidR="002B7BB2" w:rsidRPr="000148DB" w:rsidRDefault="002B7BB2" w:rsidP="00A62419">
      <w:pPr>
        <w:keepNext/>
        <w:keepLines/>
        <w:jc w:val="both"/>
        <w:rPr>
          <w:rFonts w:ascii="Tahoma" w:hAnsi="Tahoma" w:cs="Tahoma"/>
        </w:rPr>
      </w:pPr>
      <w:r w:rsidRPr="000148DB">
        <w:rPr>
          <w:rFonts w:ascii="Tahoma" w:hAnsi="Tahoma" w:cs="Tahoma"/>
        </w:rPr>
        <w:t xml:space="preserve">Priloga: </w:t>
      </w:r>
      <w:r w:rsidR="00162CBD">
        <w:rPr>
          <w:rFonts w:ascii="Tahoma" w:hAnsi="Tahoma" w:cs="Tahoma"/>
        </w:rPr>
        <w:t xml:space="preserve">ena (1) </w:t>
      </w:r>
      <w:r w:rsidR="00162CBD" w:rsidRPr="00162CBD">
        <w:rPr>
          <w:rFonts w:ascii="Tahoma" w:hAnsi="Tahoma" w:cs="Tahoma"/>
        </w:rPr>
        <w:t>podpisana in žigosana menica (bianko menica).</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p>
    <w:p w14:paraId="5C4ECC08" w14:textId="77777777" w:rsidR="002B7BB2" w:rsidRPr="000148DB" w:rsidRDefault="002B7BB2" w:rsidP="00A62419">
      <w:pPr>
        <w:keepNext/>
        <w:keepLines/>
        <w:jc w:val="both"/>
        <w:rPr>
          <w:rFonts w:ascii="Tahoma" w:hAnsi="Tahoma" w:cs="Tahoma"/>
        </w:rPr>
      </w:pPr>
    </w:p>
    <w:p w14:paraId="55F6467E" w14:textId="77777777" w:rsidR="002B7BB2" w:rsidRDefault="002B7BB2" w:rsidP="00A62419">
      <w:pPr>
        <w:keepNext/>
        <w:keepLines/>
        <w:jc w:val="both"/>
        <w:rPr>
          <w:rFonts w:ascii="Tahoma" w:hAnsi="Tahoma" w:cs="Tahoma"/>
        </w:rPr>
      </w:pPr>
    </w:p>
    <w:p w14:paraId="63FB25B7" w14:textId="77777777" w:rsidR="002B7BB2" w:rsidRDefault="002B7BB2" w:rsidP="00A62419">
      <w:pPr>
        <w:keepNext/>
        <w:keepLines/>
        <w:jc w:val="both"/>
        <w:rPr>
          <w:rFonts w:ascii="Tahoma" w:hAnsi="Tahoma" w:cs="Tahoma"/>
          <w:u w:val="single"/>
        </w:rPr>
      </w:pPr>
      <w:r w:rsidRPr="000148DB">
        <w:rPr>
          <w:rFonts w:ascii="Tahoma" w:hAnsi="Tahoma" w:cs="Tahoma"/>
        </w:rPr>
        <w:t>Kraj, datum</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t>Žig</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u w:val="single"/>
        </w:rPr>
        <w:t xml:space="preserve">Izdajatelj menice: </w:t>
      </w:r>
    </w:p>
    <w:p w14:paraId="34E2C46F" w14:textId="77777777" w:rsidR="00C10089" w:rsidRPr="00C8579C" w:rsidRDefault="00C10089" w:rsidP="00A62419">
      <w:pPr>
        <w:pStyle w:val="Telobesedila"/>
        <w:keepNext/>
        <w:keepLines/>
        <w:widowControl/>
        <w:rPr>
          <w:rFonts w:ascii="Tahoma" w:hAnsi="Tahoma" w:cs="Tahoma"/>
          <w:lang w:val="sl-SI"/>
        </w:rPr>
      </w:pPr>
    </w:p>
    <w:sectPr w:rsidR="00C10089" w:rsidRPr="00C8579C" w:rsidSect="007F36CA">
      <w:footerReference w:type="default" r:id="rId21"/>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1943F" w14:textId="77777777" w:rsidR="0072188F" w:rsidRDefault="0072188F">
      <w:r>
        <w:separator/>
      </w:r>
    </w:p>
  </w:endnote>
  <w:endnote w:type="continuationSeparator" w:id="0">
    <w:p w14:paraId="5031ED94" w14:textId="77777777" w:rsidR="0072188F" w:rsidRDefault="007218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charset w:val="EE"/>
    <w:family w:val="roman"/>
    <w:pitch w:val="variable"/>
    <w:sig w:usb0="00000005" w:usb1="00000000" w:usb2="00000000" w:usb3="00000000" w:csb0="00000002"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99519" w14:textId="77777777" w:rsidR="003C3B9C" w:rsidRPr="007653AE" w:rsidRDefault="003C3B9C" w:rsidP="002303FA">
    <w:pPr>
      <w:pStyle w:val="Noga"/>
      <w:tabs>
        <w:tab w:val="clear" w:pos="4536"/>
        <w:tab w:val="clear" w:pos="9072"/>
      </w:tabs>
      <w:ind w:right="-1276"/>
      <w:jc w:val="right"/>
      <w:rPr>
        <w:sz w:val="16"/>
        <w:szCs w:val="16"/>
      </w:rPr>
    </w:pPr>
    <w:r>
      <w:rPr>
        <w:noProof/>
        <w:lang w:val="sl-SI"/>
      </w:rPr>
      <w:t xml:space="preserve">  </w:t>
    </w:r>
    <w:r>
      <w:rPr>
        <w:lang w:val="sl-SI"/>
      </w:rPr>
      <w:t xml:space="preserve">                                                                    </w:t>
    </w:r>
    <w:r w:rsidRPr="005332C6">
      <w:rPr>
        <w:noProof/>
        <w:sz w:val="16"/>
        <w:szCs w:val="16"/>
        <w:lang w:val="sl-SI"/>
      </w:rPr>
      <w:drawing>
        <wp:inline distT="0" distB="0" distL="0" distR="0" wp14:anchorId="7314F9AF" wp14:editId="06BB9322">
          <wp:extent cx="2479040" cy="798815"/>
          <wp:effectExtent l="0" t="0" r="0" b="1905"/>
          <wp:docPr id="44" name="Slika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5C7DB" w14:textId="258382E0" w:rsidR="003C3B9C" w:rsidRDefault="003A17B3" w:rsidP="0073769E">
    <w:pPr>
      <w:pStyle w:val="Noga"/>
      <w:tabs>
        <w:tab w:val="clear" w:pos="4536"/>
        <w:tab w:val="clear" w:pos="9072"/>
      </w:tabs>
      <w:jc w:val="right"/>
    </w:pPr>
    <w:r w:rsidRPr="006061EC">
      <w:rPr>
        <w:noProof/>
        <w:sz w:val="16"/>
        <w:szCs w:val="16"/>
      </w:rPr>
      <w:drawing>
        <wp:inline distT="0" distB="0" distL="0" distR="0" wp14:anchorId="41408B37" wp14:editId="64298D87">
          <wp:extent cx="2431415" cy="779145"/>
          <wp:effectExtent l="0" t="0" r="6985" b="1905"/>
          <wp:docPr id="46" name="Slika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1415" cy="77914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0C791" w14:textId="77777777" w:rsidR="003C3B9C" w:rsidRDefault="003C3B9C" w:rsidP="00C27A1B">
    <w:pPr>
      <w:pStyle w:val="Noga"/>
      <w:tabs>
        <w:tab w:val="left" w:pos="4353"/>
      </w:tabs>
      <w:ind w:right="-1276"/>
    </w:pPr>
    <w:r>
      <w:tab/>
    </w:r>
    <w:r>
      <w:rPr>
        <w:noProof/>
        <w:lang w:val="sl-SI"/>
      </w:rPr>
      <w:drawing>
        <wp:inline distT="0" distB="0" distL="0" distR="0" wp14:anchorId="6E66D3AC" wp14:editId="79D372DB">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1A94C0DF" w14:textId="77777777" w:rsidR="003C3B9C" w:rsidRPr="00B1262D" w:rsidRDefault="003C3B9C" w:rsidP="002303FA">
    <w:pPr>
      <w:pStyle w:val="Noga"/>
      <w:tabs>
        <w:tab w:val="clear" w:pos="4536"/>
        <w:tab w:val="clear" w:pos="9072"/>
      </w:tabs>
      <w:ind w:right="-2"/>
      <w:jc w:val="right"/>
      <w:rPr>
        <w:sz w:val="16"/>
        <w:szCs w:val="16"/>
      </w:rPr>
    </w:pPr>
  </w:p>
  <w:p w14:paraId="57B7F185" w14:textId="0976AE8B" w:rsidR="003C3B9C" w:rsidRDefault="003C3B9C"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A97F09">
      <w:rPr>
        <w:noProof/>
        <w:sz w:val="16"/>
        <w:szCs w:val="16"/>
      </w:rPr>
      <w:t>57</w:t>
    </w:r>
    <w:r w:rsidRPr="00394716">
      <w:rPr>
        <w:sz w:val="16"/>
        <w:szCs w:val="16"/>
      </w:rPr>
      <w:fldChar w:fldCharType="end"/>
    </w:r>
  </w:p>
  <w:p w14:paraId="46B9523C" w14:textId="77777777" w:rsidR="003C3B9C" w:rsidRPr="007653AE" w:rsidRDefault="003C3B9C"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47D5C" w14:textId="77777777" w:rsidR="0072188F" w:rsidRDefault="0072188F">
      <w:r>
        <w:separator/>
      </w:r>
    </w:p>
  </w:footnote>
  <w:footnote w:type="continuationSeparator" w:id="0">
    <w:p w14:paraId="1BF2A2DC" w14:textId="77777777" w:rsidR="0072188F" w:rsidRDefault="007218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B6397" w14:textId="4638EC44" w:rsidR="003C3B9C" w:rsidRDefault="00BA3AD8" w:rsidP="00BA3AD8">
    <w:pPr>
      <w:pStyle w:val="Glava"/>
      <w:jc w:val="center"/>
    </w:pPr>
    <w:r>
      <w:rPr>
        <w:noProof/>
        <w:lang w:val="sl-SI"/>
      </w:rPr>
      <w:drawing>
        <wp:inline distT="0" distB="0" distL="0" distR="0" wp14:anchorId="7667F06E" wp14:editId="0C7FB5C2">
          <wp:extent cx="826770" cy="614680"/>
          <wp:effectExtent l="0" t="0" r="0" b="0"/>
          <wp:docPr id="43"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p w14:paraId="6CD84842" w14:textId="77777777" w:rsidR="003C3B9C" w:rsidRPr="009670F5" w:rsidRDefault="003C3B9C"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E7833" w14:textId="77777777" w:rsidR="003075B1" w:rsidRDefault="003075B1" w:rsidP="003075B1">
    <w:pPr>
      <w:pStyle w:val="Glava"/>
      <w:tabs>
        <w:tab w:val="clear" w:pos="4536"/>
        <w:tab w:val="clear" w:pos="9072"/>
      </w:tabs>
      <w:spacing w:after="120"/>
      <w:jc w:val="right"/>
    </w:pPr>
  </w:p>
  <w:p w14:paraId="25DFFEF6" w14:textId="270F9166" w:rsidR="003C3B9C" w:rsidRDefault="003075B1" w:rsidP="003A17B3">
    <w:pPr>
      <w:pStyle w:val="Glava"/>
      <w:spacing w:after="120"/>
      <w:ind w:right="-1136"/>
      <w:jc w:val="right"/>
    </w:pPr>
    <w:r>
      <w:rPr>
        <w:noProof/>
        <w:lang w:val="sl-SI"/>
      </w:rPr>
      <w:drawing>
        <wp:inline distT="0" distB="0" distL="0" distR="0" wp14:anchorId="5E24E191" wp14:editId="47EE6931">
          <wp:extent cx="3438525" cy="1823085"/>
          <wp:effectExtent l="0" t="0" r="9525" b="5715"/>
          <wp:docPr id="45" name="Slika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38355DF"/>
    <w:multiLevelType w:val="hybridMultilevel"/>
    <w:tmpl w:val="3DCC1262"/>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A0F1BFC"/>
    <w:multiLevelType w:val="hybridMultilevel"/>
    <w:tmpl w:val="C6F64380"/>
    <w:lvl w:ilvl="0" w:tplc="B33EFA76">
      <w:start w:val="3"/>
      <w:numFmt w:val="bullet"/>
      <w:lvlText w:val="-"/>
      <w:lvlJc w:val="left"/>
      <w:pPr>
        <w:tabs>
          <w:tab w:val="num" w:pos="1080"/>
        </w:tabs>
        <w:ind w:left="1080" w:hanging="360"/>
      </w:pPr>
      <w:rPr>
        <w:rFonts w:ascii="Arial" w:eastAsia="Times New Roman" w:hAnsi="Arial" w:cs="Arial" w:hint="default"/>
      </w:rPr>
    </w:lvl>
    <w:lvl w:ilvl="1" w:tplc="04240003">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56995"/>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1" w15:restartNumberingAfterBreak="0">
    <w:nsid w:val="176C4A6A"/>
    <w:multiLevelType w:val="hybridMultilevel"/>
    <w:tmpl w:val="213415EE"/>
    <w:lvl w:ilvl="0" w:tplc="B5180332">
      <w:start w:val="1"/>
      <w:numFmt w:val="bullet"/>
      <w:lvlText w:val=""/>
      <w:lvlJc w:val="left"/>
      <w:pPr>
        <w:ind w:left="360" w:hanging="360"/>
      </w:pPr>
      <w:rPr>
        <w:rFonts w:ascii="Wingdings" w:hAnsi="Wingdings" w:hint="default"/>
        <w:sz w:val="16"/>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CF05647"/>
    <w:multiLevelType w:val="hybridMultilevel"/>
    <w:tmpl w:val="4426CB86"/>
    <w:lvl w:ilvl="0" w:tplc="04240005">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6"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7" w15:restartNumberingAfterBreak="0">
    <w:nsid w:val="277201DD"/>
    <w:multiLevelType w:val="hybridMultilevel"/>
    <w:tmpl w:val="3AAAE94A"/>
    <w:lvl w:ilvl="0" w:tplc="FFFFFFFF">
      <w:start w:val="7"/>
      <w:numFmt w:val="bullet"/>
      <w:lvlText w:val="-"/>
      <w:lvlJc w:val="left"/>
      <w:pPr>
        <w:tabs>
          <w:tab w:val="num" w:pos="360"/>
        </w:tabs>
        <w:ind w:left="357" w:hanging="357"/>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A39163A"/>
    <w:multiLevelType w:val="hybridMultilevel"/>
    <w:tmpl w:val="A8A07896"/>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B9F2C15"/>
    <w:multiLevelType w:val="hybridMultilevel"/>
    <w:tmpl w:val="63CC1E9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BF46766"/>
    <w:multiLevelType w:val="hybridMultilevel"/>
    <w:tmpl w:val="B7887ADC"/>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2D9A2A91"/>
    <w:multiLevelType w:val="hybridMultilevel"/>
    <w:tmpl w:val="B23E91A2"/>
    <w:lvl w:ilvl="0" w:tplc="9D8C90FA">
      <w:numFmt w:val="bullet"/>
      <w:lvlText w:val="-"/>
      <w:lvlJc w:val="left"/>
      <w:pPr>
        <w:ind w:left="930" w:hanging="570"/>
      </w:pPr>
      <w:rPr>
        <w:rFonts w:ascii="Times New Roman" w:hAnsi="Times New Roman"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84E51FE"/>
    <w:multiLevelType w:val="hybridMultilevel"/>
    <w:tmpl w:val="AA5AE9C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ED53A83"/>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0722130"/>
    <w:multiLevelType w:val="hybridMultilevel"/>
    <w:tmpl w:val="46302B7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415C22A6"/>
    <w:multiLevelType w:val="multilevel"/>
    <w:tmpl w:val="CAD02484"/>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0"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1" w15:restartNumberingAfterBreak="0">
    <w:nsid w:val="448F5BC4"/>
    <w:multiLevelType w:val="hybridMultilevel"/>
    <w:tmpl w:val="76B0C43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3"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501870B8"/>
    <w:multiLevelType w:val="hybridMultilevel"/>
    <w:tmpl w:val="44A6F138"/>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14D3A37"/>
    <w:multiLevelType w:val="hybridMultilevel"/>
    <w:tmpl w:val="F80C9BEA"/>
    <w:lvl w:ilvl="0" w:tplc="00000004">
      <w:start w:val="1"/>
      <w:numFmt w:val="upperRoman"/>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52710E87"/>
    <w:multiLevelType w:val="hybridMultilevel"/>
    <w:tmpl w:val="E4821512"/>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2E679EC"/>
    <w:multiLevelType w:val="hybridMultilevel"/>
    <w:tmpl w:val="1DC8DC2C"/>
    <w:lvl w:ilvl="0" w:tplc="4D2AB70E">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56ED0AA3"/>
    <w:multiLevelType w:val="hybridMultilevel"/>
    <w:tmpl w:val="4BA6A658"/>
    <w:lvl w:ilvl="0" w:tplc="0C021464">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ABA4CFA"/>
    <w:multiLevelType w:val="hybridMultilevel"/>
    <w:tmpl w:val="34E22008"/>
    <w:lvl w:ilvl="0" w:tplc="4DC4D690">
      <w:numFmt w:val="bullet"/>
      <w:lvlText w:val="–"/>
      <w:lvlJc w:val="left"/>
      <w:pPr>
        <w:ind w:left="720" w:hanging="360"/>
      </w:pPr>
      <w:rPr>
        <w:rFonts w:ascii="Tahoma" w:eastAsia="Times New Roman" w:hAnsi="Tahoma" w:cs="Tahoma" w:hint="default"/>
        <w:sz w:val="20"/>
        <w:szCs w:val="2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5"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6"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8"/>
  </w:num>
  <w:num w:numId="2">
    <w:abstractNumId w:val="15"/>
  </w:num>
  <w:num w:numId="3">
    <w:abstractNumId w:val="32"/>
  </w:num>
  <w:num w:numId="4">
    <w:abstractNumId w:val="45"/>
  </w:num>
  <w:num w:numId="5">
    <w:abstractNumId w:val="23"/>
  </w:num>
  <w:num w:numId="6">
    <w:abstractNumId w:val="30"/>
  </w:num>
  <w:num w:numId="7">
    <w:abstractNumId w:val="28"/>
  </w:num>
  <w:num w:numId="8">
    <w:abstractNumId w:val="35"/>
  </w:num>
  <w:num w:numId="9">
    <w:abstractNumId w:val="22"/>
  </w:num>
  <w:num w:numId="10">
    <w:abstractNumId w:val="12"/>
  </w:num>
  <w:num w:numId="11">
    <w:abstractNumId w:val="9"/>
  </w:num>
  <w:num w:numId="12">
    <w:abstractNumId w:val="36"/>
  </w:num>
  <w:num w:numId="13">
    <w:abstractNumId w:val="5"/>
  </w:num>
  <w:num w:numId="14">
    <w:abstractNumId w:val="41"/>
  </w:num>
  <w:num w:numId="15">
    <w:abstractNumId w:val="6"/>
  </w:num>
  <w:num w:numId="16">
    <w:abstractNumId w:val="19"/>
  </w:num>
  <w:num w:numId="17">
    <w:abstractNumId w:val="39"/>
  </w:num>
  <w:num w:numId="18">
    <w:abstractNumId w:val="17"/>
  </w:num>
  <w:num w:numId="19">
    <w:abstractNumId w:val="18"/>
  </w:num>
  <w:num w:numId="20">
    <w:abstractNumId w:val="26"/>
  </w:num>
  <w:num w:numId="21">
    <w:abstractNumId w:val="7"/>
  </w:num>
  <w:num w:numId="22">
    <w:abstractNumId w:val="25"/>
  </w:num>
  <w:num w:numId="23">
    <w:abstractNumId w:val="11"/>
  </w:num>
  <w:num w:numId="24">
    <w:abstractNumId w:val="31"/>
  </w:num>
  <w:num w:numId="25">
    <w:abstractNumId w:val="20"/>
  </w:num>
  <w:num w:numId="26">
    <w:abstractNumId w:val="2"/>
  </w:num>
  <w:num w:numId="27">
    <w:abstractNumId w:val="44"/>
  </w:num>
  <w:num w:numId="28">
    <w:abstractNumId w:val="27"/>
  </w:num>
  <w:num w:numId="29">
    <w:abstractNumId w:val="38"/>
  </w:num>
  <w:num w:numId="30">
    <w:abstractNumId w:val="33"/>
  </w:num>
  <w:num w:numId="31">
    <w:abstractNumId w:val="47"/>
  </w:num>
  <w:num w:numId="32">
    <w:abstractNumId w:val="13"/>
  </w:num>
  <w:num w:numId="33">
    <w:abstractNumId w:val="34"/>
  </w:num>
  <w:num w:numId="34">
    <w:abstractNumId w:val="29"/>
  </w:num>
  <w:num w:numId="35">
    <w:abstractNumId w:val="14"/>
  </w:num>
  <w:num w:numId="36">
    <w:abstractNumId w:val="46"/>
  </w:num>
  <w:num w:numId="37">
    <w:abstractNumId w:val="16"/>
  </w:num>
  <w:num w:numId="38">
    <w:abstractNumId w:val="21"/>
  </w:num>
  <w:num w:numId="39">
    <w:abstractNumId w:val="10"/>
  </w:num>
  <w:num w:numId="40">
    <w:abstractNumId w:val="40"/>
  </w:num>
  <w:num w:numId="41">
    <w:abstractNumId w:val="42"/>
  </w:num>
  <w:num w:numId="42">
    <w:abstractNumId w:val="24"/>
  </w:num>
  <w:num w:numId="43">
    <w:abstractNumId w:val="43"/>
  </w:num>
  <w:num w:numId="44">
    <w:abstractNumId w:val="3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0C09"/>
    <w:rsid w:val="00000C8A"/>
    <w:rsid w:val="00001A3E"/>
    <w:rsid w:val="00001D78"/>
    <w:rsid w:val="00001D9F"/>
    <w:rsid w:val="0000206B"/>
    <w:rsid w:val="000022D0"/>
    <w:rsid w:val="00002F5C"/>
    <w:rsid w:val="000034DE"/>
    <w:rsid w:val="00003A2B"/>
    <w:rsid w:val="00003E1B"/>
    <w:rsid w:val="000042FF"/>
    <w:rsid w:val="000043F8"/>
    <w:rsid w:val="000049DE"/>
    <w:rsid w:val="0000520C"/>
    <w:rsid w:val="000053FB"/>
    <w:rsid w:val="0000613B"/>
    <w:rsid w:val="000063E6"/>
    <w:rsid w:val="00006733"/>
    <w:rsid w:val="00006EC6"/>
    <w:rsid w:val="000074B6"/>
    <w:rsid w:val="000075AC"/>
    <w:rsid w:val="00007700"/>
    <w:rsid w:val="00010FE1"/>
    <w:rsid w:val="00011089"/>
    <w:rsid w:val="00011993"/>
    <w:rsid w:val="00011B83"/>
    <w:rsid w:val="0001215F"/>
    <w:rsid w:val="00012842"/>
    <w:rsid w:val="00012CF7"/>
    <w:rsid w:val="00012CF8"/>
    <w:rsid w:val="00012CFD"/>
    <w:rsid w:val="000132DD"/>
    <w:rsid w:val="0001373F"/>
    <w:rsid w:val="0001413C"/>
    <w:rsid w:val="0001445A"/>
    <w:rsid w:val="000145A5"/>
    <w:rsid w:val="0001484A"/>
    <w:rsid w:val="000148D7"/>
    <w:rsid w:val="00014A6F"/>
    <w:rsid w:val="0001580C"/>
    <w:rsid w:val="00015BEE"/>
    <w:rsid w:val="00015D3D"/>
    <w:rsid w:val="00015D6E"/>
    <w:rsid w:val="0001627C"/>
    <w:rsid w:val="0001657E"/>
    <w:rsid w:val="00016656"/>
    <w:rsid w:val="00016B2B"/>
    <w:rsid w:val="00016C1F"/>
    <w:rsid w:val="0002040F"/>
    <w:rsid w:val="0002142C"/>
    <w:rsid w:val="000218D1"/>
    <w:rsid w:val="00021AA3"/>
    <w:rsid w:val="00021EE3"/>
    <w:rsid w:val="00022618"/>
    <w:rsid w:val="00022654"/>
    <w:rsid w:val="0002284B"/>
    <w:rsid w:val="00022E50"/>
    <w:rsid w:val="00022F38"/>
    <w:rsid w:val="0002309C"/>
    <w:rsid w:val="00023203"/>
    <w:rsid w:val="00024197"/>
    <w:rsid w:val="00024685"/>
    <w:rsid w:val="00024703"/>
    <w:rsid w:val="00024BED"/>
    <w:rsid w:val="00024FEF"/>
    <w:rsid w:val="00025064"/>
    <w:rsid w:val="00025B4F"/>
    <w:rsid w:val="00026931"/>
    <w:rsid w:val="00026CAA"/>
    <w:rsid w:val="000302C2"/>
    <w:rsid w:val="00031DDA"/>
    <w:rsid w:val="0003244D"/>
    <w:rsid w:val="000325BE"/>
    <w:rsid w:val="00032754"/>
    <w:rsid w:val="00032CA0"/>
    <w:rsid w:val="00033272"/>
    <w:rsid w:val="00033527"/>
    <w:rsid w:val="00034339"/>
    <w:rsid w:val="000368C5"/>
    <w:rsid w:val="00037AB0"/>
    <w:rsid w:val="000404C9"/>
    <w:rsid w:val="00040A8E"/>
    <w:rsid w:val="00041028"/>
    <w:rsid w:val="000414AC"/>
    <w:rsid w:val="000414D7"/>
    <w:rsid w:val="000443E4"/>
    <w:rsid w:val="0004599E"/>
    <w:rsid w:val="00045E2C"/>
    <w:rsid w:val="00046D9F"/>
    <w:rsid w:val="000478FE"/>
    <w:rsid w:val="00047A4C"/>
    <w:rsid w:val="00050762"/>
    <w:rsid w:val="000514D8"/>
    <w:rsid w:val="00051E9C"/>
    <w:rsid w:val="00052493"/>
    <w:rsid w:val="0005290E"/>
    <w:rsid w:val="00052EFD"/>
    <w:rsid w:val="000538C0"/>
    <w:rsid w:val="00053CFA"/>
    <w:rsid w:val="00053D35"/>
    <w:rsid w:val="0005644D"/>
    <w:rsid w:val="000569BD"/>
    <w:rsid w:val="00056D91"/>
    <w:rsid w:val="00057754"/>
    <w:rsid w:val="0006027A"/>
    <w:rsid w:val="000606B6"/>
    <w:rsid w:val="00060F32"/>
    <w:rsid w:val="000611F7"/>
    <w:rsid w:val="00062896"/>
    <w:rsid w:val="0006349C"/>
    <w:rsid w:val="00064A9B"/>
    <w:rsid w:val="00064B87"/>
    <w:rsid w:val="000651CD"/>
    <w:rsid w:val="00066178"/>
    <w:rsid w:val="00067254"/>
    <w:rsid w:val="0007038D"/>
    <w:rsid w:val="00070790"/>
    <w:rsid w:val="000710B3"/>
    <w:rsid w:val="00072391"/>
    <w:rsid w:val="00072448"/>
    <w:rsid w:val="0007251E"/>
    <w:rsid w:val="000727A2"/>
    <w:rsid w:val="00072CCA"/>
    <w:rsid w:val="000731C5"/>
    <w:rsid w:val="00073387"/>
    <w:rsid w:val="000736D6"/>
    <w:rsid w:val="000737C0"/>
    <w:rsid w:val="0007392D"/>
    <w:rsid w:val="00073B9B"/>
    <w:rsid w:val="00073D3A"/>
    <w:rsid w:val="00074A90"/>
    <w:rsid w:val="0007502E"/>
    <w:rsid w:val="0007574B"/>
    <w:rsid w:val="00075B1B"/>
    <w:rsid w:val="00075CA5"/>
    <w:rsid w:val="00076A62"/>
    <w:rsid w:val="000772E5"/>
    <w:rsid w:val="00077417"/>
    <w:rsid w:val="00077583"/>
    <w:rsid w:val="000776F9"/>
    <w:rsid w:val="000777C3"/>
    <w:rsid w:val="000778AC"/>
    <w:rsid w:val="00077979"/>
    <w:rsid w:val="000779FC"/>
    <w:rsid w:val="00077C6D"/>
    <w:rsid w:val="0008070A"/>
    <w:rsid w:val="000807A3"/>
    <w:rsid w:val="000808BD"/>
    <w:rsid w:val="00081916"/>
    <w:rsid w:val="000822AE"/>
    <w:rsid w:val="00083AEA"/>
    <w:rsid w:val="00085465"/>
    <w:rsid w:val="00085CC2"/>
    <w:rsid w:val="00086971"/>
    <w:rsid w:val="00086AF1"/>
    <w:rsid w:val="000879EB"/>
    <w:rsid w:val="00087D1D"/>
    <w:rsid w:val="00087DAE"/>
    <w:rsid w:val="0009045F"/>
    <w:rsid w:val="00090476"/>
    <w:rsid w:val="00091C34"/>
    <w:rsid w:val="00094688"/>
    <w:rsid w:val="0009474A"/>
    <w:rsid w:val="0009631F"/>
    <w:rsid w:val="00096374"/>
    <w:rsid w:val="00096C88"/>
    <w:rsid w:val="000972BC"/>
    <w:rsid w:val="0009767F"/>
    <w:rsid w:val="00097F8C"/>
    <w:rsid w:val="000A0069"/>
    <w:rsid w:val="000A0388"/>
    <w:rsid w:val="000A076D"/>
    <w:rsid w:val="000A104F"/>
    <w:rsid w:val="000A159C"/>
    <w:rsid w:val="000A18DF"/>
    <w:rsid w:val="000A1EC6"/>
    <w:rsid w:val="000A2619"/>
    <w:rsid w:val="000A2723"/>
    <w:rsid w:val="000A2AB7"/>
    <w:rsid w:val="000A331E"/>
    <w:rsid w:val="000A38E2"/>
    <w:rsid w:val="000A3EF9"/>
    <w:rsid w:val="000A3F4C"/>
    <w:rsid w:val="000A6E22"/>
    <w:rsid w:val="000A6F22"/>
    <w:rsid w:val="000A7744"/>
    <w:rsid w:val="000A777D"/>
    <w:rsid w:val="000A7EC7"/>
    <w:rsid w:val="000B00D1"/>
    <w:rsid w:val="000B012B"/>
    <w:rsid w:val="000B036B"/>
    <w:rsid w:val="000B03F6"/>
    <w:rsid w:val="000B11B2"/>
    <w:rsid w:val="000B23F0"/>
    <w:rsid w:val="000B3128"/>
    <w:rsid w:val="000B325B"/>
    <w:rsid w:val="000B4F40"/>
    <w:rsid w:val="000B5D34"/>
    <w:rsid w:val="000B5DD8"/>
    <w:rsid w:val="000C0B43"/>
    <w:rsid w:val="000C0FD2"/>
    <w:rsid w:val="000C1856"/>
    <w:rsid w:val="000C1E30"/>
    <w:rsid w:val="000C1E56"/>
    <w:rsid w:val="000C2E5A"/>
    <w:rsid w:val="000C2FE0"/>
    <w:rsid w:val="000C323E"/>
    <w:rsid w:val="000C3344"/>
    <w:rsid w:val="000C3604"/>
    <w:rsid w:val="000C36A2"/>
    <w:rsid w:val="000C36D4"/>
    <w:rsid w:val="000C424C"/>
    <w:rsid w:val="000C4270"/>
    <w:rsid w:val="000C4BF7"/>
    <w:rsid w:val="000C5267"/>
    <w:rsid w:val="000C5B08"/>
    <w:rsid w:val="000C6487"/>
    <w:rsid w:val="000C7D3F"/>
    <w:rsid w:val="000C7F3D"/>
    <w:rsid w:val="000D0B33"/>
    <w:rsid w:val="000D1988"/>
    <w:rsid w:val="000D1CA4"/>
    <w:rsid w:val="000D29DF"/>
    <w:rsid w:val="000D2BB0"/>
    <w:rsid w:val="000D3507"/>
    <w:rsid w:val="000D3E47"/>
    <w:rsid w:val="000D500C"/>
    <w:rsid w:val="000D55CA"/>
    <w:rsid w:val="000D5DDC"/>
    <w:rsid w:val="000D5FE9"/>
    <w:rsid w:val="000D62A3"/>
    <w:rsid w:val="000D6692"/>
    <w:rsid w:val="000D6F85"/>
    <w:rsid w:val="000D748B"/>
    <w:rsid w:val="000D79BC"/>
    <w:rsid w:val="000D7E09"/>
    <w:rsid w:val="000D7F61"/>
    <w:rsid w:val="000E0005"/>
    <w:rsid w:val="000E0371"/>
    <w:rsid w:val="000E08F3"/>
    <w:rsid w:val="000E0ABD"/>
    <w:rsid w:val="000E1097"/>
    <w:rsid w:val="000E1AC8"/>
    <w:rsid w:val="000E1BCF"/>
    <w:rsid w:val="000E1C4B"/>
    <w:rsid w:val="000E2191"/>
    <w:rsid w:val="000E4A63"/>
    <w:rsid w:val="000E553B"/>
    <w:rsid w:val="000E5D6A"/>
    <w:rsid w:val="000F0AAB"/>
    <w:rsid w:val="000F12A7"/>
    <w:rsid w:val="000F2296"/>
    <w:rsid w:val="000F2ACA"/>
    <w:rsid w:val="000F3D6D"/>
    <w:rsid w:val="000F5850"/>
    <w:rsid w:val="000F596A"/>
    <w:rsid w:val="000F5AE8"/>
    <w:rsid w:val="000F6570"/>
    <w:rsid w:val="000F6B53"/>
    <w:rsid w:val="000F6FD7"/>
    <w:rsid w:val="000F7790"/>
    <w:rsid w:val="00100668"/>
    <w:rsid w:val="00100974"/>
    <w:rsid w:val="00100A01"/>
    <w:rsid w:val="001015DC"/>
    <w:rsid w:val="00102611"/>
    <w:rsid w:val="00102BE1"/>
    <w:rsid w:val="001031FB"/>
    <w:rsid w:val="001033B9"/>
    <w:rsid w:val="00103914"/>
    <w:rsid w:val="00104E2A"/>
    <w:rsid w:val="00105220"/>
    <w:rsid w:val="00105222"/>
    <w:rsid w:val="0010562B"/>
    <w:rsid w:val="0010568C"/>
    <w:rsid w:val="00105A73"/>
    <w:rsid w:val="00105AA6"/>
    <w:rsid w:val="001060E9"/>
    <w:rsid w:val="00106233"/>
    <w:rsid w:val="0010683B"/>
    <w:rsid w:val="00106A56"/>
    <w:rsid w:val="001073E4"/>
    <w:rsid w:val="001073E7"/>
    <w:rsid w:val="00107B9C"/>
    <w:rsid w:val="00110BE2"/>
    <w:rsid w:val="00110CA3"/>
    <w:rsid w:val="00110E02"/>
    <w:rsid w:val="0011149F"/>
    <w:rsid w:val="00111630"/>
    <w:rsid w:val="0011190E"/>
    <w:rsid w:val="001127C1"/>
    <w:rsid w:val="00112C33"/>
    <w:rsid w:val="00112D9C"/>
    <w:rsid w:val="001142A1"/>
    <w:rsid w:val="0011453F"/>
    <w:rsid w:val="001154E2"/>
    <w:rsid w:val="00115E9D"/>
    <w:rsid w:val="0011652A"/>
    <w:rsid w:val="00116838"/>
    <w:rsid w:val="00117348"/>
    <w:rsid w:val="001175D4"/>
    <w:rsid w:val="00117A3E"/>
    <w:rsid w:val="00117AB9"/>
    <w:rsid w:val="00120B84"/>
    <w:rsid w:val="001212A2"/>
    <w:rsid w:val="00121CF3"/>
    <w:rsid w:val="001221AF"/>
    <w:rsid w:val="00122700"/>
    <w:rsid w:val="0012294E"/>
    <w:rsid w:val="00122C7F"/>
    <w:rsid w:val="00123B12"/>
    <w:rsid w:val="00125875"/>
    <w:rsid w:val="00126304"/>
    <w:rsid w:val="001263CE"/>
    <w:rsid w:val="00126877"/>
    <w:rsid w:val="00127B2B"/>
    <w:rsid w:val="00127B82"/>
    <w:rsid w:val="0013034E"/>
    <w:rsid w:val="0013056B"/>
    <w:rsid w:val="00130F27"/>
    <w:rsid w:val="00131273"/>
    <w:rsid w:val="00131434"/>
    <w:rsid w:val="00131C69"/>
    <w:rsid w:val="001322E7"/>
    <w:rsid w:val="001326A6"/>
    <w:rsid w:val="001329E4"/>
    <w:rsid w:val="0013381C"/>
    <w:rsid w:val="0013461E"/>
    <w:rsid w:val="00134BE5"/>
    <w:rsid w:val="00135300"/>
    <w:rsid w:val="0013536A"/>
    <w:rsid w:val="00135ACD"/>
    <w:rsid w:val="0013609F"/>
    <w:rsid w:val="001360A5"/>
    <w:rsid w:val="0013638E"/>
    <w:rsid w:val="00136A97"/>
    <w:rsid w:val="00136DA0"/>
    <w:rsid w:val="00136F5C"/>
    <w:rsid w:val="001372AD"/>
    <w:rsid w:val="00137300"/>
    <w:rsid w:val="0013754D"/>
    <w:rsid w:val="00137AF3"/>
    <w:rsid w:val="00137B63"/>
    <w:rsid w:val="00137BF1"/>
    <w:rsid w:val="0014084B"/>
    <w:rsid w:val="00140E07"/>
    <w:rsid w:val="001417B7"/>
    <w:rsid w:val="00141B79"/>
    <w:rsid w:val="00141D57"/>
    <w:rsid w:val="0014292D"/>
    <w:rsid w:val="001429DD"/>
    <w:rsid w:val="00143913"/>
    <w:rsid w:val="00143AEF"/>
    <w:rsid w:val="00143F99"/>
    <w:rsid w:val="001441BA"/>
    <w:rsid w:val="0014486A"/>
    <w:rsid w:val="0014556A"/>
    <w:rsid w:val="00145AB9"/>
    <w:rsid w:val="00145DE1"/>
    <w:rsid w:val="00146312"/>
    <w:rsid w:val="001468EB"/>
    <w:rsid w:val="00146A30"/>
    <w:rsid w:val="00146A50"/>
    <w:rsid w:val="00146BBA"/>
    <w:rsid w:val="00146E76"/>
    <w:rsid w:val="00146F1B"/>
    <w:rsid w:val="00147135"/>
    <w:rsid w:val="0014759E"/>
    <w:rsid w:val="0014775B"/>
    <w:rsid w:val="00147D46"/>
    <w:rsid w:val="001503C7"/>
    <w:rsid w:val="001514B7"/>
    <w:rsid w:val="00151710"/>
    <w:rsid w:val="001521CC"/>
    <w:rsid w:val="00152C07"/>
    <w:rsid w:val="00152D21"/>
    <w:rsid w:val="0015365F"/>
    <w:rsid w:val="00153D7E"/>
    <w:rsid w:val="00154689"/>
    <w:rsid w:val="00154A5A"/>
    <w:rsid w:val="001554E4"/>
    <w:rsid w:val="00155ABF"/>
    <w:rsid w:val="001563A4"/>
    <w:rsid w:val="00156AC3"/>
    <w:rsid w:val="0015756F"/>
    <w:rsid w:val="0015781A"/>
    <w:rsid w:val="001579DE"/>
    <w:rsid w:val="00157B1B"/>
    <w:rsid w:val="00157B4C"/>
    <w:rsid w:val="00157C20"/>
    <w:rsid w:val="00157C7B"/>
    <w:rsid w:val="00157F85"/>
    <w:rsid w:val="00160293"/>
    <w:rsid w:val="00162521"/>
    <w:rsid w:val="00162CBD"/>
    <w:rsid w:val="001635F6"/>
    <w:rsid w:val="00164676"/>
    <w:rsid w:val="00165C5E"/>
    <w:rsid w:val="00165C9C"/>
    <w:rsid w:val="00166401"/>
    <w:rsid w:val="00167CDD"/>
    <w:rsid w:val="0017069D"/>
    <w:rsid w:val="00171035"/>
    <w:rsid w:val="0017110D"/>
    <w:rsid w:val="00171476"/>
    <w:rsid w:val="00171973"/>
    <w:rsid w:val="00171BAB"/>
    <w:rsid w:val="00171DC0"/>
    <w:rsid w:val="00172229"/>
    <w:rsid w:val="00172798"/>
    <w:rsid w:val="00173006"/>
    <w:rsid w:val="00173A57"/>
    <w:rsid w:val="00173DE8"/>
    <w:rsid w:val="00174021"/>
    <w:rsid w:val="00175156"/>
    <w:rsid w:val="001760EC"/>
    <w:rsid w:val="00176C8C"/>
    <w:rsid w:val="00177058"/>
    <w:rsid w:val="00177CD1"/>
    <w:rsid w:val="00180C5C"/>
    <w:rsid w:val="00181CFB"/>
    <w:rsid w:val="00182036"/>
    <w:rsid w:val="0018230B"/>
    <w:rsid w:val="00182A9D"/>
    <w:rsid w:val="0018369E"/>
    <w:rsid w:val="001846FA"/>
    <w:rsid w:val="00184726"/>
    <w:rsid w:val="00184D04"/>
    <w:rsid w:val="00185B2B"/>
    <w:rsid w:val="00185CAA"/>
    <w:rsid w:val="00185F8A"/>
    <w:rsid w:val="001872DC"/>
    <w:rsid w:val="00187700"/>
    <w:rsid w:val="00187759"/>
    <w:rsid w:val="00187B33"/>
    <w:rsid w:val="00190370"/>
    <w:rsid w:val="0019106C"/>
    <w:rsid w:val="001910A4"/>
    <w:rsid w:val="001917DD"/>
    <w:rsid w:val="001929AF"/>
    <w:rsid w:val="00192A0F"/>
    <w:rsid w:val="00193548"/>
    <w:rsid w:val="00193E0E"/>
    <w:rsid w:val="001940AE"/>
    <w:rsid w:val="00194AC2"/>
    <w:rsid w:val="00194C32"/>
    <w:rsid w:val="00195B85"/>
    <w:rsid w:val="00195DEF"/>
    <w:rsid w:val="00195E67"/>
    <w:rsid w:val="00196FCE"/>
    <w:rsid w:val="001A0819"/>
    <w:rsid w:val="001A0989"/>
    <w:rsid w:val="001A14C7"/>
    <w:rsid w:val="001A1717"/>
    <w:rsid w:val="001A2465"/>
    <w:rsid w:val="001A24DE"/>
    <w:rsid w:val="001A2C12"/>
    <w:rsid w:val="001A2FD4"/>
    <w:rsid w:val="001A4340"/>
    <w:rsid w:val="001A4BF6"/>
    <w:rsid w:val="001A52A4"/>
    <w:rsid w:val="001A58AB"/>
    <w:rsid w:val="001A6015"/>
    <w:rsid w:val="001A6C1F"/>
    <w:rsid w:val="001A6F6F"/>
    <w:rsid w:val="001A7314"/>
    <w:rsid w:val="001A7CD8"/>
    <w:rsid w:val="001B0068"/>
    <w:rsid w:val="001B0125"/>
    <w:rsid w:val="001B0153"/>
    <w:rsid w:val="001B0E5D"/>
    <w:rsid w:val="001B10C8"/>
    <w:rsid w:val="001B1D04"/>
    <w:rsid w:val="001B2011"/>
    <w:rsid w:val="001B257C"/>
    <w:rsid w:val="001B28E7"/>
    <w:rsid w:val="001B486A"/>
    <w:rsid w:val="001B4909"/>
    <w:rsid w:val="001B4C04"/>
    <w:rsid w:val="001B4FF4"/>
    <w:rsid w:val="001B51BF"/>
    <w:rsid w:val="001B57D4"/>
    <w:rsid w:val="001B5BE3"/>
    <w:rsid w:val="001B6586"/>
    <w:rsid w:val="001B6931"/>
    <w:rsid w:val="001B7B78"/>
    <w:rsid w:val="001C0AA2"/>
    <w:rsid w:val="001C0FAC"/>
    <w:rsid w:val="001C1C16"/>
    <w:rsid w:val="001C22D4"/>
    <w:rsid w:val="001C24AB"/>
    <w:rsid w:val="001C2CC6"/>
    <w:rsid w:val="001C3959"/>
    <w:rsid w:val="001C4759"/>
    <w:rsid w:val="001C49D3"/>
    <w:rsid w:val="001C4D5E"/>
    <w:rsid w:val="001C5BC7"/>
    <w:rsid w:val="001C5E30"/>
    <w:rsid w:val="001C6509"/>
    <w:rsid w:val="001C6F27"/>
    <w:rsid w:val="001C7160"/>
    <w:rsid w:val="001C7B11"/>
    <w:rsid w:val="001C7C6B"/>
    <w:rsid w:val="001D1121"/>
    <w:rsid w:val="001D1811"/>
    <w:rsid w:val="001D1992"/>
    <w:rsid w:val="001D2536"/>
    <w:rsid w:val="001D27BC"/>
    <w:rsid w:val="001D294D"/>
    <w:rsid w:val="001D29AC"/>
    <w:rsid w:val="001D3471"/>
    <w:rsid w:val="001D381E"/>
    <w:rsid w:val="001D397D"/>
    <w:rsid w:val="001D3B30"/>
    <w:rsid w:val="001D3BF0"/>
    <w:rsid w:val="001D40F7"/>
    <w:rsid w:val="001D42EF"/>
    <w:rsid w:val="001D4BF8"/>
    <w:rsid w:val="001D5681"/>
    <w:rsid w:val="001D5D59"/>
    <w:rsid w:val="001D5EB3"/>
    <w:rsid w:val="001D6040"/>
    <w:rsid w:val="001D7684"/>
    <w:rsid w:val="001D7D34"/>
    <w:rsid w:val="001E01A4"/>
    <w:rsid w:val="001E0219"/>
    <w:rsid w:val="001E083D"/>
    <w:rsid w:val="001E0BE9"/>
    <w:rsid w:val="001E0C11"/>
    <w:rsid w:val="001E17B8"/>
    <w:rsid w:val="001E2294"/>
    <w:rsid w:val="001E2613"/>
    <w:rsid w:val="001E2814"/>
    <w:rsid w:val="001E2820"/>
    <w:rsid w:val="001E2B42"/>
    <w:rsid w:val="001E2E30"/>
    <w:rsid w:val="001E4FD5"/>
    <w:rsid w:val="001E596E"/>
    <w:rsid w:val="001E5FA8"/>
    <w:rsid w:val="001E6178"/>
    <w:rsid w:val="001E6327"/>
    <w:rsid w:val="001E6A01"/>
    <w:rsid w:val="001E7EEC"/>
    <w:rsid w:val="001F1114"/>
    <w:rsid w:val="001F1157"/>
    <w:rsid w:val="001F1194"/>
    <w:rsid w:val="001F195B"/>
    <w:rsid w:val="001F2140"/>
    <w:rsid w:val="001F2290"/>
    <w:rsid w:val="001F2382"/>
    <w:rsid w:val="001F2597"/>
    <w:rsid w:val="001F25F3"/>
    <w:rsid w:val="001F2D27"/>
    <w:rsid w:val="001F2D4D"/>
    <w:rsid w:val="001F39E8"/>
    <w:rsid w:val="001F47B5"/>
    <w:rsid w:val="001F4904"/>
    <w:rsid w:val="001F503D"/>
    <w:rsid w:val="001F570C"/>
    <w:rsid w:val="001F5B0F"/>
    <w:rsid w:val="001F5E2F"/>
    <w:rsid w:val="001F5FDB"/>
    <w:rsid w:val="001F6508"/>
    <w:rsid w:val="001F6EA2"/>
    <w:rsid w:val="001F738B"/>
    <w:rsid w:val="001F7820"/>
    <w:rsid w:val="001F78EC"/>
    <w:rsid w:val="001F7D65"/>
    <w:rsid w:val="0020005E"/>
    <w:rsid w:val="00200159"/>
    <w:rsid w:val="002008BC"/>
    <w:rsid w:val="002008E0"/>
    <w:rsid w:val="00200AE0"/>
    <w:rsid w:val="00200B1B"/>
    <w:rsid w:val="00200C77"/>
    <w:rsid w:val="00200E97"/>
    <w:rsid w:val="0020162A"/>
    <w:rsid w:val="002016DC"/>
    <w:rsid w:val="00201C6F"/>
    <w:rsid w:val="00202C73"/>
    <w:rsid w:val="00203567"/>
    <w:rsid w:val="00203C40"/>
    <w:rsid w:val="00203D01"/>
    <w:rsid w:val="00203D48"/>
    <w:rsid w:val="002042F5"/>
    <w:rsid w:val="00204E9A"/>
    <w:rsid w:val="00205398"/>
    <w:rsid w:val="00205C2D"/>
    <w:rsid w:val="00206554"/>
    <w:rsid w:val="002073EC"/>
    <w:rsid w:val="00207F2B"/>
    <w:rsid w:val="00211345"/>
    <w:rsid w:val="002124DC"/>
    <w:rsid w:val="0021325E"/>
    <w:rsid w:val="0021341B"/>
    <w:rsid w:val="00213E93"/>
    <w:rsid w:val="002143FC"/>
    <w:rsid w:val="00214449"/>
    <w:rsid w:val="002150F8"/>
    <w:rsid w:val="0021579E"/>
    <w:rsid w:val="0021668E"/>
    <w:rsid w:val="00216802"/>
    <w:rsid w:val="00216FF9"/>
    <w:rsid w:val="00217800"/>
    <w:rsid w:val="00217EC0"/>
    <w:rsid w:val="002202F6"/>
    <w:rsid w:val="002229A3"/>
    <w:rsid w:val="00222AE7"/>
    <w:rsid w:val="00223656"/>
    <w:rsid w:val="00224630"/>
    <w:rsid w:val="00224914"/>
    <w:rsid w:val="002249BC"/>
    <w:rsid w:val="00224B82"/>
    <w:rsid w:val="002252FB"/>
    <w:rsid w:val="00225445"/>
    <w:rsid w:val="00225B3A"/>
    <w:rsid w:val="00225B84"/>
    <w:rsid w:val="00225BCA"/>
    <w:rsid w:val="00226519"/>
    <w:rsid w:val="00226D80"/>
    <w:rsid w:val="002278F1"/>
    <w:rsid w:val="00227B41"/>
    <w:rsid w:val="00227BFB"/>
    <w:rsid w:val="00227C5C"/>
    <w:rsid w:val="00227EFF"/>
    <w:rsid w:val="002301FB"/>
    <w:rsid w:val="00230317"/>
    <w:rsid w:val="002303FA"/>
    <w:rsid w:val="00230C90"/>
    <w:rsid w:val="00231638"/>
    <w:rsid w:val="00231756"/>
    <w:rsid w:val="00231C1E"/>
    <w:rsid w:val="00231E11"/>
    <w:rsid w:val="00232B5A"/>
    <w:rsid w:val="002333FC"/>
    <w:rsid w:val="00233C6E"/>
    <w:rsid w:val="00233E61"/>
    <w:rsid w:val="00234902"/>
    <w:rsid w:val="00234CD6"/>
    <w:rsid w:val="002353E4"/>
    <w:rsid w:val="002359A6"/>
    <w:rsid w:val="00236F69"/>
    <w:rsid w:val="00237755"/>
    <w:rsid w:val="0023782F"/>
    <w:rsid w:val="00237975"/>
    <w:rsid w:val="002403E2"/>
    <w:rsid w:val="00242098"/>
    <w:rsid w:val="002420BC"/>
    <w:rsid w:val="0024288F"/>
    <w:rsid w:val="002438C8"/>
    <w:rsid w:val="00245CA3"/>
    <w:rsid w:val="00245CB8"/>
    <w:rsid w:val="002465E8"/>
    <w:rsid w:val="0024670B"/>
    <w:rsid w:val="00246970"/>
    <w:rsid w:val="00246CFE"/>
    <w:rsid w:val="00246FF2"/>
    <w:rsid w:val="00247211"/>
    <w:rsid w:val="002474B7"/>
    <w:rsid w:val="002476EF"/>
    <w:rsid w:val="00247D65"/>
    <w:rsid w:val="00250507"/>
    <w:rsid w:val="002505DE"/>
    <w:rsid w:val="0025101D"/>
    <w:rsid w:val="00251458"/>
    <w:rsid w:val="002517B1"/>
    <w:rsid w:val="00252EB9"/>
    <w:rsid w:val="00253633"/>
    <w:rsid w:val="00253AB2"/>
    <w:rsid w:val="002553B5"/>
    <w:rsid w:val="0025619E"/>
    <w:rsid w:val="002569E2"/>
    <w:rsid w:val="00256A65"/>
    <w:rsid w:val="00256CA6"/>
    <w:rsid w:val="00256D56"/>
    <w:rsid w:val="00260399"/>
    <w:rsid w:val="0026110C"/>
    <w:rsid w:val="00261B00"/>
    <w:rsid w:val="002632AE"/>
    <w:rsid w:val="002635F0"/>
    <w:rsid w:val="002648D0"/>
    <w:rsid w:val="002657B7"/>
    <w:rsid w:val="00265B52"/>
    <w:rsid w:val="00266E53"/>
    <w:rsid w:val="0026705C"/>
    <w:rsid w:val="0026716A"/>
    <w:rsid w:val="0026746C"/>
    <w:rsid w:val="002676E3"/>
    <w:rsid w:val="00267D3E"/>
    <w:rsid w:val="00267F19"/>
    <w:rsid w:val="002703D4"/>
    <w:rsid w:val="0027040F"/>
    <w:rsid w:val="00270EA6"/>
    <w:rsid w:val="00271C81"/>
    <w:rsid w:val="00271FD1"/>
    <w:rsid w:val="00272194"/>
    <w:rsid w:val="0027226B"/>
    <w:rsid w:val="002738D0"/>
    <w:rsid w:val="00273AD8"/>
    <w:rsid w:val="00273B64"/>
    <w:rsid w:val="00273CD4"/>
    <w:rsid w:val="00273DFF"/>
    <w:rsid w:val="00275625"/>
    <w:rsid w:val="00275F10"/>
    <w:rsid w:val="0027636D"/>
    <w:rsid w:val="002768C9"/>
    <w:rsid w:val="0027731C"/>
    <w:rsid w:val="00277BDE"/>
    <w:rsid w:val="00277D7D"/>
    <w:rsid w:val="00277E1B"/>
    <w:rsid w:val="00281154"/>
    <w:rsid w:val="0028144D"/>
    <w:rsid w:val="00281E57"/>
    <w:rsid w:val="00284CFA"/>
    <w:rsid w:val="0028654D"/>
    <w:rsid w:val="002868B7"/>
    <w:rsid w:val="00286AA3"/>
    <w:rsid w:val="00286C9E"/>
    <w:rsid w:val="00287459"/>
    <w:rsid w:val="00290554"/>
    <w:rsid w:val="0029058B"/>
    <w:rsid w:val="00290BA8"/>
    <w:rsid w:val="00291B3D"/>
    <w:rsid w:val="00291BCA"/>
    <w:rsid w:val="00292132"/>
    <w:rsid w:val="002926DD"/>
    <w:rsid w:val="00292BF8"/>
    <w:rsid w:val="00292D87"/>
    <w:rsid w:val="002933E2"/>
    <w:rsid w:val="0029348C"/>
    <w:rsid w:val="00293E53"/>
    <w:rsid w:val="00294185"/>
    <w:rsid w:val="00295A10"/>
    <w:rsid w:val="0029692E"/>
    <w:rsid w:val="002A0B40"/>
    <w:rsid w:val="002A0BF1"/>
    <w:rsid w:val="002A0C54"/>
    <w:rsid w:val="002A0FB5"/>
    <w:rsid w:val="002A1134"/>
    <w:rsid w:val="002A124E"/>
    <w:rsid w:val="002A23A6"/>
    <w:rsid w:val="002A3FB5"/>
    <w:rsid w:val="002A4934"/>
    <w:rsid w:val="002A4DF3"/>
    <w:rsid w:val="002A4F0C"/>
    <w:rsid w:val="002A5137"/>
    <w:rsid w:val="002A550C"/>
    <w:rsid w:val="002A5721"/>
    <w:rsid w:val="002A5D90"/>
    <w:rsid w:val="002A720D"/>
    <w:rsid w:val="002B0526"/>
    <w:rsid w:val="002B0FB8"/>
    <w:rsid w:val="002B2389"/>
    <w:rsid w:val="002B2593"/>
    <w:rsid w:val="002B2D0F"/>
    <w:rsid w:val="002B32D1"/>
    <w:rsid w:val="002B3693"/>
    <w:rsid w:val="002B3B18"/>
    <w:rsid w:val="002B3B8D"/>
    <w:rsid w:val="002B4605"/>
    <w:rsid w:val="002B5329"/>
    <w:rsid w:val="002B54C0"/>
    <w:rsid w:val="002B561A"/>
    <w:rsid w:val="002B6DB7"/>
    <w:rsid w:val="002B70C2"/>
    <w:rsid w:val="002B7BB2"/>
    <w:rsid w:val="002C07EF"/>
    <w:rsid w:val="002C1258"/>
    <w:rsid w:val="002C161E"/>
    <w:rsid w:val="002C1AC4"/>
    <w:rsid w:val="002C21F5"/>
    <w:rsid w:val="002C26C3"/>
    <w:rsid w:val="002C2A8F"/>
    <w:rsid w:val="002C318E"/>
    <w:rsid w:val="002C3A4C"/>
    <w:rsid w:val="002C43CE"/>
    <w:rsid w:val="002C4A68"/>
    <w:rsid w:val="002C56D9"/>
    <w:rsid w:val="002C5BDE"/>
    <w:rsid w:val="002C5FB4"/>
    <w:rsid w:val="002C6799"/>
    <w:rsid w:val="002C6872"/>
    <w:rsid w:val="002C6A50"/>
    <w:rsid w:val="002C70CC"/>
    <w:rsid w:val="002C77F9"/>
    <w:rsid w:val="002C7D20"/>
    <w:rsid w:val="002C7D53"/>
    <w:rsid w:val="002C7FAC"/>
    <w:rsid w:val="002D05E7"/>
    <w:rsid w:val="002D1AD7"/>
    <w:rsid w:val="002D1FAE"/>
    <w:rsid w:val="002D2447"/>
    <w:rsid w:val="002D325A"/>
    <w:rsid w:val="002D339A"/>
    <w:rsid w:val="002D39A7"/>
    <w:rsid w:val="002D3EC8"/>
    <w:rsid w:val="002D4194"/>
    <w:rsid w:val="002D4A3C"/>
    <w:rsid w:val="002D5817"/>
    <w:rsid w:val="002D5A28"/>
    <w:rsid w:val="002D5EE1"/>
    <w:rsid w:val="002D64E0"/>
    <w:rsid w:val="002D72E4"/>
    <w:rsid w:val="002D7813"/>
    <w:rsid w:val="002D7BE9"/>
    <w:rsid w:val="002E07C4"/>
    <w:rsid w:val="002E09CC"/>
    <w:rsid w:val="002E2082"/>
    <w:rsid w:val="002E262B"/>
    <w:rsid w:val="002E3BFC"/>
    <w:rsid w:val="002E419A"/>
    <w:rsid w:val="002E50EF"/>
    <w:rsid w:val="002E529C"/>
    <w:rsid w:val="002E5DFC"/>
    <w:rsid w:val="002E6DA4"/>
    <w:rsid w:val="002F0256"/>
    <w:rsid w:val="002F0739"/>
    <w:rsid w:val="002F10C3"/>
    <w:rsid w:val="002F248B"/>
    <w:rsid w:val="002F2738"/>
    <w:rsid w:val="002F2969"/>
    <w:rsid w:val="002F3B96"/>
    <w:rsid w:val="002F3C63"/>
    <w:rsid w:val="002F4376"/>
    <w:rsid w:val="002F4DD2"/>
    <w:rsid w:val="002F52B9"/>
    <w:rsid w:val="002F5C8F"/>
    <w:rsid w:val="002F5EB2"/>
    <w:rsid w:val="002F655A"/>
    <w:rsid w:val="002F6C0C"/>
    <w:rsid w:val="002F7BC0"/>
    <w:rsid w:val="00300381"/>
    <w:rsid w:val="003020E0"/>
    <w:rsid w:val="0030280F"/>
    <w:rsid w:val="00302FD5"/>
    <w:rsid w:val="00303165"/>
    <w:rsid w:val="00303280"/>
    <w:rsid w:val="0030348C"/>
    <w:rsid w:val="00303798"/>
    <w:rsid w:val="00303983"/>
    <w:rsid w:val="0030461C"/>
    <w:rsid w:val="003048FC"/>
    <w:rsid w:val="0030498A"/>
    <w:rsid w:val="00304ABD"/>
    <w:rsid w:val="003050D7"/>
    <w:rsid w:val="00305132"/>
    <w:rsid w:val="003052C2"/>
    <w:rsid w:val="00305C99"/>
    <w:rsid w:val="003062C4"/>
    <w:rsid w:val="003074FE"/>
    <w:rsid w:val="003075B1"/>
    <w:rsid w:val="00307802"/>
    <w:rsid w:val="00307846"/>
    <w:rsid w:val="003079AB"/>
    <w:rsid w:val="00310917"/>
    <w:rsid w:val="0031150A"/>
    <w:rsid w:val="00311586"/>
    <w:rsid w:val="00311B73"/>
    <w:rsid w:val="003121C3"/>
    <w:rsid w:val="00312CF8"/>
    <w:rsid w:val="00312FB5"/>
    <w:rsid w:val="00313D65"/>
    <w:rsid w:val="0031519C"/>
    <w:rsid w:val="00315B81"/>
    <w:rsid w:val="00316474"/>
    <w:rsid w:val="003164CD"/>
    <w:rsid w:val="00317635"/>
    <w:rsid w:val="00317F3E"/>
    <w:rsid w:val="0032025C"/>
    <w:rsid w:val="00320A1B"/>
    <w:rsid w:val="0032256F"/>
    <w:rsid w:val="003227B3"/>
    <w:rsid w:val="00322BBD"/>
    <w:rsid w:val="0032334A"/>
    <w:rsid w:val="0032379D"/>
    <w:rsid w:val="00323FAC"/>
    <w:rsid w:val="00324BDA"/>
    <w:rsid w:val="0032545C"/>
    <w:rsid w:val="00325548"/>
    <w:rsid w:val="00325C29"/>
    <w:rsid w:val="003262D0"/>
    <w:rsid w:val="003268CF"/>
    <w:rsid w:val="003308EB"/>
    <w:rsid w:val="003309A5"/>
    <w:rsid w:val="00330CC1"/>
    <w:rsid w:val="00330EED"/>
    <w:rsid w:val="003312E4"/>
    <w:rsid w:val="00331F95"/>
    <w:rsid w:val="00332110"/>
    <w:rsid w:val="0033313E"/>
    <w:rsid w:val="00333198"/>
    <w:rsid w:val="00333BF8"/>
    <w:rsid w:val="00333C26"/>
    <w:rsid w:val="00334037"/>
    <w:rsid w:val="00334536"/>
    <w:rsid w:val="003346CB"/>
    <w:rsid w:val="0033476A"/>
    <w:rsid w:val="00334BB3"/>
    <w:rsid w:val="0033587C"/>
    <w:rsid w:val="00335D52"/>
    <w:rsid w:val="003363F8"/>
    <w:rsid w:val="00336BA1"/>
    <w:rsid w:val="00336F0D"/>
    <w:rsid w:val="003371B6"/>
    <w:rsid w:val="00337464"/>
    <w:rsid w:val="003375F6"/>
    <w:rsid w:val="00337D19"/>
    <w:rsid w:val="00337E4A"/>
    <w:rsid w:val="00337ECA"/>
    <w:rsid w:val="0034017D"/>
    <w:rsid w:val="0034044D"/>
    <w:rsid w:val="003408B8"/>
    <w:rsid w:val="0034095F"/>
    <w:rsid w:val="003418E8"/>
    <w:rsid w:val="00341923"/>
    <w:rsid w:val="003419FC"/>
    <w:rsid w:val="00341A94"/>
    <w:rsid w:val="00342A7D"/>
    <w:rsid w:val="00343206"/>
    <w:rsid w:val="0034451F"/>
    <w:rsid w:val="00344917"/>
    <w:rsid w:val="00344B90"/>
    <w:rsid w:val="00344CE0"/>
    <w:rsid w:val="00345923"/>
    <w:rsid w:val="0034637A"/>
    <w:rsid w:val="003470A3"/>
    <w:rsid w:val="0034712E"/>
    <w:rsid w:val="003502BA"/>
    <w:rsid w:val="003504A0"/>
    <w:rsid w:val="0035149A"/>
    <w:rsid w:val="00352782"/>
    <w:rsid w:val="00352EA1"/>
    <w:rsid w:val="00353517"/>
    <w:rsid w:val="00353D68"/>
    <w:rsid w:val="00354EDB"/>
    <w:rsid w:val="00355386"/>
    <w:rsid w:val="00355727"/>
    <w:rsid w:val="00356B57"/>
    <w:rsid w:val="00356D48"/>
    <w:rsid w:val="00357AF8"/>
    <w:rsid w:val="00357BC9"/>
    <w:rsid w:val="003603AA"/>
    <w:rsid w:val="0036127C"/>
    <w:rsid w:val="00361C09"/>
    <w:rsid w:val="00361F67"/>
    <w:rsid w:val="003624D3"/>
    <w:rsid w:val="00362702"/>
    <w:rsid w:val="00362905"/>
    <w:rsid w:val="00362919"/>
    <w:rsid w:val="00362A98"/>
    <w:rsid w:val="00363745"/>
    <w:rsid w:val="00363E6C"/>
    <w:rsid w:val="003647C5"/>
    <w:rsid w:val="00364D42"/>
    <w:rsid w:val="00365056"/>
    <w:rsid w:val="003652CE"/>
    <w:rsid w:val="00365A83"/>
    <w:rsid w:val="0036621D"/>
    <w:rsid w:val="00366599"/>
    <w:rsid w:val="00366ED3"/>
    <w:rsid w:val="00367038"/>
    <w:rsid w:val="0037080C"/>
    <w:rsid w:val="003717A3"/>
    <w:rsid w:val="0037187E"/>
    <w:rsid w:val="00371A75"/>
    <w:rsid w:val="003724F1"/>
    <w:rsid w:val="003727E4"/>
    <w:rsid w:val="00373040"/>
    <w:rsid w:val="0037324E"/>
    <w:rsid w:val="0037336A"/>
    <w:rsid w:val="00373D6B"/>
    <w:rsid w:val="003747EA"/>
    <w:rsid w:val="0037483D"/>
    <w:rsid w:val="0037613B"/>
    <w:rsid w:val="003765EF"/>
    <w:rsid w:val="003768FA"/>
    <w:rsid w:val="00377067"/>
    <w:rsid w:val="003772AA"/>
    <w:rsid w:val="0037768D"/>
    <w:rsid w:val="00377B65"/>
    <w:rsid w:val="00377F5E"/>
    <w:rsid w:val="00377F7C"/>
    <w:rsid w:val="00380398"/>
    <w:rsid w:val="00380EB6"/>
    <w:rsid w:val="00380ED8"/>
    <w:rsid w:val="003811D2"/>
    <w:rsid w:val="00381201"/>
    <w:rsid w:val="00381695"/>
    <w:rsid w:val="00381C52"/>
    <w:rsid w:val="00382D76"/>
    <w:rsid w:val="00383246"/>
    <w:rsid w:val="003844B0"/>
    <w:rsid w:val="00385CDF"/>
    <w:rsid w:val="00385E51"/>
    <w:rsid w:val="00385E71"/>
    <w:rsid w:val="00386EE2"/>
    <w:rsid w:val="003875B4"/>
    <w:rsid w:val="003876B3"/>
    <w:rsid w:val="0038776E"/>
    <w:rsid w:val="00391627"/>
    <w:rsid w:val="0039175A"/>
    <w:rsid w:val="00391D6D"/>
    <w:rsid w:val="00391E13"/>
    <w:rsid w:val="00391E61"/>
    <w:rsid w:val="00391FBD"/>
    <w:rsid w:val="0039233A"/>
    <w:rsid w:val="00392349"/>
    <w:rsid w:val="003924BA"/>
    <w:rsid w:val="00392AE2"/>
    <w:rsid w:val="00392CD1"/>
    <w:rsid w:val="003932B9"/>
    <w:rsid w:val="003939D0"/>
    <w:rsid w:val="00394670"/>
    <w:rsid w:val="00394AAD"/>
    <w:rsid w:val="003956D1"/>
    <w:rsid w:val="00395702"/>
    <w:rsid w:val="00395842"/>
    <w:rsid w:val="00395BE7"/>
    <w:rsid w:val="003963C6"/>
    <w:rsid w:val="00396494"/>
    <w:rsid w:val="00396F04"/>
    <w:rsid w:val="0039701D"/>
    <w:rsid w:val="003A0338"/>
    <w:rsid w:val="003A0342"/>
    <w:rsid w:val="003A0B71"/>
    <w:rsid w:val="003A17B3"/>
    <w:rsid w:val="003A1C25"/>
    <w:rsid w:val="003A26CE"/>
    <w:rsid w:val="003A2E38"/>
    <w:rsid w:val="003A2EFE"/>
    <w:rsid w:val="003A3B08"/>
    <w:rsid w:val="003A3D29"/>
    <w:rsid w:val="003A3D79"/>
    <w:rsid w:val="003A51DB"/>
    <w:rsid w:val="003A60BF"/>
    <w:rsid w:val="003A64DB"/>
    <w:rsid w:val="003A6A9D"/>
    <w:rsid w:val="003A6C89"/>
    <w:rsid w:val="003A6D8E"/>
    <w:rsid w:val="003A706B"/>
    <w:rsid w:val="003A7275"/>
    <w:rsid w:val="003A74E1"/>
    <w:rsid w:val="003A76BA"/>
    <w:rsid w:val="003A7E29"/>
    <w:rsid w:val="003B1562"/>
    <w:rsid w:val="003B176A"/>
    <w:rsid w:val="003B177C"/>
    <w:rsid w:val="003B1B66"/>
    <w:rsid w:val="003B26D5"/>
    <w:rsid w:val="003B2B5D"/>
    <w:rsid w:val="003B310F"/>
    <w:rsid w:val="003B3123"/>
    <w:rsid w:val="003B34D4"/>
    <w:rsid w:val="003B38A4"/>
    <w:rsid w:val="003B38B1"/>
    <w:rsid w:val="003B4866"/>
    <w:rsid w:val="003B5F1C"/>
    <w:rsid w:val="003B60C4"/>
    <w:rsid w:val="003B620D"/>
    <w:rsid w:val="003B6810"/>
    <w:rsid w:val="003B6AC2"/>
    <w:rsid w:val="003B6B37"/>
    <w:rsid w:val="003B6E3A"/>
    <w:rsid w:val="003B70EB"/>
    <w:rsid w:val="003B7267"/>
    <w:rsid w:val="003B734F"/>
    <w:rsid w:val="003C01C9"/>
    <w:rsid w:val="003C054A"/>
    <w:rsid w:val="003C0563"/>
    <w:rsid w:val="003C06CE"/>
    <w:rsid w:val="003C0E5D"/>
    <w:rsid w:val="003C16F3"/>
    <w:rsid w:val="003C1EE1"/>
    <w:rsid w:val="003C2483"/>
    <w:rsid w:val="003C29A4"/>
    <w:rsid w:val="003C3655"/>
    <w:rsid w:val="003C3B9C"/>
    <w:rsid w:val="003C4A3D"/>
    <w:rsid w:val="003C64CC"/>
    <w:rsid w:val="003C6C2F"/>
    <w:rsid w:val="003C774A"/>
    <w:rsid w:val="003C7CB3"/>
    <w:rsid w:val="003D0D38"/>
    <w:rsid w:val="003D10B2"/>
    <w:rsid w:val="003D128F"/>
    <w:rsid w:val="003D1610"/>
    <w:rsid w:val="003D21B1"/>
    <w:rsid w:val="003D23F1"/>
    <w:rsid w:val="003D27BD"/>
    <w:rsid w:val="003D2C3D"/>
    <w:rsid w:val="003D2D57"/>
    <w:rsid w:val="003D2F99"/>
    <w:rsid w:val="003D3565"/>
    <w:rsid w:val="003D3C32"/>
    <w:rsid w:val="003D3E5D"/>
    <w:rsid w:val="003D474F"/>
    <w:rsid w:val="003D49F3"/>
    <w:rsid w:val="003D50F2"/>
    <w:rsid w:val="003D581F"/>
    <w:rsid w:val="003D67F9"/>
    <w:rsid w:val="003E0360"/>
    <w:rsid w:val="003E0524"/>
    <w:rsid w:val="003E0E55"/>
    <w:rsid w:val="003E0FC5"/>
    <w:rsid w:val="003E1689"/>
    <w:rsid w:val="003E1D36"/>
    <w:rsid w:val="003E1D94"/>
    <w:rsid w:val="003E1FDE"/>
    <w:rsid w:val="003E2910"/>
    <w:rsid w:val="003E32E5"/>
    <w:rsid w:val="003E3489"/>
    <w:rsid w:val="003E359E"/>
    <w:rsid w:val="003E40BF"/>
    <w:rsid w:val="003E4BAC"/>
    <w:rsid w:val="003E4D0E"/>
    <w:rsid w:val="003E514D"/>
    <w:rsid w:val="003E54B0"/>
    <w:rsid w:val="003E5A56"/>
    <w:rsid w:val="003E60B8"/>
    <w:rsid w:val="003E65B5"/>
    <w:rsid w:val="003E7257"/>
    <w:rsid w:val="003F10E4"/>
    <w:rsid w:val="003F16FB"/>
    <w:rsid w:val="003F16FE"/>
    <w:rsid w:val="003F1BFA"/>
    <w:rsid w:val="003F1D3C"/>
    <w:rsid w:val="003F21DD"/>
    <w:rsid w:val="003F22EF"/>
    <w:rsid w:val="003F2ADC"/>
    <w:rsid w:val="003F2E7C"/>
    <w:rsid w:val="003F3442"/>
    <w:rsid w:val="003F363A"/>
    <w:rsid w:val="003F37A7"/>
    <w:rsid w:val="003F38C2"/>
    <w:rsid w:val="003F3BC5"/>
    <w:rsid w:val="003F441A"/>
    <w:rsid w:val="003F4473"/>
    <w:rsid w:val="003F460A"/>
    <w:rsid w:val="003F480B"/>
    <w:rsid w:val="003F4F12"/>
    <w:rsid w:val="003F5593"/>
    <w:rsid w:val="003F7FCC"/>
    <w:rsid w:val="004004E0"/>
    <w:rsid w:val="0040123A"/>
    <w:rsid w:val="004024B1"/>
    <w:rsid w:val="00402885"/>
    <w:rsid w:val="00402C1B"/>
    <w:rsid w:val="00402E6E"/>
    <w:rsid w:val="00403207"/>
    <w:rsid w:val="004033A3"/>
    <w:rsid w:val="00403B46"/>
    <w:rsid w:val="004040B5"/>
    <w:rsid w:val="00404199"/>
    <w:rsid w:val="00404661"/>
    <w:rsid w:val="004047A9"/>
    <w:rsid w:val="0040492E"/>
    <w:rsid w:val="00404AFE"/>
    <w:rsid w:val="00404EBE"/>
    <w:rsid w:val="0040526A"/>
    <w:rsid w:val="0040530A"/>
    <w:rsid w:val="0040574C"/>
    <w:rsid w:val="00406DA8"/>
    <w:rsid w:val="004078DB"/>
    <w:rsid w:val="00410004"/>
    <w:rsid w:val="00411368"/>
    <w:rsid w:val="004117CD"/>
    <w:rsid w:val="004118F5"/>
    <w:rsid w:val="00411CC5"/>
    <w:rsid w:val="00412635"/>
    <w:rsid w:val="00412994"/>
    <w:rsid w:val="00413199"/>
    <w:rsid w:val="00413359"/>
    <w:rsid w:val="00413434"/>
    <w:rsid w:val="0041451D"/>
    <w:rsid w:val="00414F69"/>
    <w:rsid w:val="004154CE"/>
    <w:rsid w:val="0041574F"/>
    <w:rsid w:val="00415E4D"/>
    <w:rsid w:val="00415EE4"/>
    <w:rsid w:val="004161C6"/>
    <w:rsid w:val="004163AA"/>
    <w:rsid w:val="00417177"/>
    <w:rsid w:val="004200A7"/>
    <w:rsid w:val="004202CC"/>
    <w:rsid w:val="00420D39"/>
    <w:rsid w:val="00421DBA"/>
    <w:rsid w:val="00422341"/>
    <w:rsid w:val="00422687"/>
    <w:rsid w:val="0042338B"/>
    <w:rsid w:val="004243D5"/>
    <w:rsid w:val="004244EE"/>
    <w:rsid w:val="004244F8"/>
    <w:rsid w:val="00424B4A"/>
    <w:rsid w:val="004255AB"/>
    <w:rsid w:val="00425A6F"/>
    <w:rsid w:val="004278AE"/>
    <w:rsid w:val="00427EF5"/>
    <w:rsid w:val="00431BD2"/>
    <w:rsid w:val="004320E0"/>
    <w:rsid w:val="00432243"/>
    <w:rsid w:val="004327DC"/>
    <w:rsid w:val="004341E0"/>
    <w:rsid w:val="00434564"/>
    <w:rsid w:val="00434594"/>
    <w:rsid w:val="00435386"/>
    <w:rsid w:val="00435D73"/>
    <w:rsid w:val="00436A36"/>
    <w:rsid w:val="00436C52"/>
    <w:rsid w:val="00436D23"/>
    <w:rsid w:val="00436D27"/>
    <w:rsid w:val="00437C2D"/>
    <w:rsid w:val="00440318"/>
    <w:rsid w:val="00440572"/>
    <w:rsid w:val="004406D2"/>
    <w:rsid w:val="00440B99"/>
    <w:rsid w:val="00440BF3"/>
    <w:rsid w:val="00441D0B"/>
    <w:rsid w:val="00442DD1"/>
    <w:rsid w:val="00442F77"/>
    <w:rsid w:val="00443232"/>
    <w:rsid w:val="00444666"/>
    <w:rsid w:val="0044494E"/>
    <w:rsid w:val="00444E72"/>
    <w:rsid w:val="00444FCD"/>
    <w:rsid w:val="00444FFA"/>
    <w:rsid w:val="004450B1"/>
    <w:rsid w:val="0044526C"/>
    <w:rsid w:val="00445ADD"/>
    <w:rsid w:val="00445FFF"/>
    <w:rsid w:val="0044602A"/>
    <w:rsid w:val="00447181"/>
    <w:rsid w:val="004479AA"/>
    <w:rsid w:val="004502BD"/>
    <w:rsid w:val="00450B01"/>
    <w:rsid w:val="00451B54"/>
    <w:rsid w:val="00451D45"/>
    <w:rsid w:val="00453342"/>
    <w:rsid w:val="0045341C"/>
    <w:rsid w:val="00454346"/>
    <w:rsid w:val="00455E46"/>
    <w:rsid w:val="00456D33"/>
    <w:rsid w:val="00456D5F"/>
    <w:rsid w:val="00456FF4"/>
    <w:rsid w:val="004573BA"/>
    <w:rsid w:val="00460372"/>
    <w:rsid w:val="00460544"/>
    <w:rsid w:val="004607A5"/>
    <w:rsid w:val="00460805"/>
    <w:rsid w:val="00460AEF"/>
    <w:rsid w:val="00461414"/>
    <w:rsid w:val="00461504"/>
    <w:rsid w:val="00461C7C"/>
    <w:rsid w:val="00462056"/>
    <w:rsid w:val="00462275"/>
    <w:rsid w:val="00462481"/>
    <w:rsid w:val="00462DD3"/>
    <w:rsid w:val="00463E11"/>
    <w:rsid w:val="00463E54"/>
    <w:rsid w:val="00465652"/>
    <w:rsid w:val="0046565D"/>
    <w:rsid w:val="0046576E"/>
    <w:rsid w:val="00465836"/>
    <w:rsid w:val="00466671"/>
    <w:rsid w:val="004679FF"/>
    <w:rsid w:val="00467E39"/>
    <w:rsid w:val="00470C46"/>
    <w:rsid w:val="00471CBB"/>
    <w:rsid w:val="00471CC6"/>
    <w:rsid w:val="00471D81"/>
    <w:rsid w:val="0047238D"/>
    <w:rsid w:val="00472446"/>
    <w:rsid w:val="004731D7"/>
    <w:rsid w:val="00473859"/>
    <w:rsid w:val="00474527"/>
    <w:rsid w:val="00474E85"/>
    <w:rsid w:val="00475828"/>
    <w:rsid w:val="00475A20"/>
    <w:rsid w:val="0047610A"/>
    <w:rsid w:val="00476C22"/>
    <w:rsid w:val="00476FB1"/>
    <w:rsid w:val="00480AC6"/>
    <w:rsid w:val="00481853"/>
    <w:rsid w:val="00482764"/>
    <w:rsid w:val="004833C9"/>
    <w:rsid w:val="00483421"/>
    <w:rsid w:val="00483A98"/>
    <w:rsid w:val="0048464E"/>
    <w:rsid w:val="00484A1F"/>
    <w:rsid w:val="0048537D"/>
    <w:rsid w:val="00485860"/>
    <w:rsid w:val="00485D17"/>
    <w:rsid w:val="00486232"/>
    <w:rsid w:val="00486EA4"/>
    <w:rsid w:val="00490C99"/>
    <w:rsid w:val="004914FA"/>
    <w:rsid w:val="00491E8D"/>
    <w:rsid w:val="0049306C"/>
    <w:rsid w:val="004930D6"/>
    <w:rsid w:val="00493CB8"/>
    <w:rsid w:val="004942AA"/>
    <w:rsid w:val="00494C91"/>
    <w:rsid w:val="00495391"/>
    <w:rsid w:val="00495496"/>
    <w:rsid w:val="004955F3"/>
    <w:rsid w:val="004958CB"/>
    <w:rsid w:val="00495EE0"/>
    <w:rsid w:val="004968D0"/>
    <w:rsid w:val="00496A3D"/>
    <w:rsid w:val="00496B3F"/>
    <w:rsid w:val="00497684"/>
    <w:rsid w:val="00497925"/>
    <w:rsid w:val="004A07B6"/>
    <w:rsid w:val="004A1868"/>
    <w:rsid w:val="004A2430"/>
    <w:rsid w:val="004A2656"/>
    <w:rsid w:val="004A288C"/>
    <w:rsid w:val="004A307B"/>
    <w:rsid w:val="004A32E7"/>
    <w:rsid w:val="004A4753"/>
    <w:rsid w:val="004A4A50"/>
    <w:rsid w:val="004A4F5F"/>
    <w:rsid w:val="004A5431"/>
    <w:rsid w:val="004A595E"/>
    <w:rsid w:val="004A5BEE"/>
    <w:rsid w:val="004A5D86"/>
    <w:rsid w:val="004A6156"/>
    <w:rsid w:val="004A62CA"/>
    <w:rsid w:val="004A68C5"/>
    <w:rsid w:val="004A6B70"/>
    <w:rsid w:val="004B0E70"/>
    <w:rsid w:val="004B1632"/>
    <w:rsid w:val="004B1A7C"/>
    <w:rsid w:val="004B2C73"/>
    <w:rsid w:val="004B4D9C"/>
    <w:rsid w:val="004B507E"/>
    <w:rsid w:val="004B5F72"/>
    <w:rsid w:val="004B5FBD"/>
    <w:rsid w:val="004B6D95"/>
    <w:rsid w:val="004B6EA4"/>
    <w:rsid w:val="004B7354"/>
    <w:rsid w:val="004B7452"/>
    <w:rsid w:val="004B7C74"/>
    <w:rsid w:val="004C006D"/>
    <w:rsid w:val="004C02EE"/>
    <w:rsid w:val="004C05F8"/>
    <w:rsid w:val="004C0884"/>
    <w:rsid w:val="004C0FCA"/>
    <w:rsid w:val="004C11B3"/>
    <w:rsid w:val="004C1467"/>
    <w:rsid w:val="004C15EF"/>
    <w:rsid w:val="004C1A65"/>
    <w:rsid w:val="004C1C7F"/>
    <w:rsid w:val="004C1F2F"/>
    <w:rsid w:val="004C1F78"/>
    <w:rsid w:val="004C20EA"/>
    <w:rsid w:val="004C22FF"/>
    <w:rsid w:val="004C2935"/>
    <w:rsid w:val="004C2F92"/>
    <w:rsid w:val="004C352F"/>
    <w:rsid w:val="004C3D17"/>
    <w:rsid w:val="004C484C"/>
    <w:rsid w:val="004C4AF8"/>
    <w:rsid w:val="004C579A"/>
    <w:rsid w:val="004C6B2D"/>
    <w:rsid w:val="004C6E2B"/>
    <w:rsid w:val="004C6EEF"/>
    <w:rsid w:val="004C743F"/>
    <w:rsid w:val="004C7FF8"/>
    <w:rsid w:val="004D091E"/>
    <w:rsid w:val="004D12EC"/>
    <w:rsid w:val="004D191E"/>
    <w:rsid w:val="004D1B09"/>
    <w:rsid w:val="004D2534"/>
    <w:rsid w:val="004D2D5A"/>
    <w:rsid w:val="004D38C4"/>
    <w:rsid w:val="004D3A5F"/>
    <w:rsid w:val="004D4073"/>
    <w:rsid w:val="004D50A5"/>
    <w:rsid w:val="004D59B3"/>
    <w:rsid w:val="004D5FB7"/>
    <w:rsid w:val="004D6D18"/>
    <w:rsid w:val="004D735C"/>
    <w:rsid w:val="004D7442"/>
    <w:rsid w:val="004D76B4"/>
    <w:rsid w:val="004D79F5"/>
    <w:rsid w:val="004D7DCB"/>
    <w:rsid w:val="004D7E63"/>
    <w:rsid w:val="004E04E8"/>
    <w:rsid w:val="004E10F2"/>
    <w:rsid w:val="004E1670"/>
    <w:rsid w:val="004E1946"/>
    <w:rsid w:val="004E1BCA"/>
    <w:rsid w:val="004E252F"/>
    <w:rsid w:val="004E2B5F"/>
    <w:rsid w:val="004E34E4"/>
    <w:rsid w:val="004E4568"/>
    <w:rsid w:val="004E644A"/>
    <w:rsid w:val="004E6511"/>
    <w:rsid w:val="004E6B5E"/>
    <w:rsid w:val="004E743C"/>
    <w:rsid w:val="004E7686"/>
    <w:rsid w:val="004F05EC"/>
    <w:rsid w:val="004F0A28"/>
    <w:rsid w:val="004F14B1"/>
    <w:rsid w:val="004F161D"/>
    <w:rsid w:val="004F272A"/>
    <w:rsid w:val="004F2EA8"/>
    <w:rsid w:val="004F33B3"/>
    <w:rsid w:val="004F441C"/>
    <w:rsid w:val="004F497C"/>
    <w:rsid w:val="004F498B"/>
    <w:rsid w:val="004F5032"/>
    <w:rsid w:val="004F523A"/>
    <w:rsid w:val="004F586D"/>
    <w:rsid w:val="004F5D5A"/>
    <w:rsid w:val="004F5FEB"/>
    <w:rsid w:val="004F675D"/>
    <w:rsid w:val="004F6AB5"/>
    <w:rsid w:val="004F741F"/>
    <w:rsid w:val="004F7C9D"/>
    <w:rsid w:val="004F7D02"/>
    <w:rsid w:val="00500A39"/>
    <w:rsid w:val="00501F99"/>
    <w:rsid w:val="00502008"/>
    <w:rsid w:val="0050253B"/>
    <w:rsid w:val="005029E9"/>
    <w:rsid w:val="00502E8E"/>
    <w:rsid w:val="00503A11"/>
    <w:rsid w:val="00503E7E"/>
    <w:rsid w:val="00503EAA"/>
    <w:rsid w:val="0050476B"/>
    <w:rsid w:val="00504967"/>
    <w:rsid w:val="00504AA6"/>
    <w:rsid w:val="00504D7C"/>
    <w:rsid w:val="00505C46"/>
    <w:rsid w:val="00505F02"/>
    <w:rsid w:val="005061EE"/>
    <w:rsid w:val="00506247"/>
    <w:rsid w:val="005074BE"/>
    <w:rsid w:val="00507E67"/>
    <w:rsid w:val="00507E89"/>
    <w:rsid w:val="00507EAE"/>
    <w:rsid w:val="005100A5"/>
    <w:rsid w:val="005119D7"/>
    <w:rsid w:val="00511A21"/>
    <w:rsid w:val="00511A8E"/>
    <w:rsid w:val="00512008"/>
    <w:rsid w:val="00512963"/>
    <w:rsid w:val="00512A4A"/>
    <w:rsid w:val="00512B5C"/>
    <w:rsid w:val="00512D70"/>
    <w:rsid w:val="005131B4"/>
    <w:rsid w:val="005132B2"/>
    <w:rsid w:val="005135D4"/>
    <w:rsid w:val="005141C5"/>
    <w:rsid w:val="0051443B"/>
    <w:rsid w:val="00514460"/>
    <w:rsid w:val="0051464E"/>
    <w:rsid w:val="00514708"/>
    <w:rsid w:val="00514B55"/>
    <w:rsid w:val="00514B94"/>
    <w:rsid w:val="005179F6"/>
    <w:rsid w:val="00520623"/>
    <w:rsid w:val="00520844"/>
    <w:rsid w:val="0052109E"/>
    <w:rsid w:val="005223D6"/>
    <w:rsid w:val="00522C41"/>
    <w:rsid w:val="00523498"/>
    <w:rsid w:val="005237C4"/>
    <w:rsid w:val="00523C09"/>
    <w:rsid w:val="0052447C"/>
    <w:rsid w:val="0052503E"/>
    <w:rsid w:val="005250B9"/>
    <w:rsid w:val="005251BD"/>
    <w:rsid w:val="00525541"/>
    <w:rsid w:val="0052563F"/>
    <w:rsid w:val="00525655"/>
    <w:rsid w:val="00525B1A"/>
    <w:rsid w:val="00526271"/>
    <w:rsid w:val="005265A3"/>
    <w:rsid w:val="00527046"/>
    <w:rsid w:val="005271CA"/>
    <w:rsid w:val="005275CD"/>
    <w:rsid w:val="00527B47"/>
    <w:rsid w:val="00527DE8"/>
    <w:rsid w:val="00530115"/>
    <w:rsid w:val="005302DC"/>
    <w:rsid w:val="00531397"/>
    <w:rsid w:val="0053192F"/>
    <w:rsid w:val="00531FD8"/>
    <w:rsid w:val="0053224C"/>
    <w:rsid w:val="005325A1"/>
    <w:rsid w:val="0053285A"/>
    <w:rsid w:val="0053387D"/>
    <w:rsid w:val="005346DF"/>
    <w:rsid w:val="00534944"/>
    <w:rsid w:val="00534E49"/>
    <w:rsid w:val="00534F99"/>
    <w:rsid w:val="00535509"/>
    <w:rsid w:val="005357BA"/>
    <w:rsid w:val="00535E93"/>
    <w:rsid w:val="00536746"/>
    <w:rsid w:val="005369A2"/>
    <w:rsid w:val="00536F5D"/>
    <w:rsid w:val="0053722A"/>
    <w:rsid w:val="0054060F"/>
    <w:rsid w:val="00540BFA"/>
    <w:rsid w:val="00540CB3"/>
    <w:rsid w:val="00541A3B"/>
    <w:rsid w:val="00542237"/>
    <w:rsid w:val="00542375"/>
    <w:rsid w:val="00542462"/>
    <w:rsid w:val="0054259A"/>
    <w:rsid w:val="00542C09"/>
    <w:rsid w:val="0054334F"/>
    <w:rsid w:val="00543A08"/>
    <w:rsid w:val="00544C84"/>
    <w:rsid w:val="005450C5"/>
    <w:rsid w:val="0054520B"/>
    <w:rsid w:val="005456F3"/>
    <w:rsid w:val="00545802"/>
    <w:rsid w:val="00545BD7"/>
    <w:rsid w:val="005462AB"/>
    <w:rsid w:val="00546B3C"/>
    <w:rsid w:val="005510C3"/>
    <w:rsid w:val="005510DA"/>
    <w:rsid w:val="005515EC"/>
    <w:rsid w:val="00551B3C"/>
    <w:rsid w:val="00551CF2"/>
    <w:rsid w:val="00552305"/>
    <w:rsid w:val="00553098"/>
    <w:rsid w:val="0055321F"/>
    <w:rsid w:val="0055369C"/>
    <w:rsid w:val="005553C5"/>
    <w:rsid w:val="00555417"/>
    <w:rsid w:val="00555F2F"/>
    <w:rsid w:val="0056309F"/>
    <w:rsid w:val="0056406C"/>
    <w:rsid w:val="0056453C"/>
    <w:rsid w:val="00564949"/>
    <w:rsid w:val="005649BD"/>
    <w:rsid w:val="00564C1F"/>
    <w:rsid w:val="00564C84"/>
    <w:rsid w:val="00565300"/>
    <w:rsid w:val="005661CC"/>
    <w:rsid w:val="0056639B"/>
    <w:rsid w:val="005664A8"/>
    <w:rsid w:val="005668F6"/>
    <w:rsid w:val="00571E8E"/>
    <w:rsid w:val="00571F1D"/>
    <w:rsid w:val="00572C6A"/>
    <w:rsid w:val="00572CF2"/>
    <w:rsid w:val="00572E68"/>
    <w:rsid w:val="00573E69"/>
    <w:rsid w:val="00574C47"/>
    <w:rsid w:val="00575670"/>
    <w:rsid w:val="00575A99"/>
    <w:rsid w:val="00575CCE"/>
    <w:rsid w:val="00576F4B"/>
    <w:rsid w:val="005773AC"/>
    <w:rsid w:val="00577C5C"/>
    <w:rsid w:val="00580017"/>
    <w:rsid w:val="00580115"/>
    <w:rsid w:val="005807AD"/>
    <w:rsid w:val="00580E37"/>
    <w:rsid w:val="00581FA8"/>
    <w:rsid w:val="00582C99"/>
    <w:rsid w:val="00582DA7"/>
    <w:rsid w:val="00582E4F"/>
    <w:rsid w:val="005836E1"/>
    <w:rsid w:val="00584002"/>
    <w:rsid w:val="005853DD"/>
    <w:rsid w:val="00585A6B"/>
    <w:rsid w:val="00585A92"/>
    <w:rsid w:val="00585C50"/>
    <w:rsid w:val="00586216"/>
    <w:rsid w:val="00586922"/>
    <w:rsid w:val="00586A62"/>
    <w:rsid w:val="00586FCE"/>
    <w:rsid w:val="00587431"/>
    <w:rsid w:val="0058743F"/>
    <w:rsid w:val="00587512"/>
    <w:rsid w:val="00587EFB"/>
    <w:rsid w:val="00591473"/>
    <w:rsid w:val="00591A73"/>
    <w:rsid w:val="00591B2A"/>
    <w:rsid w:val="00591D89"/>
    <w:rsid w:val="00591E1F"/>
    <w:rsid w:val="0059209E"/>
    <w:rsid w:val="0059245B"/>
    <w:rsid w:val="005945B3"/>
    <w:rsid w:val="005947E7"/>
    <w:rsid w:val="0059527E"/>
    <w:rsid w:val="00596DA5"/>
    <w:rsid w:val="0059701D"/>
    <w:rsid w:val="005A0B2E"/>
    <w:rsid w:val="005A13E4"/>
    <w:rsid w:val="005A1593"/>
    <w:rsid w:val="005A1B2C"/>
    <w:rsid w:val="005A1C10"/>
    <w:rsid w:val="005A2011"/>
    <w:rsid w:val="005A2020"/>
    <w:rsid w:val="005A2D76"/>
    <w:rsid w:val="005A2F76"/>
    <w:rsid w:val="005A3001"/>
    <w:rsid w:val="005A3AF8"/>
    <w:rsid w:val="005A468E"/>
    <w:rsid w:val="005A5E3D"/>
    <w:rsid w:val="005A78AA"/>
    <w:rsid w:val="005A7A6C"/>
    <w:rsid w:val="005B02F8"/>
    <w:rsid w:val="005B03F8"/>
    <w:rsid w:val="005B0DB2"/>
    <w:rsid w:val="005B1A6C"/>
    <w:rsid w:val="005B2B65"/>
    <w:rsid w:val="005B2E09"/>
    <w:rsid w:val="005B2EF4"/>
    <w:rsid w:val="005B43F6"/>
    <w:rsid w:val="005B46D2"/>
    <w:rsid w:val="005B4BB7"/>
    <w:rsid w:val="005B5532"/>
    <w:rsid w:val="005B5707"/>
    <w:rsid w:val="005B67DD"/>
    <w:rsid w:val="005B78FB"/>
    <w:rsid w:val="005B790C"/>
    <w:rsid w:val="005B7A1F"/>
    <w:rsid w:val="005B7DCB"/>
    <w:rsid w:val="005C0A41"/>
    <w:rsid w:val="005C1BB3"/>
    <w:rsid w:val="005C1E29"/>
    <w:rsid w:val="005C3987"/>
    <w:rsid w:val="005C3A47"/>
    <w:rsid w:val="005C4321"/>
    <w:rsid w:val="005C476A"/>
    <w:rsid w:val="005C4F9A"/>
    <w:rsid w:val="005C5602"/>
    <w:rsid w:val="005C5680"/>
    <w:rsid w:val="005C5A5A"/>
    <w:rsid w:val="005C6107"/>
    <w:rsid w:val="005C65EF"/>
    <w:rsid w:val="005C7255"/>
    <w:rsid w:val="005C7E12"/>
    <w:rsid w:val="005D04FF"/>
    <w:rsid w:val="005D0B03"/>
    <w:rsid w:val="005D10B8"/>
    <w:rsid w:val="005D188F"/>
    <w:rsid w:val="005D1D6C"/>
    <w:rsid w:val="005D2618"/>
    <w:rsid w:val="005D3298"/>
    <w:rsid w:val="005D36BF"/>
    <w:rsid w:val="005D397B"/>
    <w:rsid w:val="005D3EF5"/>
    <w:rsid w:val="005D482B"/>
    <w:rsid w:val="005D562B"/>
    <w:rsid w:val="005D5C08"/>
    <w:rsid w:val="005D61EC"/>
    <w:rsid w:val="005D64D4"/>
    <w:rsid w:val="005E0031"/>
    <w:rsid w:val="005E03B9"/>
    <w:rsid w:val="005E08B1"/>
    <w:rsid w:val="005E0EDF"/>
    <w:rsid w:val="005E1556"/>
    <w:rsid w:val="005E18AA"/>
    <w:rsid w:val="005E1F62"/>
    <w:rsid w:val="005E25C0"/>
    <w:rsid w:val="005E2F73"/>
    <w:rsid w:val="005E3182"/>
    <w:rsid w:val="005E348D"/>
    <w:rsid w:val="005E3D51"/>
    <w:rsid w:val="005E4125"/>
    <w:rsid w:val="005E4C0C"/>
    <w:rsid w:val="005E53D4"/>
    <w:rsid w:val="005E55AB"/>
    <w:rsid w:val="005E574D"/>
    <w:rsid w:val="005E606A"/>
    <w:rsid w:val="005E6B0F"/>
    <w:rsid w:val="005E70B9"/>
    <w:rsid w:val="005E769E"/>
    <w:rsid w:val="005E7F22"/>
    <w:rsid w:val="005F0207"/>
    <w:rsid w:val="005F043B"/>
    <w:rsid w:val="005F0D1F"/>
    <w:rsid w:val="005F0DA3"/>
    <w:rsid w:val="005F148E"/>
    <w:rsid w:val="005F1B04"/>
    <w:rsid w:val="005F2413"/>
    <w:rsid w:val="005F28EB"/>
    <w:rsid w:val="005F2BC0"/>
    <w:rsid w:val="005F34C1"/>
    <w:rsid w:val="005F39F0"/>
    <w:rsid w:val="005F4941"/>
    <w:rsid w:val="005F4DEE"/>
    <w:rsid w:val="005F5757"/>
    <w:rsid w:val="005F5E43"/>
    <w:rsid w:val="005F7001"/>
    <w:rsid w:val="005F712C"/>
    <w:rsid w:val="005F740B"/>
    <w:rsid w:val="0060010A"/>
    <w:rsid w:val="0060052E"/>
    <w:rsid w:val="00600658"/>
    <w:rsid w:val="00600663"/>
    <w:rsid w:val="006009C0"/>
    <w:rsid w:val="00600F77"/>
    <w:rsid w:val="00601DE7"/>
    <w:rsid w:val="00601E0E"/>
    <w:rsid w:val="00602361"/>
    <w:rsid w:val="006023E7"/>
    <w:rsid w:val="006025A7"/>
    <w:rsid w:val="00602BA5"/>
    <w:rsid w:val="006036E7"/>
    <w:rsid w:val="00603FF7"/>
    <w:rsid w:val="006042A7"/>
    <w:rsid w:val="00606492"/>
    <w:rsid w:val="00606533"/>
    <w:rsid w:val="00606D23"/>
    <w:rsid w:val="006109AD"/>
    <w:rsid w:val="00610BE7"/>
    <w:rsid w:val="00610C6B"/>
    <w:rsid w:val="00612A96"/>
    <w:rsid w:val="00613299"/>
    <w:rsid w:val="00613CF9"/>
    <w:rsid w:val="00613E0A"/>
    <w:rsid w:val="00613FEA"/>
    <w:rsid w:val="00614DE2"/>
    <w:rsid w:val="00614F5D"/>
    <w:rsid w:val="006156E2"/>
    <w:rsid w:val="00617406"/>
    <w:rsid w:val="006175F5"/>
    <w:rsid w:val="0061796C"/>
    <w:rsid w:val="0062088F"/>
    <w:rsid w:val="006213D6"/>
    <w:rsid w:val="006215D0"/>
    <w:rsid w:val="00621688"/>
    <w:rsid w:val="00622012"/>
    <w:rsid w:val="006229C2"/>
    <w:rsid w:val="00622A16"/>
    <w:rsid w:val="006230FB"/>
    <w:rsid w:val="006233C9"/>
    <w:rsid w:val="00623689"/>
    <w:rsid w:val="00623F48"/>
    <w:rsid w:val="0062423C"/>
    <w:rsid w:val="00624B0B"/>
    <w:rsid w:val="00624FCD"/>
    <w:rsid w:val="00625963"/>
    <w:rsid w:val="00625C19"/>
    <w:rsid w:val="00625C56"/>
    <w:rsid w:val="00625D4B"/>
    <w:rsid w:val="00626577"/>
    <w:rsid w:val="006266F4"/>
    <w:rsid w:val="00626B08"/>
    <w:rsid w:val="00626BC8"/>
    <w:rsid w:val="00627B37"/>
    <w:rsid w:val="00627B53"/>
    <w:rsid w:val="00627BE1"/>
    <w:rsid w:val="00627F5E"/>
    <w:rsid w:val="00630109"/>
    <w:rsid w:val="006309A5"/>
    <w:rsid w:val="00630A12"/>
    <w:rsid w:val="00630B13"/>
    <w:rsid w:val="006319C9"/>
    <w:rsid w:val="00631C3B"/>
    <w:rsid w:val="0063267A"/>
    <w:rsid w:val="00632A9D"/>
    <w:rsid w:val="00632ABA"/>
    <w:rsid w:val="0063338B"/>
    <w:rsid w:val="006346C1"/>
    <w:rsid w:val="00634ABD"/>
    <w:rsid w:val="00635B34"/>
    <w:rsid w:val="006366DE"/>
    <w:rsid w:val="006369F9"/>
    <w:rsid w:val="00636A36"/>
    <w:rsid w:val="00636CC0"/>
    <w:rsid w:val="006372F5"/>
    <w:rsid w:val="006374C6"/>
    <w:rsid w:val="00637A2C"/>
    <w:rsid w:val="00640063"/>
    <w:rsid w:val="006402A9"/>
    <w:rsid w:val="006402BE"/>
    <w:rsid w:val="00640D45"/>
    <w:rsid w:val="00640F3C"/>
    <w:rsid w:val="006413A2"/>
    <w:rsid w:val="00641D52"/>
    <w:rsid w:val="00642FE9"/>
    <w:rsid w:val="0064381A"/>
    <w:rsid w:val="00643DDD"/>
    <w:rsid w:val="00643F04"/>
    <w:rsid w:val="00644812"/>
    <w:rsid w:val="00644B81"/>
    <w:rsid w:val="006452C8"/>
    <w:rsid w:val="0064590F"/>
    <w:rsid w:val="00645E5C"/>
    <w:rsid w:val="00645ED1"/>
    <w:rsid w:val="00645EF5"/>
    <w:rsid w:val="00646840"/>
    <w:rsid w:val="00646E58"/>
    <w:rsid w:val="00646FC7"/>
    <w:rsid w:val="00647468"/>
    <w:rsid w:val="0064780E"/>
    <w:rsid w:val="00647967"/>
    <w:rsid w:val="00647D0F"/>
    <w:rsid w:val="00650419"/>
    <w:rsid w:val="00650E5C"/>
    <w:rsid w:val="00650EEB"/>
    <w:rsid w:val="00651353"/>
    <w:rsid w:val="00651714"/>
    <w:rsid w:val="00651EE1"/>
    <w:rsid w:val="00652148"/>
    <w:rsid w:val="00652570"/>
    <w:rsid w:val="00652BEC"/>
    <w:rsid w:val="00652D98"/>
    <w:rsid w:val="00653208"/>
    <w:rsid w:val="0065320F"/>
    <w:rsid w:val="0065336D"/>
    <w:rsid w:val="00654AC8"/>
    <w:rsid w:val="006552D8"/>
    <w:rsid w:val="00655513"/>
    <w:rsid w:val="00655A37"/>
    <w:rsid w:val="00656590"/>
    <w:rsid w:val="00656A2B"/>
    <w:rsid w:val="00656B17"/>
    <w:rsid w:val="0065736F"/>
    <w:rsid w:val="00661254"/>
    <w:rsid w:val="0066161A"/>
    <w:rsid w:val="00662FA6"/>
    <w:rsid w:val="00665AF9"/>
    <w:rsid w:val="00665CED"/>
    <w:rsid w:val="00666136"/>
    <w:rsid w:val="00667509"/>
    <w:rsid w:val="00670077"/>
    <w:rsid w:val="00670492"/>
    <w:rsid w:val="006707A7"/>
    <w:rsid w:val="00670AB5"/>
    <w:rsid w:val="00670E6F"/>
    <w:rsid w:val="0067139F"/>
    <w:rsid w:val="006716FD"/>
    <w:rsid w:val="006718D4"/>
    <w:rsid w:val="006719A1"/>
    <w:rsid w:val="00671A33"/>
    <w:rsid w:val="00671C9A"/>
    <w:rsid w:val="0067207E"/>
    <w:rsid w:val="006725EA"/>
    <w:rsid w:val="00672611"/>
    <w:rsid w:val="00672A05"/>
    <w:rsid w:val="00673CDE"/>
    <w:rsid w:val="00673F32"/>
    <w:rsid w:val="006748B9"/>
    <w:rsid w:val="00674B58"/>
    <w:rsid w:val="00674EE4"/>
    <w:rsid w:val="00674EFC"/>
    <w:rsid w:val="006752BA"/>
    <w:rsid w:val="0067582A"/>
    <w:rsid w:val="00675D97"/>
    <w:rsid w:val="006767E5"/>
    <w:rsid w:val="00676FDC"/>
    <w:rsid w:val="006779EE"/>
    <w:rsid w:val="00680575"/>
    <w:rsid w:val="00681767"/>
    <w:rsid w:val="00681A84"/>
    <w:rsid w:val="00682247"/>
    <w:rsid w:val="00682FF4"/>
    <w:rsid w:val="00683F3A"/>
    <w:rsid w:val="00686279"/>
    <w:rsid w:val="0068683C"/>
    <w:rsid w:val="00686FD5"/>
    <w:rsid w:val="006871B2"/>
    <w:rsid w:val="00687E8E"/>
    <w:rsid w:val="00691583"/>
    <w:rsid w:val="006915BB"/>
    <w:rsid w:val="00691C11"/>
    <w:rsid w:val="00691EDF"/>
    <w:rsid w:val="006927C4"/>
    <w:rsid w:val="00692BE8"/>
    <w:rsid w:val="00692CEA"/>
    <w:rsid w:val="00692E7B"/>
    <w:rsid w:val="00693F44"/>
    <w:rsid w:val="00695813"/>
    <w:rsid w:val="0069659C"/>
    <w:rsid w:val="00696616"/>
    <w:rsid w:val="00696F1B"/>
    <w:rsid w:val="00696F58"/>
    <w:rsid w:val="00697821"/>
    <w:rsid w:val="006A14E1"/>
    <w:rsid w:val="006A150B"/>
    <w:rsid w:val="006A15FC"/>
    <w:rsid w:val="006A1AB1"/>
    <w:rsid w:val="006A1BB3"/>
    <w:rsid w:val="006A1CBC"/>
    <w:rsid w:val="006A2326"/>
    <w:rsid w:val="006A26FA"/>
    <w:rsid w:val="006A2891"/>
    <w:rsid w:val="006A2935"/>
    <w:rsid w:val="006A368E"/>
    <w:rsid w:val="006A3F6C"/>
    <w:rsid w:val="006A40EC"/>
    <w:rsid w:val="006A4667"/>
    <w:rsid w:val="006A49B8"/>
    <w:rsid w:val="006A4A03"/>
    <w:rsid w:val="006A5327"/>
    <w:rsid w:val="006A5D86"/>
    <w:rsid w:val="006A66F3"/>
    <w:rsid w:val="006A6E68"/>
    <w:rsid w:val="006A7D74"/>
    <w:rsid w:val="006B0BE7"/>
    <w:rsid w:val="006B1038"/>
    <w:rsid w:val="006B107F"/>
    <w:rsid w:val="006B1B68"/>
    <w:rsid w:val="006B1EDB"/>
    <w:rsid w:val="006B30E9"/>
    <w:rsid w:val="006B3202"/>
    <w:rsid w:val="006B3A9F"/>
    <w:rsid w:val="006B4477"/>
    <w:rsid w:val="006B461B"/>
    <w:rsid w:val="006B50AC"/>
    <w:rsid w:val="006B67C5"/>
    <w:rsid w:val="006B6E4E"/>
    <w:rsid w:val="006B73DD"/>
    <w:rsid w:val="006B757D"/>
    <w:rsid w:val="006C0647"/>
    <w:rsid w:val="006C1AC9"/>
    <w:rsid w:val="006C25DC"/>
    <w:rsid w:val="006C27F4"/>
    <w:rsid w:val="006C286F"/>
    <w:rsid w:val="006C2FC7"/>
    <w:rsid w:val="006C2FDA"/>
    <w:rsid w:val="006C41EC"/>
    <w:rsid w:val="006C43F3"/>
    <w:rsid w:val="006C4C08"/>
    <w:rsid w:val="006C6277"/>
    <w:rsid w:val="006C6470"/>
    <w:rsid w:val="006C655E"/>
    <w:rsid w:val="006C6D4C"/>
    <w:rsid w:val="006C6E58"/>
    <w:rsid w:val="006C78C2"/>
    <w:rsid w:val="006D03DC"/>
    <w:rsid w:val="006D0668"/>
    <w:rsid w:val="006D12BC"/>
    <w:rsid w:val="006D2047"/>
    <w:rsid w:val="006D20E0"/>
    <w:rsid w:val="006D2369"/>
    <w:rsid w:val="006D3CF9"/>
    <w:rsid w:val="006D4A7C"/>
    <w:rsid w:val="006D4C8E"/>
    <w:rsid w:val="006D53B7"/>
    <w:rsid w:val="006D57D9"/>
    <w:rsid w:val="006D7F73"/>
    <w:rsid w:val="006E0216"/>
    <w:rsid w:val="006E0465"/>
    <w:rsid w:val="006E0A56"/>
    <w:rsid w:val="006E1B8B"/>
    <w:rsid w:val="006E1CC6"/>
    <w:rsid w:val="006E27A1"/>
    <w:rsid w:val="006E3742"/>
    <w:rsid w:val="006E3F6B"/>
    <w:rsid w:val="006E3FD9"/>
    <w:rsid w:val="006E42A4"/>
    <w:rsid w:val="006E4743"/>
    <w:rsid w:val="006E49FD"/>
    <w:rsid w:val="006E5338"/>
    <w:rsid w:val="006E571B"/>
    <w:rsid w:val="006E5AF6"/>
    <w:rsid w:val="006E64D3"/>
    <w:rsid w:val="006E68AE"/>
    <w:rsid w:val="006E71C3"/>
    <w:rsid w:val="006E7C2D"/>
    <w:rsid w:val="006F0C7F"/>
    <w:rsid w:val="006F100D"/>
    <w:rsid w:val="006F205E"/>
    <w:rsid w:val="006F2B25"/>
    <w:rsid w:val="006F4206"/>
    <w:rsid w:val="006F4983"/>
    <w:rsid w:val="006F4B76"/>
    <w:rsid w:val="006F4DD0"/>
    <w:rsid w:val="006F4E8B"/>
    <w:rsid w:val="006F53DE"/>
    <w:rsid w:val="006F6E96"/>
    <w:rsid w:val="006F6EB0"/>
    <w:rsid w:val="0070004D"/>
    <w:rsid w:val="00700175"/>
    <w:rsid w:val="00700480"/>
    <w:rsid w:val="007007B8"/>
    <w:rsid w:val="007009BF"/>
    <w:rsid w:val="00700F83"/>
    <w:rsid w:val="00702B79"/>
    <w:rsid w:val="00702C31"/>
    <w:rsid w:val="00703B47"/>
    <w:rsid w:val="00703EC3"/>
    <w:rsid w:val="00703EF9"/>
    <w:rsid w:val="007044B3"/>
    <w:rsid w:val="00704627"/>
    <w:rsid w:val="00704807"/>
    <w:rsid w:val="007049AC"/>
    <w:rsid w:val="00704DB7"/>
    <w:rsid w:val="00704DC3"/>
    <w:rsid w:val="00705C90"/>
    <w:rsid w:val="007067C8"/>
    <w:rsid w:val="00706C97"/>
    <w:rsid w:val="00706F0F"/>
    <w:rsid w:val="0070772B"/>
    <w:rsid w:val="007079C1"/>
    <w:rsid w:val="00707E84"/>
    <w:rsid w:val="007103F9"/>
    <w:rsid w:val="007116AE"/>
    <w:rsid w:val="00711BB4"/>
    <w:rsid w:val="00712029"/>
    <w:rsid w:val="00712C35"/>
    <w:rsid w:val="00712EF3"/>
    <w:rsid w:val="00713002"/>
    <w:rsid w:val="007131F9"/>
    <w:rsid w:val="00713FEA"/>
    <w:rsid w:val="00714862"/>
    <w:rsid w:val="00714F36"/>
    <w:rsid w:val="00715FDB"/>
    <w:rsid w:val="00716D8D"/>
    <w:rsid w:val="00716F57"/>
    <w:rsid w:val="007176E4"/>
    <w:rsid w:val="00717732"/>
    <w:rsid w:val="0071777F"/>
    <w:rsid w:val="00717955"/>
    <w:rsid w:val="00717F3A"/>
    <w:rsid w:val="007200F7"/>
    <w:rsid w:val="007209B7"/>
    <w:rsid w:val="0072188F"/>
    <w:rsid w:val="0072252C"/>
    <w:rsid w:val="007225D2"/>
    <w:rsid w:val="00722628"/>
    <w:rsid w:val="007226C9"/>
    <w:rsid w:val="00722D93"/>
    <w:rsid w:val="00722E68"/>
    <w:rsid w:val="00723283"/>
    <w:rsid w:val="00723B9D"/>
    <w:rsid w:val="00723D17"/>
    <w:rsid w:val="00723FBC"/>
    <w:rsid w:val="007240F6"/>
    <w:rsid w:val="0072434B"/>
    <w:rsid w:val="00724726"/>
    <w:rsid w:val="00724E4E"/>
    <w:rsid w:val="00725277"/>
    <w:rsid w:val="007255A4"/>
    <w:rsid w:val="00726063"/>
    <w:rsid w:val="00727046"/>
    <w:rsid w:val="00727416"/>
    <w:rsid w:val="0072787D"/>
    <w:rsid w:val="00727A5C"/>
    <w:rsid w:val="00727E4A"/>
    <w:rsid w:val="0073074E"/>
    <w:rsid w:val="00730B0F"/>
    <w:rsid w:val="00730E71"/>
    <w:rsid w:val="00730FB2"/>
    <w:rsid w:val="007318B2"/>
    <w:rsid w:val="00732712"/>
    <w:rsid w:val="00732720"/>
    <w:rsid w:val="0073278E"/>
    <w:rsid w:val="007327C8"/>
    <w:rsid w:val="00733011"/>
    <w:rsid w:val="007334DD"/>
    <w:rsid w:val="00733C52"/>
    <w:rsid w:val="00734BA6"/>
    <w:rsid w:val="00734DC1"/>
    <w:rsid w:val="0073512E"/>
    <w:rsid w:val="00735578"/>
    <w:rsid w:val="007359CC"/>
    <w:rsid w:val="00735A38"/>
    <w:rsid w:val="00736BB3"/>
    <w:rsid w:val="00736CA5"/>
    <w:rsid w:val="0073769E"/>
    <w:rsid w:val="00737BE3"/>
    <w:rsid w:val="00740329"/>
    <w:rsid w:val="00740929"/>
    <w:rsid w:val="00741641"/>
    <w:rsid w:val="00741F43"/>
    <w:rsid w:val="0074265B"/>
    <w:rsid w:val="007428C4"/>
    <w:rsid w:val="007428F1"/>
    <w:rsid w:val="0074332C"/>
    <w:rsid w:val="00744808"/>
    <w:rsid w:val="00744AC6"/>
    <w:rsid w:val="00745A83"/>
    <w:rsid w:val="00745DAC"/>
    <w:rsid w:val="007464D7"/>
    <w:rsid w:val="00746757"/>
    <w:rsid w:val="00746D5E"/>
    <w:rsid w:val="00746DA9"/>
    <w:rsid w:val="00746FCD"/>
    <w:rsid w:val="007470B9"/>
    <w:rsid w:val="00747A4D"/>
    <w:rsid w:val="00750063"/>
    <w:rsid w:val="0075012A"/>
    <w:rsid w:val="0075040A"/>
    <w:rsid w:val="00750AE3"/>
    <w:rsid w:val="00750EE0"/>
    <w:rsid w:val="00750F4A"/>
    <w:rsid w:val="00750F5A"/>
    <w:rsid w:val="0075155A"/>
    <w:rsid w:val="007519D7"/>
    <w:rsid w:val="00752166"/>
    <w:rsid w:val="0075228B"/>
    <w:rsid w:val="00752447"/>
    <w:rsid w:val="0075292D"/>
    <w:rsid w:val="00752E51"/>
    <w:rsid w:val="007539E9"/>
    <w:rsid w:val="00753A50"/>
    <w:rsid w:val="00753BB4"/>
    <w:rsid w:val="00754508"/>
    <w:rsid w:val="00754544"/>
    <w:rsid w:val="00754A9D"/>
    <w:rsid w:val="00754CCC"/>
    <w:rsid w:val="00755132"/>
    <w:rsid w:val="007557BD"/>
    <w:rsid w:val="007566D9"/>
    <w:rsid w:val="00756D23"/>
    <w:rsid w:val="00756E28"/>
    <w:rsid w:val="0075744A"/>
    <w:rsid w:val="007576D4"/>
    <w:rsid w:val="00757C03"/>
    <w:rsid w:val="00757F84"/>
    <w:rsid w:val="00760070"/>
    <w:rsid w:val="007603C9"/>
    <w:rsid w:val="0076076B"/>
    <w:rsid w:val="00761C52"/>
    <w:rsid w:val="007622E6"/>
    <w:rsid w:val="00762692"/>
    <w:rsid w:val="00762B2D"/>
    <w:rsid w:val="00763CE3"/>
    <w:rsid w:val="007647B4"/>
    <w:rsid w:val="00764AEC"/>
    <w:rsid w:val="00764D21"/>
    <w:rsid w:val="0076501E"/>
    <w:rsid w:val="007653AE"/>
    <w:rsid w:val="007659BF"/>
    <w:rsid w:val="00766310"/>
    <w:rsid w:val="00766C6B"/>
    <w:rsid w:val="00767080"/>
    <w:rsid w:val="0076719B"/>
    <w:rsid w:val="00767842"/>
    <w:rsid w:val="00767C9D"/>
    <w:rsid w:val="007700BA"/>
    <w:rsid w:val="00770BA7"/>
    <w:rsid w:val="00770FAF"/>
    <w:rsid w:val="007712DD"/>
    <w:rsid w:val="007714A3"/>
    <w:rsid w:val="007717F3"/>
    <w:rsid w:val="007721B3"/>
    <w:rsid w:val="00772523"/>
    <w:rsid w:val="00772553"/>
    <w:rsid w:val="00772773"/>
    <w:rsid w:val="007727F8"/>
    <w:rsid w:val="00772D87"/>
    <w:rsid w:val="007742F3"/>
    <w:rsid w:val="0077454C"/>
    <w:rsid w:val="007762AD"/>
    <w:rsid w:val="007764EF"/>
    <w:rsid w:val="00776728"/>
    <w:rsid w:val="00777852"/>
    <w:rsid w:val="0078076A"/>
    <w:rsid w:val="007824BD"/>
    <w:rsid w:val="007825AD"/>
    <w:rsid w:val="007827C9"/>
    <w:rsid w:val="00783304"/>
    <w:rsid w:val="00783986"/>
    <w:rsid w:val="007847C0"/>
    <w:rsid w:val="00784D6F"/>
    <w:rsid w:val="0078503D"/>
    <w:rsid w:val="00786DB4"/>
    <w:rsid w:val="00786DE1"/>
    <w:rsid w:val="00787220"/>
    <w:rsid w:val="007879DA"/>
    <w:rsid w:val="00787A19"/>
    <w:rsid w:val="00787EE4"/>
    <w:rsid w:val="007902CA"/>
    <w:rsid w:val="00792B66"/>
    <w:rsid w:val="00792CED"/>
    <w:rsid w:val="00793D49"/>
    <w:rsid w:val="00793F21"/>
    <w:rsid w:val="007946A6"/>
    <w:rsid w:val="007952C6"/>
    <w:rsid w:val="0079546A"/>
    <w:rsid w:val="00795F59"/>
    <w:rsid w:val="00795FC7"/>
    <w:rsid w:val="00796176"/>
    <w:rsid w:val="0079624A"/>
    <w:rsid w:val="007965C2"/>
    <w:rsid w:val="007973F4"/>
    <w:rsid w:val="00797B65"/>
    <w:rsid w:val="00797FA7"/>
    <w:rsid w:val="007A0316"/>
    <w:rsid w:val="007A0ACE"/>
    <w:rsid w:val="007A0F7D"/>
    <w:rsid w:val="007A1247"/>
    <w:rsid w:val="007A196E"/>
    <w:rsid w:val="007A2D6A"/>
    <w:rsid w:val="007A2DD1"/>
    <w:rsid w:val="007A2F91"/>
    <w:rsid w:val="007A3087"/>
    <w:rsid w:val="007A3112"/>
    <w:rsid w:val="007A31A4"/>
    <w:rsid w:val="007A3F06"/>
    <w:rsid w:val="007A3F13"/>
    <w:rsid w:val="007A407F"/>
    <w:rsid w:val="007A4125"/>
    <w:rsid w:val="007A493D"/>
    <w:rsid w:val="007A52D0"/>
    <w:rsid w:val="007A61EF"/>
    <w:rsid w:val="007A6500"/>
    <w:rsid w:val="007A6A7A"/>
    <w:rsid w:val="007A7D40"/>
    <w:rsid w:val="007A7E23"/>
    <w:rsid w:val="007A7F20"/>
    <w:rsid w:val="007B0F40"/>
    <w:rsid w:val="007B20F4"/>
    <w:rsid w:val="007B2E9A"/>
    <w:rsid w:val="007B3CF9"/>
    <w:rsid w:val="007B41EF"/>
    <w:rsid w:val="007B4497"/>
    <w:rsid w:val="007B47A3"/>
    <w:rsid w:val="007B4CFA"/>
    <w:rsid w:val="007B5D32"/>
    <w:rsid w:val="007B607B"/>
    <w:rsid w:val="007B6BD0"/>
    <w:rsid w:val="007B6ED8"/>
    <w:rsid w:val="007B6F8E"/>
    <w:rsid w:val="007B7470"/>
    <w:rsid w:val="007B792F"/>
    <w:rsid w:val="007C1879"/>
    <w:rsid w:val="007C1A68"/>
    <w:rsid w:val="007C1CA3"/>
    <w:rsid w:val="007C1F65"/>
    <w:rsid w:val="007C2635"/>
    <w:rsid w:val="007C2A43"/>
    <w:rsid w:val="007C2C5D"/>
    <w:rsid w:val="007C30FC"/>
    <w:rsid w:val="007C4447"/>
    <w:rsid w:val="007C460C"/>
    <w:rsid w:val="007C4D6C"/>
    <w:rsid w:val="007C4F91"/>
    <w:rsid w:val="007C59B0"/>
    <w:rsid w:val="007C5A57"/>
    <w:rsid w:val="007C5BD5"/>
    <w:rsid w:val="007C5C74"/>
    <w:rsid w:val="007C699A"/>
    <w:rsid w:val="007C70A1"/>
    <w:rsid w:val="007C75FA"/>
    <w:rsid w:val="007C7DE5"/>
    <w:rsid w:val="007C7F02"/>
    <w:rsid w:val="007D1052"/>
    <w:rsid w:val="007D1510"/>
    <w:rsid w:val="007D153D"/>
    <w:rsid w:val="007D15FF"/>
    <w:rsid w:val="007D1E14"/>
    <w:rsid w:val="007D24BF"/>
    <w:rsid w:val="007D2E84"/>
    <w:rsid w:val="007D2F28"/>
    <w:rsid w:val="007D2FE8"/>
    <w:rsid w:val="007D31D4"/>
    <w:rsid w:val="007D41DB"/>
    <w:rsid w:val="007D4F1A"/>
    <w:rsid w:val="007D57A1"/>
    <w:rsid w:val="007D5C7C"/>
    <w:rsid w:val="007D7412"/>
    <w:rsid w:val="007D7739"/>
    <w:rsid w:val="007E02BF"/>
    <w:rsid w:val="007E075E"/>
    <w:rsid w:val="007E089B"/>
    <w:rsid w:val="007E0D26"/>
    <w:rsid w:val="007E0FDD"/>
    <w:rsid w:val="007E0FF9"/>
    <w:rsid w:val="007E1365"/>
    <w:rsid w:val="007E14B2"/>
    <w:rsid w:val="007E1752"/>
    <w:rsid w:val="007E2F15"/>
    <w:rsid w:val="007E2FFF"/>
    <w:rsid w:val="007E5354"/>
    <w:rsid w:val="007E56A2"/>
    <w:rsid w:val="007E59A6"/>
    <w:rsid w:val="007E59D7"/>
    <w:rsid w:val="007E5B51"/>
    <w:rsid w:val="007E5FCB"/>
    <w:rsid w:val="007E68A4"/>
    <w:rsid w:val="007E692C"/>
    <w:rsid w:val="007E6C97"/>
    <w:rsid w:val="007E7302"/>
    <w:rsid w:val="007E74DF"/>
    <w:rsid w:val="007E7738"/>
    <w:rsid w:val="007E7A2E"/>
    <w:rsid w:val="007F0673"/>
    <w:rsid w:val="007F1692"/>
    <w:rsid w:val="007F1A87"/>
    <w:rsid w:val="007F200A"/>
    <w:rsid w:val="007F2BB2"/>
    <w:rsid w:val="007F2DA2"/>
    <w:rsid w:val="007F2EA7"/>
    <w:rsid w:val="007F3093"/>
    <w:rsid w:val="007F3594"/>
    <w:rsid w:val="007F367B"/>
    <w:rsid w:val="007F36CA"/>
    <w:rsid w:val="007F3A0A"/>
    <w:rsid w:val="007F439D"/>
    <w:rsid w:val="007F60DA"/>
    <w:rsid w:val="007F6B21"/>
    <w:rsid w:val="007F7344"/>
    <w:rsid w:val="007F7560"/>
    <w:rsid w:val="007F7568"/>
    <w:rsid w:val="007F76FD"/>
    <w:rsid w:val="007F79BD"/>
    <w:rsid w:val="007F7D6E"/>
    <w:rsid w:val="00800EDD"/>
    <w:rsid w:val="00802508"/>
    <w:rsid w:val="008025EB"/>
    <w:rsid w:val="00804576"/>
    <w:rsid w:val="008046B2"/>
    <w:rsid w:val="00804B15"/>
    <w:rsid w:val="0080547E"/>
    <w:rsid w:val="008057DF"/>
    <w:rsid w:val="00805B6C"/>
    <w:rsid w:val="00805F21"/>
    <w:rsid w:val="00806CF6"/>
    <w:rsid w:val="0080784D"/>
    <w:rsid w:val="00807C43"/>
    <w:rsid w:val="008108EE"/>
    <w:rsid w:val="00810C71"/>
    <w:rsid w:val="00811161"/>
    <w:rsid w:val="008113B6"/>
    <w:rsid w:val="00811555"/>
    <w:rsid w:val="008117E5"/>
    <w:rsid w:val="00812361"/>
    <w:rsid w:val="008123FF"/>
    <w:rsid w:val="00812E2E"/>
    <w:rsid w:val="00813A49"/>
    <w:rsid w:val="00813A8B"/>
    <w:rsid w:val="008142C7"/>
    <w:rsid w:val="0081434D"/>
    <w:rsid w:val="00814DF3"/>
    <w:rsid w:val="0081552F"/>
    <w:rsid w:val="00815E58"/>
    <w:rsid w:val="008167D8"/>
    <w:rsid w:val="00816BF5"/>
    <w:rsid w:val="00817024"/>
    <w:rsid w:val="00817F13"/>
    <w:rsid w:val="00820F09"/>
    <w:rsid w:val="00821498"/>
    <w:rsid w:val="008216D2"/>
    <w:rsid w:val="00821BE2"/>
    <w:rsid w:val="00821CE8"/>
    <w:rsid w:val="0082215F"/>
    <w:rsid w:val="008229D9"/>
    <w:rsid w:val="00822A63"/>
    <w:rsid w:val="0082421D"/>
    <w:rsid w:val="00824CC5"/>
    <w:rsid w:val="00826302"/>
    <w:rsid w:val="008269AA"/>
    <w:rsid w:val="00826C16"/>
    <w:rsid w:val="00827374"/>
    <w:rsid w:val="008279EB"/>
    <w:rsid w:val="00827A7C"/>
    <w:rsid w:val="00827BA4"/>
    <w:rsid w:val="00827E4B"/>
    <w:rsid w:val="00830807"/>
    <w:rsid w:val="00830818"/>
    <w:rsid w:val="00830931"/>
    <w:rsid w:val="00830BBC"/>
    <w:rsid w:val="00830E0B"/>
    <w:rsid w:val="0083105F"/>
    <w:rsid w:val="008310C8"/>
    <w:rsid w:val="0083123C"/>
    <w:rsid w:val="008312D7"/>
    <w:rsid w:val="0083167E"/>
    <w:rsid w:val="008317D6"/>
    <w:rsid w:val="008317EC"/>
    <w:rsid w:val="0083196D"/>
    <w:rsid w:val="00832303"/>
    <w:rsid w:val="008335A8"/>
    <w:rsid w:val="00833CC0"/>
    <w:rsid w:val="0083566E"/>
    <w:rsid w:val="00835B1A"/>
    <w:rsid w:val="00835E31"/>
    <w:rsid w:val="0083700F"/>
    <w:rsid w:val="00837427"/>
    <w:rsid w:val="00837C77"/>
    <w:rsid w:val="00840476"/>
    <w:rsid w:val="00841111"/>
    <w:rsid w:val="00841121"/>
    <w:rsid w:val="008415C5"/>
    <w:rsid w:val="008415F9"/>
    <w:rsid w:val="00841D04"/>
    <w:rsid w:val="00841F32"/>
    <w:rsid w:val="0084247C"/>
    <w:rsid w:val="008435B3"/>
    <w:rsid w:val="0084389E"/>
    <w:rsid w:val="00844075"/>
    <w:rsid w:val="00844F52"/>
    <w:rsid w:val="00845C52"/>
    <w:rsid w:val="008466BF"/>
    <w:rsid w:val="00846924"/>
    <w:rsid w:val="00847A5D"/>
    <w:rsid w:val="00847B22"/>
    <w:rsid w:val="00847FC6"/>
    <w:rsid w:val="00850484"/>
    <w:rsid w:val="008507AA"/>
    <w:rsid w:val="0085166A"/>
    <w:rsid w:val="00851899"/>
    <w:rsid w:val="008519DE"/>
    <w:rsid w:val="00851DE3"/>
    <w:rsid w:val="00852A31"/>
    <w:rsid w:val="00852AC7"/>
    <w:rsid w:val="00852BA7"/>
    <w:rsid w:val="00852E15"/>
    <w:rsid w:val="00854AA5"/>
    <w:rsid w:val="008550B0"/>
    <w:rsid w:val="00856A59"/>
    <w:rsid w:val="00856B2F"/>
    <w:rsid w:val="00856F7B"/>
    <w:rsid w:val="008578A4"/>
    <w:rsid w:val="00857969"/>
    <w:rsid w:val="00857B7F"/>
    <w:rsid w:val="008600DB"/>
    <w:rsid w:val="00860D04"/>
    <w:rsid w:val="00860E46"/>
    <w:rsid w:val="0086179B"/>
    <w:rsid w:val="008619FC"/>
    <w:rsid w:val="00862E25"/>
    <w:rsid w:val="008645A4"/>
    <w:rsid w:val="008649E9"/>
    <w:rsid w:val="008653ED"/>
    <w:rsid w:val="00866041"/>
    <w:rsid w:val="0086655C"/>
    <w:rsid w:val="00866DBD"/>
    <w:rsid w:val="0086757F"/>
    <w:rsid w:val="0086767E"/>
    <w:rsid w:val="00867760"/>
    <w:rsid w:val="00867CC3"/>
    <w:rsid w:val="00870775"/>
    <w:rsid w:val="00870C5D"/>
    <w:rsid w:val="008713E7"/>
    <w:rsid w:val="00871CB6"/>
    <w:rsid w:val="008720E4"/>
    <w:rsid w:val="00873008"/>
    <w:rsid w:val="008732AA"/>
    <w:rsid w:val="0087374E"/>
    <w:rsid w:val="00873AA3"/>
    <w:rsid w:val="008740AF"/>
    <w:rsid w:val="008740EB"/>
    <w:rsid w:val="0087477C"/>
    <w:rsid w:val="00875798"/>
    <w:rsid w:val="00875E7C"/>
    <w:rsid w:val="00876572"/>
    <w:rsid w:val="00876B52"/>
    <w:rsid w:val="00876B59"/>
    <w:rsid w:val="00880986"/>
    <w:rsid w:val="00880BD9"/>
    <w:rsid w:val="008818EB"/>
    <w:rsid w:val="0088204C"/>
    <w:rsid w:val="008823DE"/>
    <w:rsid w:val="008827E0"/>
    <w:rsid w:val="00882832"/>
    <w:rsid w:val="0088353E"/>
    <w:rsid w:val="0088378D"/>
    <w:rsid w:val="0088391D"/>
    <w:rsid w:val="00883B5B"/>
    <w:rsid w:val="00883E91"/>
    <w:rsid w:val="0088435B"/>
    <w:rsid w:val="00884B88"/>
    <w:rsid w:val="00885345"/>
    <w:rsid w:val="00885B80"/>
    <w:rsid w:val="00886163"/>
    <w:rsid w:val="00886456"/>
    <w:rsid w:val="0088737D"/>
    <w:rsid w:val="008873D9"/>
    <w:rsid w:val="0088741F"/>
    <w:rsid w:val="008876D8"/>
    <w:rsid w:val="0089020B"/>
    <w:rsid w:val="00890395"/>
    <w:rsid w:val="00890C57"/>
    <w:rsid w:val="00890FA5"/>
    <w:rsid w:val="008910EA"/>
    <w:rsid w:val="00891B39"/>
    <w:rsid w:val="00891B75"/>
    <w:rsid w:val="00892BBB"/>
    <w:rsid w:val="00893075"/>
    <w:rsid w:val="0089420A"/>
    <w:rsid w:val="00894ABA"/>
    <w:rsid w:val="00895276"/>
    <w:rsid w:val="00895645"/>
    <w:rsid w:val="008968DF"/>
    <w:rsid w:val="00896CE9"/>
    <w:rsid w:val="00896CF6"/>
    <w:rsid w:val="008971F6"/>
    <w:rsid w:val="00897313"/>
    <w:rsid w:val="0089759E"/>
    <w:rsid w:val="00897660"/>
    <w:rsid w:val="00897D48"/>
    <w:rsid w:val="008A0D6E"/>
    <w:rsid w:val="008A162A"/>
    <w:rsid w:val="008A2081"/>
    <w:rsid w:val="008A251A"/>
    <w:rsid w:val="008A2986"/>
    <w:rsid w:val="008A32F4"/>
    <w:rsid w:val="008A3CC8"/>
    <w:rsid w:val="008A4198"/>
    <w:rsid w:val="008A47C2"/>
    <w:rsid w:val="008A4CC5"/>
    <w:rsid w:val="008A50F7"/>
    <w:rsid w:val="008A561E"/>
    <w:rsid w:val="008A5627"/>
    <w:rsid w:val="008A56EB"/>
    <w:rsid w:val="008A5A2F"/>
    <w:rsid w:val="008A5CBC"/>
    <w:rsid w:val="008A5E83"/>
    <w:rsid w:val="008A5FA6"/>
    <w:rsid w:val="008A61AC"/>
    <w:rsid w:val="008A66B1"/>
    <w:rsid w:val="008A6804"/>
    <w:rsid w:val="008A6D4C"/>
    <w:rsid w:val="008A7FE3"/>
    <w:rsid w:val="008B04F9"/>
    <w:rsid w:val="008B15BA"/>
    <w:rsid w:val="008B15FE"/>
    <w:rsid w:val="008B18D0"/>
    <w:rsid w:val="008B1B10"/>
    <w:rsid w:val="008B238F"/>
    <w:rsid w:val="008B258B"/>
    <w:rsid w:val="008B2E05"/>
    <w:rsid w:val="008B313F"/>
    <w:rsid w:val="008B325E"/>
    <w:rsid w:val="008B4F5F"/>
    <w:rsid w:val="008B4F8D"/>
    <w:rsid w:val="008B517D"/>
    <w:rsid w:val="008B5B3A"/>
    <w:rsid w:val="008B65DF"/>
    <w:rsid w:val="008B667B"/>
    <w:rsid w:val="008B6912"/>
    <w:rsid w:val="008B71CB"/>
    <w:rsid w:val="008B756B"/>
    <w:rsid w:val="008B7A33"/>
    <w:rsid w:val="008B7D08"/>
    <w:rsid w:val="008C067D"/>
    <w:rsid w:val="008C08FC"/>
    <w:rsid w:val="008C2520"/>
    <w:rsid w:val="008C2F86"/>
    <w:rsid w:val="008C2FE1"/>
    <w:rsid w:val="008C407C"/>
    <w:rsid w:val="008C4CE6"/>
    <w:rsid w:val="008C6000"/>
    <w:rsid w:val="008C6118"/>
    <w:rsid w:val="008C613B"/>
    <w:rsid w:val="008C7494"/>
    <w:rsid w:val="008C77E8"/>
    <w:rsid w:val="008C7A21"/>
    <w:rsid w:val="008C7A69"/>
    <w:rsid w:val="008C7DCF"/>
    <w:rsid w:val="008D0D41"/>
    <w:rsid w:val="008D1188"/>
    <w:rsid w:val="008D1803"/>
    <w:rsid w:val="008D1811"/>
    <w:rsid w:val="008D1812"/>
    <w:rsid w:val="008D183C"/>
    <w:rsid w:val="008D1A04"/>
    <w:rsid w:val="008D1AA4"/>
    <w:rsid w:val="008D27F8"/>
    <w:rsid w:val="008D2A1A"/>
    <w:rsid w:val="008D2C80"/>
    <w:rsid w:val="008D31FA"/>
    <w:rsid w:val="008D329E"/>
    <w:rsid w:val="008D35FA"/>
    <w:rsid w:val="008D4357"/>
    <w:rsid w:val="008D4E90"/>
    <w:rsid w:val="008D501F"/>
    <w:rsid w:val="008D5B2B"/>
    <w:rsid w:val="008D5E31"/>
    <w:rsid w:val="008D5E74"/>
    <w:rsid w:val="008D5FF2"/>
    <w:rsid w:val="008D6CC6"/>
    <w:rsid w:val="008D6DBE"/>
    <w:rsid w:val="008D7DE7"/>
    <w:rsid w:val="008D7E55"/>
    <w:rsid w:val="008E0557"/>
    <w:rsid w:val="008E0BCE"/>
    <w:rsid w:val="008E0D9A"/>
    <w:rsid w:val="008E0EFE"/>
    <w:rsid w:val="008E15B2"/>
    <w:rsid w:val="008E192F"/>
    <w:rsid w:val="008E3804"/>
    <w:rsid w:val="008E4095"/>
    <w:rsid w:val="008E414A"/>
    <w:rsid w:val="008E44F3"/>
    <w:rsid w:val="008E5149"/>
    <w:rsid w:val="008E5296"/>
    <w:rsid w:val="008E5D30"/>
    <w:rsid w:val="008F13CA"/>
    <w:rsid w:val="008F2323"/>
    <w:rsid w:val="008F244B"/>
    <w:rsid w:val="008F342F"/>
    <w:rsid w:val="008F4A49"/>
    <w:rsid w:val="008F6099"/>
    <w:rsid w:val="008F6689"/>
    <w:rsid w:val="008F674C"/>
    <w:rsid w:val="008F6771"/>
    <w:rsid w:val="008F6EBC"/>
    <w:rsid w:val="008F7F81"/>
    <w:rsid w:val="009000F9"/>
    <w:rsid w:val="00900EA7"/>
    <w:rsid w:val="009015C1"/>
    <w:rsid w:val="009015D8"/>
    <w:rsid w:val="00902109"/>
    <w:rsid w:val="00902354"/>
    <w:rsid w:val="009024DB"/>
    <w:rsid w:val="00902853"/>
    <w:rsid w:val="00902A1E"/>
    <w:rsid w:val="0090331F"/>
    <w:rsid w:val="0090351C"/>
    <w:rsid w:val="00904741"/>
    <w:rsid w:val="009054E5"/>
    <w:rsid w:val="009058D3"/>
    <w:rsid w:val="00905A92"/>
    <w:rsid w:val="0090613F"/>
    <w:rsid w:val="00906711"/>
    <w:rsid w:val="009071B3"/>
    <w:rsid w:val="00907B69"/>
    <w:rsid w:val="0091009B"/>
    <w:rsid w:val="00910A88"/>
    <w:rsid w:val="00910E0F"/>
    <w:rsid w:val="00912130"/>
    <w:rsid w:val="00912DA9"/>
    <w:rsid w:val="00913139"/>
    <w:rsid w:val="00913222"/>
    <w:rsid w:val="0091466D"/>
    <w:rsid w:val="009147A2"/>
    <w:rsid w:val="00915274"/>
    <w:rsid w:val="00915341"/>
    <w:rsid w:val="009159B4"/>
    <w:rsid w:val="009163DE"/>
    <w:rsid w:val="009166B4"/>
    <w:rsid w:val="00917534"/>
    <w:rsid w:val="00917DB7"/>
    <w:rsid w:val="00920638"/>
    <w:rsid w:val="0092288B"/>
    <w:rsid w:val="009229D0"/>
    <w:rsid w:val="009230E2"/>
    <w:rsid w:val="009234DE"/>
    <w:rsid w:val="00923A51"/>
    <w:rsid w:val="00924275"/>
    <w:rsid w:val="0092548A"/>
    <w:rsid w:val="00925C34"/>
    <w:rsid w:val="00925CA9"/>
    <w:rsid w:val="00925D65"/>
    <w:rsid w:val="009263D1"/>
    <w:rsid w:val="009265E0"/>
    <w:rsid w:val="00926CE6"/>
    <w:rsid w:val="00927387"/>
    <w:rsid w:val="00927EC7"/>
    <w:rsid w:val="00931F2A"/>
    <w:rsid w:val="009325C4"/>
    <w:rsid w:val="00932798"/>
    <w:rsid w:val="00932A0D"/>
    <w:rsid w:val="00933EF4"/>
    <w:rsid w:val="0093417C"/>
    <w:rsid w:val="00934542"/>
    <w:rsid w:val="00934562"/>
    <w:rsid w:val="00934635"/>
    <w:rsid w:val="00934719"/>
    <w:rsid w:val="00935CFC"/>
    <w:rsid w:val="00935D23"/>
    <w:rsid w:val="00935E5D"/>
    <w:rsid w:val="00936304"/>
    <w:rsid w:val="00936EE4"/>
    <w:rsid w:val="009372A4"/>
    <w:rsid w:val="00940008"/>
    <w:rsid w:val="0094187F"/>
    <w:rsid w:val="00942528"/>
    <w:rsid w:val="0094393B"/>
    <w:rsid w:val="00943DA6"/>
    <w:rsid w:val="0094415D"/>
    <w:rsid w:val="00944612"/>
    <w:rsid w:val="00945D8F"/>
    <w:rsid w:val="009460F3"/>
    <w:rsid w:val="0094613F"/>
    <w:rsid w:val="00946949"/>
    <w:rsid w:val="00946AE0"/>
    <w:rsid w:val="009472A8"/>
    <w:rsid w:val="00950699"/>
    <w:rsid w:val="0095151F"/>
    <w:rsid w:val="009518A5"/>
    <w:rsid w:val="009571C5"/>
    <w:rsid w:val="00957AEB"/>
    <w:rsid w:val="00957F65"/>
    <w:rsid w:val="00960FDA"/>
    <w:rsid w:val="00961335"/>
    <w:rsid w:val="0096286C"/>
    <w:rsid w:val="00963287"/>
    <w:rsid w:val="009635FB"/>
    <w:rsid w:val="00963821"/>
    <w:rsid w:val="00963A48"/>
    <w:rsid w:val="00963C37"/>
    <w:rsid w:val="00964270"/>
    <w:rsid w:val="00964320"/>
    <w:rsid w:val="00965025"/>
    <w:rsid w:val="009654EB"/>
    <w:rsid w:val="009655FB"/>
    <w:rsid w:val="00965A72"/>
    <w:rsid w:val="009668AE"/>
    <w:rsid w:val="00966D0C"/>
    <w:rsid w:val="009670F5"/>
    <w:rsid w:val="009679CA"/>
    <w:rsid w:val="00970589"/>
    <w:rsid w:val="00970D2B"/>
    <w:rsid w:val="00971071"/>
    <w:rsid w:val="00971487"/>
    <w:rsid w:val="00971550"/>
    <w:rsid w:val="009716EF"/>
    <w:rsid w:val="009718B7"/>
    <w:rsid w:val="00971B66"/>
    <w:rsid w:val="00971BAC"/>
    <w:rsid w:val="00971BC9"/>
    <w:rsid w:val="00971C58"/>
    <w:rsid w:val="00971DC6"/>
    <w:rsid w:val="00972129"/>
    <w:rsid w:val="0097226F"/>
    <w:rsid w:val="009729B6"/>
    <w:rsid w:val="00972A47"/>
    <w:rsid w:val="009733A0"/>
    <w:rsid w:val="0097425B"/>
    <w:rsid w:val="009745F9"/>
    <w:rsid w:val="00974EA3"/>
    <w:rsid w:val="00975D54"/>
    <w:rsid w:val="00976F1E"/>
    <w:rsid w:val="0097721A"/>
    <w:rsid w:val="00977247"/>
    <w:rsid w:val="00977549"/>
    <w:rsid w:val="00980018"/>
    <w:rsid w:val="009804F9"/>
    <w:rsid w:val="009806CD"/>
    <w:rsid w:val="0098131B"/>
    <w:rsid w:val="0098148C"/>
    <w:rsid w:val="00981555"/>
    <w:rsid w:val="0098162A"/>
    <w:rsid w:val="009828C4"/>
    <w:rsid w:val="00983806"/>
    <w:rsid w:val="00983CF1"/>
    <w:rsid w:val="00985708"/>
    <w:rsid w:val="00985C29"/>
    <w:rsid w:val="009876E3"/>
    <w:rsid w:val="009902DC"/>
    <w:rsid w:val="009908BF"/>
    <w:rsid w:val="00990A7C"/>
    <w:rsid w:val="00992318"/>
    <w:rsid w:val="0099281C"/>
    <w:rsid w:val="00992AC1"/>
    <w:rsid w:val="009938CB"/>
    <w:rsid w:val="00993FEA"/>
    <w:rsid w:val="00994581"/>
    <w:rsid w:val="00994647"/>
    <w:rsid w:val="0099466C"/>
    <w:rsid w:val="00994FC1"/>
    <w:rsid w:val="0099508C"/>
    <w:rsid w:val="00995A41"/>
    <w:rsid w:val="009963ED"/>
    <w:rsid w:val="009969B4"/>
    <w:rsid w:val="00997488"/>
    <w:rsid w:val="009A016D"/>
    <w:rsid w:val="009A05FC"/>
    <w:rsid w:val="009A0D9B"/>
    <w:rsid w:val="009A1975"/>
    <w:rsid w:val="009A1F22"/>
    <w:rsid w:val="009A1F55"/>
    <w:rsid w:val="009A285D"/>
    <w:rsid w:val="009A3997"/>
    <w:rsid w:val="009A3D97"/>
    <w:rsid w:val="009A3DC9"/>
    <w:rsid w:val="009A4082"/>
    <w:rsid w:val="009A4516"/>
    <w:rsid w:val="009A4772"/>
    <w:rsid w:val="009A4AB6"/>
    <w:rsid w:val="009A5802"/>
    <w:rsid w:val="009A5BFB"/>
    <w:rsid w:val="009A5CF0"/>
    <w:rsid w:val="009A5F76"/>
    <w:rsid w:val="009A61A7"/>
    <w:rsid w:val="009A6755"/>
    <w:rsid w:val="009A6D57"/>
    <w:rsid w:val="009A7367"/>
    <w:rsid w:val="009A7FCB"/>
    <w:rsid w:val="009B0922"/>
    <w:rsid w:val="009B0CF3"/>
    <w:rsid w:val="009B2B6D"/>
    <w:rsid w:val="009B39D4"/>
    <w:rsid w:val="009B43CD"/>
    <w:rsid w:val="009B4580"/>
    <w:rsid w:val="009B49D7"/>
    <w:rsid w:val="009B4F4C"/>
    <w:rsid w:val="009B5D96"/>
    <w:rsid w:val="009B5DB9"/>
    <w:rsid w:val="009B6560"/>
    <w:rsid w:val="009B6C3F"/>
    <w:rsid w:val="009B6F92"/>
    <w:rsid w:val="009C01E2"/>
    <w:rsid w:val="009C0D7F"/>
    <w:rsid w:val="009C1125"/>
    <w:rsid w:val="009C1406"/>
    <w:rsid w:val="009C321A"/>
    <w:rsid w:val="009C32C3"/>
    <w:rsid w:val="009C4764"/>
    <w:rsid w:val="009C4A77"/>
    <w:rsid w:val="009C525B"/>
    <w:rsid w:val="009C5278"/>
    <w:rsid w:val="009C538D"/>
    <w:rsid w:val="009C5A07"/>
    <w:rsid w:val="009C60FD"/>
    <w:rsid w:val="009C631F"/>
    <w:rsid w:val="009C6F69"/>
    <w:rsid w:val="009C70F6"/>
    <w:rsid w:val="009C7B5D"/>
    <w:rsid w:val="009D0A0F"/>
    <w:rsid w:val="009D0AA7"/>
    <w:rsid w:val="009D14B7"/>
    <w:rsid w:val="009D1DC5"/>
    <w:rsid w:val="009D31A1"/>
    <w:rsid w:val="009D34E5"/>
    <w:rsid w:val="009D3D5B"/>
    <w:rsid w:val="009D3DA5"/>
    <w:rsid w:val="009D5002"/>
    <w:rsid w:val="009D61F2"/>
    <w:rsid w:val="009D6655"/>
    <w:rsid w:val="009D6990"/>
    <w:rsid w:val="009D6D0D"/>
    <w:rsid w:val="009D7F31"/>
    <w:rsid w:val="009E0299"/>
    <w:rsid w:val="009E0428"/>
    <w:rsid w:val="009E05FD"/>
    <w:rsid w:val="009E0D1C"/>
    <w:rsid w:val="009E0DC3"/>
    <w:rsid w:val="009E1058"/>
    <w:rsid w:val="009E11F3"/>
    <w:rsid w:val="009E12E4"/>
    <w:rsid w:val="009E136F"/>
    <w:rsid w:val="009E1AED"/>
    <w:rsid w:val="009E29CD"/>
    <w:rsid w:val="009E2ED3"/>
    <w:rsid w:val="009E40ED"/>
    <w:rsid w:val="009E5232"/>
    <w:rsid w:val="009E573B"/>
    <w:rsid w:val="009E5921"/>
    <w:rsid w:val="009E5CA9"/>
    <w:rsid w:val="009E72F6"/>
    <w:rsid w:val="009E7D2A"/>
    <w:rsid w:val="009E7F41"/>
    <w:rsid w:val="009F000B"/>
    <w:rsid w:val="009F004D"/>
    <w:rsid w:val="009F1BE9"/>
    <w:rsid w:val="009F1CEC"/>
    <w:rsid w:val="009F23F9"/>
    <w:rsid w:val="009F2708"/>
    <w:rsid w:val="009F2A5D"/>
    <w:rsid w:val="009F35FE"/>
    <w:rsid w:val="009F3F22"/>
    <w:rsid w:val="009F4E76"/>
    <w:rsid w:val="009F5AC0"/>
    <w:rsid w:val="009F5C6D"/>
    <w:rsid w:val="009F60FD"/>
    <w:rsid w:val="009F6C2B"/>
    <w:rsid w:val="009F71AB"/>
    <w:rsid w:val="009F77A3"/>
    <w:rsid w:val="009F7836"/>
    <w:rsid w:val="00A00541"/>
    <w:rsid w:val="00A0078B"/>
    <w:rsid w:val="00A01538"/>
    <w:rsid w:val="00A0219C"/>
    <w:rsid w:val="00A0222F"/>
    <w:rsid w:val="00A04160"/>
    <w:rsid w:val="00A04716"/>
    <w:rsid w:val="00A04EF0"/>
    <w:rsid w:val="00A0500E"/>
    <w:rsid w:val="00A05F2A"/>
    <w:rsid w:val="00A06DBD"/>
    <w:rsid w:val="00A06F62"/>
    <w:rsid w:val="00A07C63"/>
    <w:rsid w:val="00A10A27"/>
    <w:rsid w:val="00A10B9A"/>
    <w:rsid w:val="00A10EAC"/>
    <w:rsid w:val="00A114D9"/>
    <w:rsid w:val="00A1220B"/>
    <w:rsid w:val="00A13412"/>
    <w:rsid w:val="00A134B3"/>
    <w:rsid w:val="00A138B4"/>
    <w:rsid w:val="00A13D32"/>
    <w:rsid w:val="00A1493D"/>
    <w:rsid w:val="00A14AF0"/>
    <w:rsid w:val="00A14F93"/>
    <w:rsid w:val="00A16263"/>
    <w:rsid w:val="00A16DD0"/>
    <w:rsid w:val="00A1784D"/>
    <w:rsid w:val="00A17A92"/>
    <w:rsid w:val="00A20007"/>
    <w:rsid w:val="00A20447"/>
    <w:rsid w:val="00A20F3F"/>
    <w:rsid w:val="00A210A0"/>
    <w:rsid w:val="00A2112B"/>
    <w:rsid w:val="00A213B5"/>
    <w:rsid w:val="00A21445"/>
    <w:rsid w:val="00A2369F"/>
    <w:rsid w:val="00A238FA"/>
    <w:rsid w:val="00A24E9D"/>
    <w:rsid w:val="00A25059"/>
    <w:rsid w:val="00A253A7"/>
    <w:rsid w:val="00A25CE2"/>
    <w:rsid w:val="00A25DD3"/>
    <w:rsid w:val="00A26565"/>
    <w:rsid w:val="00A2667F"/>
    <w:rsid w:val="00A26BA9"/>
    <w:rsid w:val="00A26DB9"/>
    <w:rsid w:val="00A270D9"/>
    <w:rsid w:val="00A2756B"/>
    <w:rsid w:val="00A27AEF"/>
    <w:rsid w:val="00A3096A"/>
    <w:rsid w:val="00A30E13"/>
    <w:rsid w:val="00A31628"/>
    <w:rsid w:val="00A31935"/>
    <w:rsid w:val="00A33F02"/>
    <w:rsid w:val="00A34807"/>
    <w:rsid w:val="00A35363"/>
    <w:rsid w:val="00A35688"/>
    <w:rsid w:val="00A356D5"/>
    <w:rsid w:val="00A35B1E"/>
    <w:rsid w:val="00A362B2"/>
    <w:rsid w:val="00A3688B"/>
    <w:rsid w:val="00A37ABC"/>
    <w:rsid w:val="00A40730"/>
    <w:rsid w:val="00A41744"/>
    <w:rsid w:val="00A41B1C"/>
    <w:rsid w:val="00A41D60"/>
    <w:rsid w:val="00A41E48"/>
    <w:rsid w:val="00A41E90"/>
    <w:rsid w:val="00A42535"/>
    <w:rsid w:val="00A4307B"/>
    <w:rsid w:val="00A43248"/>
    <w:rsid w:val="00A433F6"/>
    <w:rsid w:val="00A43BA5"/>
    <w:rsid w:val="00A43FB3"/>
    <w:rsid w:val="00A443E1"/>
    <w:rsid w:val="00A44736"/>
    <w:rsid w:val="00A45060"/>
    <w:rsid w:val="00A45302"/>
    <w:rsid w:val="00A460F0"/>
    <w:rsid w:val="00A4632E"/>
    <w:rsid w:val="00A46734"/>
    <w:rsid w:val="00A46D15"/>
    <w:rsid w:val="00A47809"/>
    <w:rsid w:val="00A47C0D"/>
    <w:rsid w:val="00A5202E"/>
    <w:rsid w:val="00A52691"/>
    <w:rsid w:val="00A532A3"/>
    <w:rsid w:val="00A5370E"/>
    <w:rsid w:val="00A539F0"/>
    <w:rsid w:val="00A53B2C"/>
    <w:rsid w:val="00A54316"/>
    <w:rsid w:val="00A54D5D"/>
    <w:rsid w:val="00A54D88"/>
    <w:rsid w:val="00A55A05"/>
    <w:rsid w:val="00A5657A"/>
    <w:rsid w:val="00A56875"/>
    <w:rsid w:val="00A57699"/>
    <w:rsid w:val="00A5788F"/>
    <w:rsid w:val="00A57E4F"/>
    <w:rsid w:val="00A602C3"/>
    <w:rsid w:val="00A60764"/>
    <w:rsid w:val="00A62021"/>
    <w:rsid w:val="00A62057"/>
    <w:rsid w:val="00A621A7"/>
    <w:rsid w:val="00A62419"/>
    <w:rsid w:val="00A63AD7"/>
    <w:rsid w:val="00A644B2"/>
    <w:rsid w:val="00A64605"/>
    <w:rsid w:val="00A65DE9"/>
    <w:rsid w:val="00A65EBB"/>
    <w:rsid w:val="00A65F5C"/>
    <w:rsid w:val="00A6658E"/>
    <w:rsid w:val="00A66A17"/>
    <w:rsid w:val="00A66FFD"/>
    <w:rsid w:val="00A67231"/>
    <w:rsid w:val="00A676F9"/>
    <w:rsid w:val="00A6786B"/>
    <w:rsid w:val="00A67960"/>
    <w:rsid w:val="00A67B9E"/>
    <w:rsid w:val="00A710B0"/>
    <w:rsid w:val="00A7164C"/>
    <w:rsid w:val="00A71A86"/>
    <w:rsid w:val="00A71BA9"/>
    <w:rsid w:val="00A71E03"/>
    <w:rsid w:val="00A71E2C"/>
    <w:rsid w:val="00A71E57"/>
    <w:rsid w:val="00A7249C"/>
    <w:rsid w:val="00A72ADB"/>
    <w:rsid w:val="00A73018"/>
    <w:rsid w:val="00A7327B"/>
    <w:rsid w:val="00A73BBF"/>
    <w:rsid w:val="00A73DDE"/>
    <w:rsid w:val="00A743C9"/>
    <w:rsid w:val="00A74594"/>
    <w:rsid w:val="00A74679"/>
    <w:rsid w:val="00A747BF"/>
    <w:rsid w:val="00A7504F"/>
    <w:rsid w:val="00A758F2"/>
    <w:rsid w:val="00A75A93"/>
    <w:rsid w:val="00A76806"/>
    <w:rsid w:val="00A768DC"/>
    <w:rsid w:val="00A76D16"/>
    <w:rsid w:val="00A76F35"/>
    <w:rsid w:val="00A7715A"/>
    <w:rsid w:val="00A771EF"/>
    <w:rsid w:val="00A778C9"/>
    <w:rsid w:val="00A77A2B"/>
    <w:rsid w:val="00A77F00"/>
    <w:rsid w:val="00A80208"/>
    <w:rsid w:val="00A8094E"/>
    <w:rsid w:val="00A809DB"/>
    <w:rsid w:val="00A80B7B"/>
    <w:rsid w:val="00A80DD1"/>
    <w:rsid w:val="00A82260"/>
    <w:rsid w:val="00A82B01"/>
    <w:rsid w:val="00A8539F"/>
    <w:rsid w:val="00A85532"/>
    <w:rsid w:val="00A85940"/>
    <w:rsid w:val="00A85E4E"/>
    <w:rsid w:val="00A86453"/>
    <w:rsid w:val="00A866FD"/>
    <w:rsid w:val="00A8679C"/>
    <w:rsid w:val="00A86C20"/>
    <w:rsid w:val="00A86C41"/>
    <w:rsid w:val="00A87352"/>
    <w:rsid w:val="00A875C7"/>
    <w:rsid w:val="00A90FB7"/>
    <w:rsid w:val="00A91333"/>
    <w:rsid w:val="00A91AA1"/>
    <w:rsid w:val="00A91AA3"/>
    <w:rsid w:val="00A91D7E"/>
    <w:rsid w:val="00A91E5E"/>
    <w:rsid w:val="00A92512"/>
    <w:rsid w:val="00A9293E"/>
    <w:rsid w:val="00A92E0F"/>
    <w:rsid w:val="00A92F55"/>
    <w:rsid w:val="00A9342D"/>
    <w:rsid w:val="00A93463"/>
    <w:rsid w:val="00A9359D"/>
    <w:rsid w:val="00A9387B"/>
    <w:rsid w:val="00A948F1"/>
    <w:rsid w:val="00A9533C"/>
    <w:rsid w:val="00A953E9"/>
    <w:rsid w:val="00A95B0C"/>
    <w:rsid w:val="00A95F97"/>
    <w:rsid w:val="00A96998"/>
    <w:rsid w:val="00A96A29"/>
    <w:rsid w:val="00A96FA6"/>
    <w:rsid w:val="00A97DEC"/>
    <w:rsid w:val="00A97F09"/>
    <w:rsid w:val="00AA024E"/>
    <w:rsid w:val="00AA0A25"/>
    <w:rsid w:val="00AA15C7"/>
    <w:rsid w:val="00AA184C"/>
    <w:rsid w:val="00AA190E"/>
    <w:rsid w:val="00AA1E98"/>
    <w:rsid w:val="00AA2710"/>
    <w:rsid w:val="00AA2A0A"/>
    <w:rsid w:val="00AA2D9E"/>
    <w:rsid w:val="00AA2F8C"/>
    <w:rsid w:val="00AA367E"/>
    <w:rsid w:val="00AA39DE"/>
    <w:rsid w:val="00AA3AD6"/>
    <w:rsid w:val="00AA4585"/>
    <w:rsid w:val="00AA539F"/>
    <w:rsid w:val="00AA589C"/>
    <w:rsid w:val="00AA6D54"/>
    <w:rsid w:val="00AA6EF5"/>
    <w:rsid w:val="00AA7323"/>
    <w:rsid w:val="00AA74B7"/>
    <w:rsid w:val="00AA7582"/>
    <w:rsid w:val="00AA7D89"/>
    <w:rsid w:val="00AB04B8"/>
    <w:rsid w:val="00AB0A97"/>
    <w:rsid w:val="00AB0EDA"/>
    <w:rsid w:val="00AB153D"/>
    <w:rsid w:val="00AB2040"/>
    <w:rsid w:val="00AB2081"/>
    <w:rsid w:val="00AB335B"/>
    <w:rsid w:val="00AB33EE"/>
    <w:rsid w:val="00AB4A60"/>
    <w:rsid w:val="00AB4F30"/>
    <w:rsid w:val="00AB4F4A"/>
    <w:rsid w:val="00AB54D2"/>
    <w:rsid w:val="00AB5522"/>
    <w:rsid w:val="00AB574A"/>
    <w:rsid w:val="00AB5E1B"/>
    <w:rsid w:val="00AB5EB8"/>
    <w:rsid w:val="00AB6FD9"/>
    <w:rsid w:val="00AB7CC7"/>
    <w:rsid w:val="00AC123B"/>
    <w:rsid w:val="00AC1D05"/>
    <w:rsid w:val="00AC205A"/>
    <w:rsid w:val="00AC2635"/>
    <w:rsid w:val="00AC2E77"/>
    <w:rsid w:val="00AC30C9"/>
    <w:rsid w:val="00AC4259"/>
    <w:rsid w:val="00AC48C7"/>
    <w:rsid w:val="00AC49AC"/>
    <w:rsid w:val="00AC4EC2"/>
    <w:rsid w:val="00AC4F9E"/>
    <w:rsid w:val="00AC724F"/>
    <w:rsid w:val="00AC7A85"/>
    <w:rsid w:val="00AD053B"/>
    <w:rsid w:val="00AD0AAB"/>
    <w:rsid w:val="00AD0B4B"/>
    <w:rsid w:val="00AD17BB"/>
    <w:rsid w:val="00AD1BBC"/>
    <w:rsid w:val="00AD2110"/>
    <w:rsid w:val="00AD2214"/>
    <w:rsid w:val="00AD2455"/>
    <w:rsid w:val="00AD2C56"/>
    <w:rsid w:val="00AD3FB0"/>
    <w:rsid w:val="00AD4292"/>
    <w:rsid w:val="00AD42DB"/>
    <w:rsid w:val="00AD4BAD"/>
    <w:rsid w:val="00AD5412"/>
    <w:rsid w:val="00AD6180"/>
    <w:rsid w:val="00AD6544"/>
    <w:rsid w:val="00AD6596"/>
    <w:rsid w:val="00AD6F5A"/>
    <w:rsid w:val="00AD7483"/>
    <w:rsid w:val="00AE025B"/>
    <w:rsid w:val="00AE0704"/>
    <w:rsid w:val="00AE0D16"/>
    <w:rsid w:val="00AE1709"/>
    <w:rsid w:val="00AE19FC"/>
    <w:rsid w:val="00AE2096"/>
    <w:rsid w:val="00AE30A5"/>
    <w:rsid w:val="00AE3131"/>
    <w:rsid w:val="00AE34D9"/>
    <w:rsid w:val="00AE3610"/>
    <w:rsid w:val="00AE3738"/>
    <w:rsid w:val="00AE3A45"/>
    <w:rsid w:val="00AE453C"/>
    <w:rsid w:val="00AE4BEB"/>
    <w:rsid w:val="00AE5C4E"/>
    <w:rsid w:val="00AE5E0F"/>
    <w:rsid w:val="00AE655B"/>
    <w:rsid w:val="00AE6594"/>
    <w:rsid w:val="00AE691A"/>
    <w:rsid w:val="00AE7664"/>
    <w:rsid w:val="00AE766E"/>
    <w:rsid w:val="00AE7CCF"/>
    <w:rsid w:val="00AF06BF"/>
    <w:rsid w:val="00AF188A"/>
    <w:rsid w:val="00AF22EC"/>
    <w:rsid w:val="00AF2BCA"/>
    <w:rsid w:val="00AF3083"/>
    <w:rsid w:val="00AF3B72"/>
    <w:rsid w:val="00AF443F"/>
    <w:rsid w:val="00AF4A49"/>
    <w:rsid w:val="00AF4DD1"/>
    <w:rsid w:val="00AF5910"/>
    <w:rsid w:val="00AF5B17"/>
    <w:rsid w:val="00AF6136"/>
    <w:rsid w:val="00AF7EF7"/>
    <w:rsid w:val="00B004C0"/>
    <w:rsid w:val="00B00630"/>
    <w:rsid w:val="00B0100E"/>
    <w:rsid w:val="00B0192D"/>
    <w:rsid w:val="00B01B2D"/>
    <w:rsid w:val="00B02E9C"/>
    <w:rsid w:val="00B036BB"/>
    <w:rsid w:val="00B0413D"/>
    <w:rsid w:val="00B058CC"/>
    <w:rsid w:val="00B0591B"/>
    <w:rsid w:val="00B05972"/>
    <w:rsid w:val="00B064CE"/>
    <w:rsid w:val="00B06651"/>
    <w:rsid w:val="00B06797"/>
    <w:rsid w:val="00B07597"/>
    <w:rsid w:val="00B1072E"/>
    <w:rsid w:val="00B11EF8"/>
    <w:rsid w:val="00B1262D"/>
    <w:rsid w:val="00B129F5"/>
    <w:rsid w:val="00B12D96"/>
    <w:rsid w:val="00B12DD5"/>
    <w:rsid w:val="00B131AB"/>
    <w:rsid w:val="00B1440A"/>
    <w:rsid w:val="00B146E4"/>
    <w:rsid w:val="00B14766"/>
    <w:rsid w:val="00B163BC"/>
    <w:rsid w:val="00B1666A"/>
    <w:rsid w:val="00B16D02"/>
    <w:rsid w:val="00B175F8"/>
    <w:rsid w:val="00B201D5"/>
    <w:rsid w:val="00B20259"/>
    <w:rsid w:val="00B2025B"/>
    <w:rsid w:val="00B20716"/>
    <w:rsid w:val="00B20769"/>
    <w:rsid w:val="00B20B6B"/>
    <w:rsid w:val="00B20DE9"/>
    <w:rsid w:val="00B2124F"/>
    <w:rsid w:val="00B2178F"/>
    <w:rsid w:val="00B22F6F"/>
    <w:rsid w:val="00B2326E"/>
    <w:rsid w:val="00B2427A"/>
    <w:rsid w:val="00B24C76"/>
    <w:rsid w:val="00B25487"/>
    <w:rsid w:val="00B25896"/>
    <w:rsid w:val="00B25DEB"/>
    <w:rsid w:val="00B264FF"/>
    <w:rsid w:val="00B2663F"/>
    <w:rsid w:val="00B30DF5"/>
    <w:rsid w:val="00B31625"/>
    <w:rsid w:val="00B31804"/>
    <w:rsid w:val="00B318EA"/>
    <w:rsid w:val="00B33676"/>
    <w:rsid w:val="00B33DD0"/>
    <w:rsid w:val="00B3436F"/>
    <w:rsid w:val="00B3482B"/>
    <w:rsid w:val="00B34CB2"/>
    <w:rsid w:val="00B34D39"/>
    <w:rsid w:val="00B35E1F"/>
    <w:rsid w:val="00B36918"/>
    <w:rsid w:val="00B36B11"/>
    <w:rsid w:val="00B36C79"/>
    <w:rsid w:val="00B37873"/>
    <w:rsid w:val="00B403D0"/>
    <w:rsid w:val="00B40BE7"/>
    <w:rsid w:val="00B40E69"/>
    <w:rsid w:val="00B41261"/>
    <w:rsid w:val="00B41545"/>
    <w:rsid w:val="00B41CA5"/>
    <w:rsid w:val="00B41D01"/>
    <w:rsid w:val="00B41EBC"/>
    <w:rsid w:val="00B42B48"/>
    <w:rsid w:val="00B430F3"/>
    <w:rsid w:val="00B43307"/>
    <w:rsid w:val="00B43D05"/>
    <w:rsid w:val="00B445A2"/>
    <w:rsid w:val="00B4482E"/>
    <w:rsid w:val="00B46BCD"/>
    <w:rsid w:val="00B46DE4"/>
    <w:rsid w:val="00B46F41"/>
    <w:rsid w:val="00B47A65"/>
    <w:rsid w:val="00B47F9F"/>
    <w:rsid w:val="00B50DDA"/>
    <w:rsid w:val="00B510B1"/>
    <w:rsid w:val="00B5115E"/>
    <w:rsid w:val="00B5221D"/>
    <w:rsid w:val="00B525A5"/>
    <w:rsid w:val="00B5305C"/>
    <w:rsid w:val="00B532E5"/>
    <w:rsid w:val="00B537C7"/>
    <w:rsid w:val="00B53A63"/>
    <w:rsid w:val="00B5432F"/>
    <w:rsid w:val="00B549CF"/>
    <w:rsid w:val="00B559B6"/>
    <w:rsid w:val="00B55E6A"/>
    <w:rsid w:val="00B5661E"/>
    <w:rsid w:val="00B56E90"/>
    <w:rsid w:val="00B578F7"/>
    <w:rsid w:val="00B5795A"/>
    <w:rsid w:val="00B604C6"/>
    <w:rsid w:val="00B6068E"/>
    <w:rsid w:val="00B61252"/>
    <w:rsid w:val="00B614A9"/>
    <w:rsid w:val="00B618B1"/>
    <w:rsid w:val="00B62851"/>
    <w:rsid w:val="00B62DCA"/>
    <w:rsid w:val="00B630AD"/>
    <w:rsid w:val="00B638BE"/>
    <w:rsid w:val="00B63C65"/>
    <w:rsid w:val="00B64057"/>
    <w:rsid w:val="00B64147"/>
    <w:rsid w:val="00B64ABA"/>
    <w:rsid w:val="00B65167"/>
    <w:rsid w:val="00B6588E"/>
    <w:rsid w:val="00B65AF5"/>
    <w:rsid w:val="00B66418"/>
    <w:rsid w:val="00B66C94"/>
    <w:rsid w:val="00B66D90"/>
    <w:rsid w:val="00B676DE"/>
    <w:rsid w:val="00B7045E"/>
    <w:rsid w:val="00B70769"/>
    <w:rsid w:val="00B70F8E"/>
    <w:rsid w:val="00B7101C"/>
    <w:rsid w:val="00B719B5"/>
    <w:rsid w:val="00B71C9E"/>
    <w:rsid w:val="00B72089"/>
    <w:rsid w:val="00B72BEB"/>
    <w:rsid w:val="00B72F3B"/>
    <w:rsid w:val="00B73391"/>
    <w:rsid w:val="00B7340B"/>
    <w:rsid w:val="00B73E56"/>
    <w:rsid w:val="00B75443"/>
    <w:rsid w:val="00B75C76"/>
    <w:rsid w:val="00B75E4B"/>
    <w:rsid w:val="00B760FB"/>
    <w:rsid w:val="00B765F1"/>
    <w:rsid w:val="00B77584"/>
    <w:rsid w:val="00B8029E"/>
    <w:rsid w:val="00B802D7"/>
    <w:rsid w:val="00B80FDD"/>
    <w:rsid w:val="00B8119C"/>
    <w:rsid w:val="00B8135C"/>
    <w:rsid w:val="00B821E8"/>
    <w:rsid w:val="00B82A47"/>
    <w:rsid w:val="00B82F1F"/>
    <w:rsid w:val="00B8344F"/>
    <w:rsid w:val="00B83EB9"/>
    <w:rsid w:val="00B845D2"/>
    <w:rsid w:val="00B84CC3"/>
    <w:rsid w:val="00B852F3"/>
    <w:rsid w:val="00B8723D"/>
    <w:rsid w:val="00B8731B"/>
    <w:rsid w:val="00B876E4"/>
    <w:rsid w:val="00B87942"/>
    <w:rsid w:val="00B90117"/>
    <w:rsid w:val="00B91C69"/>
    <w:rsid w:val="00B91D13"/>
    <w:rsid w:val="00B96115"/>
    <w:rsid w:val="00B9693B"/>
    <w:rsid w:val="00B976DC"/>
    <w:rsid w:val="00BA0E79"/>
    <w:rsid w:val="00BA0EF9"/>
    <w:rsid w:val="00BA12F1"/>
    <w:rsid w:val="00BA195C"/>
    <w:rsid w:val="00BA1BB6"/>
    <w:rsid w:val="00BA1CF3"/>
    <w:rsid w:val="00BA1F6D"/>
    <w:rsid w:val="00BA2B00"/>
    <w:rsid w:val="00BA3233"/>
    <w:rsid w:val="00BA3AD8"/>
    <w:rsid w:val="00BA420D"/>
    <w:rsid w:val="00BA44FE"/>
    <w:rsid w:val="00BA4AD5"/>
    <w:rsid w:val="00BA54F2"/>
    <w:rsid w:val="00BA580C"/>
    <w:rsid w:val="00BA5A6B"/>
    <w:rsid w:val="00BA6100"/>
    <w:rsid w:val="00BA63A9"/>
    <w:rsid w:val="00BA6432"/>
    <w:rsid w:val="00BA77D9"/>
    <w:rsid w:val="00BA7B79"/>
    <w:rsid w:val="00BA7D40"/>
    <w:rsid w:val="00BB0CE6"/>
    <w:rsid w:val="00BB142D"/>
    <w:rsid w:val="00BB154F"/>
    <w:rsid w:val="00BB1FC8"/>
    <w:rsid w:val="00BB2334"/>
    <w:rsid w:val="00BB293E"/>
    <w:rsid w:val="00BB2F9F"/>
    <w:rsid w:val="00BB34B2"/>
    <w:rsid w:val="00BB34EB"/>
    <w:rsid w:val="00BB3862"/>
    <w:rsid w:val="00BB4C88"/>
    <w:rsid w:val="00BB4CB1"/>
    <w:rsid w:val="00BB4F43"/>
    <w:rsid w:val="00BB5299"/>
    <w:rsid w:val="00BB550C"/>
    <w:rsid w:val="00BB593C"/>
    <w:rsid w:val="00BB5997"/>
    <w:rsid w:val="00BB67DE"/>
    <w:rsid w:val="00BB6EC5"/>
    <w:rsid w:val="00BB70C5"/>
    <w:rsid w:val="00BB74B1"/>
    <w:rsid w:val="00BB7A52"/>
    <w:rsid w:val="00BB7C3A"/>
    <w:rsid w:val="00BB7C41"/>
    <w:rsid w:val="00BC0188"/>
    <w:rsid w:val="00BC0D11"/>
    <w:rsid w:val="00BC1135"/>
    <w:rsid w:val="00BC126A"/>
    <w:rsid w:val="00BC1A86"/>
    <w:rsid w:val="00BC1EEA"/>
    <w:rsid w:val="00BC2169"/>
    <w:rsid w:val="00BC2556"/>
    <w:rsid w:val="00BC37A2"/>
    <w:rsid w:val="00BC4960"/>
    <w:rsid w:val="00BC5CB2"/>
    <w:rsid w:val="00BC63F1"/>
    <w:rsid w:val="00BC6855"/>
    <w:rsid w:val="00BD0430"/>
    <w:rsid w:val="00BD0A12"/>
    <w:rsid w:val="00BD0A52"/>
    <w:rsid w:val="00BD0CA8"/>
    <w:rsid w:val="00BD13B6"/>
    <w:rsid w:val="00BD148A"/>
    <w:rsid w:val="00BD189A"/>
    <w:rsid w:val="00BD2322"/>
    <w:rsid w:val="00BD2AAD"/>
    <w:rsid w:val="00BD2F32"/>
    <w:rsid w:val="00BD2F69"/>
    <w:rsid w:val="00BD3347"/>
    <w:rsid w:val="00BD3750"/>
    <w:rsid w:val="00BD3948"/>
    <w:rsid w:val="00BD3DD5"/>
    <w:rsid w:val="00BD3FC1"/>
    <w:rsid w:val="00BD4378"/>
    <w:rsid w:val="00BD4E06"/>
    <w:rsid w:val="00BD6962"/>
    <w:rsid w:val="00BD7A97"/>
    <w:rsid w:val="00BE049C"/>
    <w:rsid w:val="00BE08B4"/>
    <w:rsid w:val="00BE0CE6"/>
    <w:rsid w:val="00BE1363"/>
    <w:rsid w:val="00BE2238"/>
    <w:rsid w:val="00BE33A4"/>
    <w:rsid w:val="00BE3506"/>
    <w:rsid w:val="00BE3580"/>
    <w:rsid w:val="00BE35D4"/>
    <w:rsid w:val="00BE3600"/>
    <w:rsid w:val="00BE3DF6"/>
    <w:rsid w:val="00BE496B"/>
    <w:rsid w:val="00BE5F42"/>
    <w:rsid w:val="00BE609F"/>
    <w:rsid w:val="00BE6304"/>
    <w:rsid w:val="00BE6A19"/>
    <w:rsid w:val="00BE6CC4"/>
    <w:rsid w:val="00BE71B1"/>
    <w:rsid w:val="00BE7269"/>
    <w:rsid w:val="00BE7947"/>
    <w:rsid w:val="00BF094F"/>
    <w:rsid w:val="00BF0F54"/>
    <w:rsid w:val="00BF140B"/>
    <w:rsid w:val="00BF1530"/>
    <w:rsid w:val="00BF1947"/>
    <w:rsid w:val="00BF1EEB"/>
    <w:rsid w:val="00BF26C0"/>
    <w:rsid w:val="00BF280C"/>
    <w:rsid w:val="00BF38DB"/>
    <w:rsid w:val="00BF4CF9"/>
    <w:rsid w:val="00BF4D55"/>
    <w:rsid w:val="00BF5112"/>
    <w:rsid w:val="00BF6700"/>
    <w:rsid w:val="00BF68FA"/>
    <w:rsid w:val="00C01F76"/>
    <w:rsid w:val="00C031FE"/>
    <w:rsid w:val="00C03208"/>
    <w:rsid w:val="00C0328F"/>
    <w:rsid w:val="00C03D6E"/>
    <w:rsid w:val="00C03DC3"/>
    <w:rsid w:val="00C04477"/>
    <w:rsid w:val="00C04869"/>
    <w:rsid w:val="00C05191"/>
    <w:rsid w:val="00C051EB"/>
    <w:rsid w:val="00C0643C"/>
    <w:rsid w:val="00C06B3C"/>
    <w:rsid w:val="00C07621"/>
    <w:rsid w:val="00C07709"/>
    <w:rsid w:val="00C10089"/>
    <w:rsid w:val="00C107FE"/>
    <w:rsid w:val="00C10A70"/>
    <w:rsid w:val="00C112B8"/>
    <w:rsid w:val="00C11FE0"/>
    <w:rsid w:val="00C12A0B"/>
    <w:rsid w:val="00C140BF"/>
    <w:rsid w:val="00C14660"/>
    <w:rsid w:val="00C15DDF"/>
    <w:rsid w:val="00C16868"/>
    <w:rsid w:val="00C16E49"/>
    <w:rsid w:val="00C16E73"/>
    <w:rsid w:val="00C175D0"/>
    <w:rsid w:val="00C20707"/>
    <w:rsid w:val="00C2080A"/>
    <w:rsid w:val="00C20873"/>
    <w:rsid w:val="00C21C1E"/>
    <w:rsid w:val="00C2309E"/>
    <w:rsid w:val="00C23AD1"/>
    <w:rsid w:val="00C24835"/>
    <w:rsid w:val="00C24D6D"/>
    <w:rsid w:val="00C24F59"/>
    <w:rsid w:val="00C25236"/>
    <w:rsid w:val="00C254CA"/>
    <w:rsid w:val="00C25753"/>
    <w:rsid w:val="00C25DD1"/>
    <w:rsid w:val="00C26DF0"/>
    <w:rsid w:val="00C272FC"/>
    <w:rsid w:val="00C27A1B"/>
    <w:rsid w:val="00C316F8"/>
    <w:rsid w:val="00C3177F"/>
    <w:rsid w:val="00C31CF6"/>
    <w:rsid w:val="00C31FDE"/>
    <w:rsid w:val="00C32264"/>
    <w:rsid w:val="00C33056"/>
    <w:rsid w:val="00C33AF5"/>
    <w:rsid w:val="00C34503"/>
    <w:rsid w:val="00C34823"/>
    <w:rsid w:val="00C3484D"/>
    <w:rsid w:val="00C34C2C"/>
    <w:rsid w:val="00C3548F"/>
    <w:rsid w:val="00C365F7"/>
    <w:rsid w:val="00C36BD8"/>
    <w:rsid w:val="00C36CF3"/>
    <w:rsid w:val="00C3730A"/>
    <w:rsid w:val="00C37CFA"/>
    <w:rsid w:val="00C40E04"/>
    <w:rsid w:val="00C412CD"/>
    <w:rsid w:val="00C4198A"/>
    <w:rsid w:val="00C42A9F"/>
    <w:rsid w:val="00C4310C"/>
    <w:rsid w:val="00C431BE"/>
    <w:rsid w:val="00C446D2"/>
    <w:rsid w:val="00C4470B"/>
    <w:rsid w:val="00C4512C"/>
    <w:rsid w:val="00C45FFF"/>
    <w:rsid w:val="00C46220"/>
    <w:rsid w:val="00C466BB"/>
    <w:rsid w:val="00C466F7"/>
    <w:rsid w:val="00C471A9"/>
    <w:rsid w:val="00C511A8"/>
    <w:rsid w:val="00C511E5"/>
    <w:rsid w:val="00C51F59"/>
    <w:rsid w:val="00C52C57"/>
    <w:rsid w:val="00C5351C"/>
    <w:rsid w:val="00C53A34"/>
    <w:rsid w:val="00C544D5"/>
    <w:rsid w:val="00C54875"/>
    <w:rsid w:val="00C54FC4"/>
    <w:rsid w:val="00C5528A"/>
    <w:rsid w:val="00C552DA"/>
    <w:rsid w:val="00C5622F"/>
    <w:rsid w:val="00C563B3"/>
    <w:rsid w:val="00C56429"/>
    <w:rsid w:val="00C56AEA"/>
    <w:rsid w:val="00C607DE"/>
    <w:rsid w:val="00C609F8"/>
    <w:rsid w:val="00C61153"/>
    <w:rsid w:val="00C61994"/>
    <w:rsid w:val="00C61ED2"/>
    <w:rsid w:val="00C6232C"/>
    <w:rsid w:val="00C6266C"/>
    <w:rsid w:val="00C62BC0"/>
    <w:rsid w:val="00C63E28"/>
    <w:rsid w:val="00C6422D"/>
    <w:rsid w:val="00C64426"/>
    <w:rsid w:val="00C64AF9"/>
    <w:rsid w:val="00C65389"/>
    <w:rsid w:val="00C658DA"/>
    <w:rsid w:val="00C65A0F"/>
    <w:rsid w:val="00C65CDA"/>
    <w:rsid w:val="00C66B05"/>
    <w:rsid w:val="00C6713A"/>
    <w:rsid w:val="00C6747B"/>
    <w:rsid w:val="00C70C86"/>
    <w:rsid w:val="00C71CFC"/>
    <w:rsid w:val="00C72BA4"/>
    <w:rsid w:val="00C73ED8"/>
    <w:rsid w:val="00C74137"/>
    <w:rsid w:val="00C742A2"/>
    <w:rsid w:val="00C74881"/>
    <w:rsid w:val="00C7533B"/>
    <w:rsid w:val="00C755BB"/>
    <w:rsid w:val="00C7565F"/>
    <w:rsid w:val="00C75B19"/>
    <w:rsid w:val="00C75CAF"/>
    <w:rsid w:val="00C765A2"/>
    <w:rsid w:val="00C76792"/>
    <w:rsid w:val="00C770D0"/>
    <w:rsid w:val="00C805E5"/>
    <w:rsid w:val="00C806DC"/>
    <w:rsid w:val="00C80C11"/>
    <w:rsid w:val="00C812FE"/>
    <w:rsid w:val="00C81654"/>
    <w:rsid w:val="00C81911"/>
    <w:rsid w:val="00C82067"/>
    <w:rsid w:val="00C820E7"/>
    <w:rsid w:val="00C82366"/>
    <w:rsid w:val="00C8241A"/>
    <w:rsid w:val="00C826DB"/>
    <w:rsid w:val="00C82B33"/>
    <w:rsid w:val="00C83659"/>
    <w:rsid w:val="00C83DFF"/>
    <w:rsid w:val="00C8412A"/>
    <w:rsid w:val="00C849A3"/>
    <w:rsid w:val="00C84BE5"/>
    <w:rsid w:val="00C84E61"/>
    <w:rsid w:val="00C851F0"/>
    <w:rsid w:val="00C8579C"/>
    <w:rsid w:val="00C862AB"/>
    <w:rsid w:val="00C87047"/>
    <w:rsid w:val="00C87792"/>
    <w:rsid w:val="00C87794"/>
    <w:rsid w:val="00C87935"/>
    <w:rsid w:val="00C87EE0"/>
    <w:rsid w:val="00C900EE"/>
    <w:rsid w:val="00C9011D"/>
    <w:rsid w:val="00C907CC"/>
    <w:rsid w:val="00C9095B"/>
    <w:rsid w:val="00C90BCB"/>
    <w:rsid w:val="00C91864"/>
    <w:rsid w:val="00C91A76"/>
    <w:rsid w:val="00C91DB1"/>
    <w:rsid w:val="00C921A4"/>
    <w:rsid w:val="00C9281E"/>
    <w:rsid w:val="00C92C25"/>
    <w:rsid w:val="00C9314E"/>
    <w:rsid w:val="00C93982"/>
    <w:rsid w:val="00C93ACE"/>
    <w:rsid w:val="00C94411"/>
    <w:rsid w:val="00C94553"/>
    <w:rsid w:val="00C953B7"/>
    <w:rsid w:val="00C95995"/>
    <w:rsid w:val="00C95CCC"/>
    <w:rsid w:val="00C95F59"/>
    <w:rsid w:val="00C969A6"/>
    <w:rsid w:val="00C975C5"/>
    <w:rsid w:val="00C97FE8"/>
    <w:rsid w:val="00CA05C8"/>
    <w:rsid w:val="00CA14A2"/>
    <w:rsid w:val="00CA19B2"/>
    <w:rsid w:val="00CA2554"/>
    <w:rsid w:val="00CA2AEA"/>
    <w:rsid w:val="00CA2C4B"/>
    <w:rsid w:val="00CA36CC"/>
    <w:rsid w:val="00CA39CE"/>
    <w:rsid w:val="00CA4907"/>
    <w:rsid w:val="00CA4E8B"/>
    <w:rsid w:val="00CA5455"/>
    <w:rsid w:val="00CA56A1"/>
    <w:rsid w:val="00CA5CB5"/>
    <w:rsid w:val="00CA68A8"/>
    <w:rsid w:val="00CA77E0"/>
    <w:rsid w:val="00CA78BB"/>
    <w:rsid w:val="00CA7A3B"/>
    <w:rsid w:val="00CB0547"/>
    <w:rsid w:val="00CB08D8"/>
    <w:rsid w:val="00CB0AA4"/>
    <w:rsid w:val="00CB112D"/>
    <w:rsid w:val="00CB17BC"/>
    <w:rsid w:val="00CB1C8D"/>
    <w:rsid w:val="00CB2ADA"/>
    <w:rsid w:val="00CB2CE5"/>
    <w:rsid w:val="00CB35B4"/>
    <w:rsid w:val="00CB3A6A"/>
    <w:rsid w:val="00CB3FCE"/>
    <w:rsid w:val="00CB600F"/>
    <w:rsid w:val="00CB6325"/>
    <w:rsid w:val="00CB678B"/>
    <w:rsid w:val="00CB688C"/>
    <w:rsid w:val="00CB6E14"/>
    <w:rsid w:val="00CB7787"/>
    <w:rsid w:val="00CB7BE0"/>
    <w:rsid w:val="00CB7E2D"/>
    <w:rsid w:val="00CC0147"/>
    <w:rsid w:val="00CC0160"/>
    <w:rsid w:val="00CC0B2D"/>
    <w:rsid w:val="00CC0D45"/>
    <w:rsid w:val="00CC0D48"/>
    <w:rsid w:val="00CC0FBE"/>
    <w:rsid w:val="00CC11AB"/>
    <w:rsid w:val="00CC21D3"/>
    <w:rsid w:val="00CC2B59"/>
    <w:rsid w:val="00CC2FB1"/>
    <w:rsid w:val="00CC358F"/>
    <w:rsid w:val="00CC384C"/>
    <w:rsid w:val="00CC45C9"/>
    <w:rsid w:val="00CC501E"/>
    <w:rsid w:val="00CC6023"/>
    <w:rsid w:val="00CC60F9"/>
    <w:rsid w:val="00CC618C"/>
    <w:rsid w:val="00CC65A4"/>
    <w:rsid w:val="00CC6AF2"/>
    <w:rsid w:val="00CC6EF6"/>
    <w:rsid w:val="00CC70D9"/>
    <w:rsid w:val="00CC720B"/>
    <w:rsid w:val="00CC7A58"/>
    <w:rsid w:val="00CC7C3C"/>
    <w:rsid w:val="00CC7EE9"/>
    <w:rsid w:val="00CD06D8"/>
    <w:rsid w:val="00CD0938"/>
    <w:rsid w:val="00CD1386"/>
    <w:rsid w:val="00CD1BD6"/>
    <w:rsid w:val="00CD2658"/>
    <w:rsid w:val="00CD2E32"/>
    <w:rsid w:val="00CD3B04"/>
    <w:rsid w:val="00CD3F12"/>
    <w:rsid w:val="00CD53CE"/>
    <w:rsid w:val="00CD5446"/>
    <w:rsid w:val="00CD58BF"/>
    <w:rsid w:val="00CD5A2B"/>
    <w:rsid w:val="00CD5B24"/>
    <w:rsid w:val="00CD626D"/>
    <w:rsid w:val="00CD68D0"/>
    <w:rsid w:val="00CD6F4D"/>
    <w:rsid w:val="00CD70FE"/>
    <w:rsid w:val="00CE0240"/>
    <w:rsid w:val="00CE040C"/>
    <w:rsid w:val="00CE0484"/>
    <w:rsid w:val="00CE04DD"/>
    <w:rsid w:val="00CE1340"/>
    <w:rsid w:val="00CE2665"/>
    <w:rsid w:val="00CE27AE"/>
    <w:rsid w:val="00CE4063"/>
    <w:rsid w:val="00CE5216"/>
    <w:rsid w:val="00CE5379"/>
    <w:rsid w:val="00CE5566"/>
    <w:rsid w:val="00CE6623"/>
    <w:rsid w:val="00CE6783"/>
    <w:rsid w:val="00CE761D"/>
    <w:rsid w:val="00CE7ACC"/>
    <w:rsid w:val="00CE7DCD"/>
    <w:rsid w:val="00CF0343"/>
    <w:rsid w:val="00CF0C40"/>
    <w:rsid w:val="00CF1C8C"/>
    <w:rsid w:val="00CF2131"/>
    <w:rsid w:val="00CF2513"/>
    <w:rsid w:val="00CF306C"/>
    <w:rsid w:val="00CF3823"/>
    <w:rsid w:val="00CF3DC9"/>
    <w:rsid w:val="00CF3F0E"/>
    <w:rsid w:val="00CF4459"/>
    <w:rsid w:val="00CF4EBF"/>
    <w:rsid w:val="00CF5561"/>
    <w:rsid w:val="00CF5C20"/>
    <w:rsid w:val="00CF5DA4"/>
    <w:rsid w:val="00CF60EA"/>
    <w:rsid w:val="00CF626E"/>
    <w:rsid w:val="00CF64FC"/>
    <w:rsid w:val="00CF75EC"/>
    <w:rsid w:val="00CF7DCE"/>
    <w:rsid w:val="00D00604"/>
    <w:rsid w:val="00D0063A"/>
    <w:rsid w:val="00D00C16"/>
    <w:rsid w:val="00D0127C"/>
    <w:rsid w:val="00D01331"/>
    <w:rsid w:val="00D0137C"/>
    <w:rsid w:val="00D01473"/>
    <w:rsid w:val="00D01712"/>
    <w:rsid w:val="00D01BA7"/>
    <w:rsid w:val="00D01BAC"/>
    <w:rsid w:val="00D01E16"/>
    <w:rsid w:val="00D01E95"/>
    <w:rsid w:val="00D02ACC"/>
    <w:rsid w:val="00D030E2"/>
    <w:rsid w:val="00D0321F"/>
    <w:rsid w:val="00D039F8"/>
    <w:rsid w:val="00D03D8B"/>
    <w:rsid w:val="00D04873"/>
    <w:rsid w:val="00D058EE"/>
    <w:rsid w:val="00D06180"/>
    <w:rsid w:val="00D062B1"/>
    <w:rsid w:val="00D066B7"/>
    <w:rsid w:val="00D06B02"/>
    <w:rsid w:val="00D06E1E"/>
    <w:rsid w:val="00D102F3"/>
    <w:rsid w:val="00D111A1"/>
    <w:rsid w:val="00D112A4"/>
    <w:rsid w:val="00D1175A"/>
    <w:rsid w:val="00D125B0"/>
    <w:rsid w:val="00D12955"/>
    <w:rsid w:val="00D12B57"/>
    <w:rsid w:val="00D13082"/>
    <w:rsid w:val="00D132C7"/>
    <w:rsid w:val="00D13836"/>
    <w:rsid w:val="00D147AC"/>
    <w:rsid w:val="00D1506B"/>
    <w:rsid w:val="00D1583A"/>
    <w:rsid w:val="00D1688F"/>
    <w:rsid w:val="00D169DF"/>
    <w:rsid w:val="00D17829"/>
    <w:rsid w:val="00D20B17"/>
    <w:rsid w:val="00D21094"/>
    <w:rsid w:val="00D210AF"/>
    <w:rsid w:val="00D21B6E"/>
    <w:rsid w:val="00D22122"/>
    <w:rsid w:val="00D239BA"/>
    <w:rsid w:val="00D24759"/>
    <w:rsid w:val="00D24811"/>
    <w:rsid w:val="00D24A54"/>
    <w:rsid w:val="00D25402"/>
    <w:rsid w:val="00D254CB"/>
    <w:rsid w:val="00D2589D"/>
    <w:rsid w:val="00D2626D"/>
    <w:rsid w:val="00D27B46"/>
    <w:rsid w:val="00D27D20"/>
    <w:rsid w:val="00D30194"/>
    <w:rsid w:val="00D31536"/>
    <w:rsid w:val="00D31594"/>
    <w:rsid w:val="00D3199C"/>
    <w:rsid w:val="00D3246E"/>
    <w:rsid w:val="00D329B9"/>
    <w:rsid w:val="00D32EE7"/>
    <w:rsid w:val="00D33A5A"/>
    <w:rsid w:val="00D33ED9"/>
    <w:rsid w:val="00D34A3E"/>
    <w:rsid w:val="00D34D93"/>
    <w:rsid w:val="00D35207"/>
    <w:rsid w:val="00D3564C"/>
    <w:rsid w:val="00D35A38"/>
    <w:rsid w:val="00D35F02"/>
    <w:rsid w:val="00D36952"/>
    <w:rsid w:val="00D36AA6"/>
    <w:rsid w:val="00D36B07"/>
    <w:rsid w:val="00D37058"/>
    <w:rsid w:val="00D377B2"/>
    <w:rsid w:val="00D379B9"/>
    <w:rsid w:val="00D37C2D"/>
    <w:rsid w:val="00D40067"/>
    <w:rsid w:val="00D4032C"/>
    <w:rsid w:val="00D40586"/>
    <w:rsid w:val="00D41176"/>
    <w:rsid w:val="00D41917"/>
    <w:rsid w:val="00D424FF"/>
    <w:rsid w:val="00D42CE4"/>
    <w:rsid w:val="00D4453A"/>
    <w:rsid w:val="00D445FD"/>
    <w:rsid w:val="00D4472E"/>
    <w:rsid w:val="00D44C2C"/>
    <w:rsid w:val="00D4530B"/>
    <w:rsid w:val="00D45BB4"/>
    <w:rsid w:val="00D45EC6"/>
    <w:rsid w:val="00D45FC0"/>
    <w:rsid w:val="00D46335"/>
    <w:rsid w:val="00D46B27"/>
    <w:rsid w:val="00D47207"/>
    <w:rsid w:val="00D47B93"/>
    <w:rsid w:val="00D47C7A"/>
    <w:rsid w:val="00D50242"/>
    <w:rsid w:val="00D504E5"/>
    <w:rsid w:val="00D50F82"/>
    <w:rsid w:val="00D51156"/>
    <w:rsid w:val="00D5152D"/>
    <w:rsid w:val="00D51909"/>
    <w:rsid w:val="00D51B26"/>
    <w:rsid w:val="00D5270E"/>
    <w:rsid w:val="00D52B24"/>
    <w:rsid w:val="00D52FA3"/>
    <w:rsid w:val="00D530C3"/>
    <w:rsid w:val="00D538E9"/>
    <w:rsid w:val="00D541E6"/>
    <w:rsid w:val="00D543C5"/>
    <w:rsid w:val="00D5484D"/>
    <w:rsid w:val="00D5568D"/>
    <w:rsid w:val="00D56D6D"/>
    <w:rsid w:val="00D5705F"/>
    <w:rsid w:val="00D607C8"/>
    <w:rsid w:val="00D60F31"/>
    <w:rsid w:val="00D6175E"/>
    <w:rsid w:val="00D6227E"/>
    <w:rsid w:val="00D6299A"/>
    <w:rsid w:val="00D634A3"/>
    <w:rsid w:val="00D63582"/>
    <w:rsid w:val="00D642BB"/>
    <w:rsid w:val="00D66761"/>
    <w:rsid w:val="00D66A81"/>
    <w:rsid w:val="00D67677"/>
    <w:rsid w:val="00D67D85"/>
    <w:rsid w:val="00D70002"/>
    <w:rsid w:val="00D703B1"/>
    <w:rsid w:val="00D70957"/>
    <w:rsid w:val="00D717C7"/>
    <w:rsid w:val="00D721D2"/>
    <w:rsid w:val="00D727C0"/>
    <w:rsid w:val="00D7292F"/>
    <w:rsid w:val="00D736B2"/>
    <w:rsid w:val="00D73CAA"/>
    <w:rsid w:val="00D764F3"/>
    <w:rsid w:val="00D76612"/>
    <w:rsid w:val="00D76856"/>
    <w:rsid w:val="00D77EA5"/>
    <w:rsid w:val="00D80BAE"/>
    <w:rsid w:val="00D80F51"/>
    <w:rsid w:val="00D817A8"/>
    <w:rsid w:val="00D81A2A"/>
    <w:rsid w:val="00D81E2C"/>
    <w:rsid w:val="00D820DE"/>
    <w:rsid w:val="00D825D3"/>
    <w:rsid w:val="00D82CAB"/>
    <w:rsid w:val="00D83045"/>
    <w:rsid w:val="00D83BC6"/>
    <w:rsid w:val="00D83FEE"/>
    <w:rsid w:val="00D84B54"/>
    <w:rsid w:val="00D85191"/>
    <w:rsid w:val="00D85382"/>
    <w:rsid w:val="00D8565C"/>
    <w:rsid w:val="00D8579F"/>
    <w:rsid w:val="00D858E3"/>
    <w:rsid w:val="00D8642C"/>
    <w:rsid w:val="00D868BC"/>
    <w:rsid w:val="00D86F49"/>
    <w:rsid w:val="00D86FB6"/>
    <w:rsid w:val="00D87002"/>
    <w:rsid w:val="00D87F5E"/>
    <w:rsid w:val="00D902FE"/>
    <w:rsid w:val="00D90562"/>
    <w:rsid w:val="00D90A8F"/>
    <w:rsid w:val="00D90F1D"/>
    <w:rsid w:val="00D91F45"/>
    <w:rsid w:val="00D9227D"/>
    <w:rsid w:val="00D92424"/>
    <w:rsid w:val="00D92922"/>
    <w:rsid w:val="00D92984"/>
    <w:rsid w:val="00D92EA6"/>
    <w:rsid w:val="00D93F5A"/>
    <w:rsid w:val="00D94021"/>
    <w:rsid w:val="00D94DBB"/>
    <w:rsid w:val="00D961DD"/>
    <w:rsid w:val="00D9672B"/>
    <w:rsid w:val="00D9741E"/>
    <w:rsid w:val="00D974F2"/>
    <w:rsid w:val="00D97576"/>
    <w:rsid w:val="00D97A82"/>
    <w:rsid w:val="00D97A92"/>
    <w:rsid w:val="00DA075D"/>
    <w:rsid w:val="00DA0A51"/>
    <w:rsid w:val="00DA0B3F"/>
    <w:rsid w:val="00DA0D31"/>
    <w:rsid w:val="00DA1456"/>
    <w:rsid w:val="00DA295B"/>
    <w:rsid w:val="00DA2A60"/>
    <w:rsid w:val="00DA2B4C"/>
    <w:rsid w:val="00DA2C67"/>
    <w:rsid w:val="00DA33A6"/>
    <w:rsid w:val="00DA3DC1"/>
    <w:rsid w:val="00DA4150"/>
    <w:rsid w:val="00DA4231"/>
    <w:rsid w:val="00DA5557"/>
    <w:rsid w:val="00DA55E7"/>
    <w:rsid w:val="00DA5B21"/>
    <w:rsid w:val="00DA5B47"/>
    <w:rsid w:val="00DA64DA"/>
    <w:rsid w:val="00DA675D"/>
    <w:rsid w:val="00DA68C2"/>
    <w:rsid w:val="00DA7801"/>
    <w:rsid w:val="00DA788E"/>
    <w:rsid w:val="00DB005D"/>
    <w:rsid w:val="00DB01FF"/>
    <w:rsid w:val="00DB0AA3"/>
    <w:rsid w:val="00DB2359"/>
    <w:rsid w:val="00DB23E7"/>
    <w:rsid w:val="00DB30A9"/>
    <w:rsid w:val="00DB326A"/>
    <w:rsid w:val="00DB36E7"/>
    <w:rsid w:val="00DB38DD"/>
    <w:rsid w:val="00DB3D5D"/>
    <w:rsid w:val="00DB4DA6"/>
    <w:rsid w:val="00DB4E60"/>
    <w:rsid w:val="00DB53A6"/>
    <w:rsid w:val="00DB5B72"/>
    <w:rsid w:val="00DB5BB9"/>
    <w:rsid w:val="00DB6301"/>
    <w:rsid w:val="00DB745E"/>
    <w:rsid w:val="00DB77BC"/>
    <w:rsid w:val="00DB796B"/>
    <w:rsid w:val="00DB7ED8"/>
    <w:rsid w:val="00DC2010"/>
    <w:rsid w:val="00DC2E97"/>
    <w:rsid w:val="00DC3424"/>
    <w:rsid w:val="00DC524D"/>
    <w:rsid w:val="00DC5433"/>
    <w:rsid w:val="00DC5F07"/>
    <w:rsid w:val="00DC638D"/>
    <w:rsid w:val="00DC693C"/>
    <w:rsid w:val="00DC6BFB"/>
    <w:rsid w:val="00DC6C02"/>
    <w:rsid w:val="00DC7136"/>
    <w:rsid w:val="00DC7304"/>
    <w:rsid w:val="00DC78E7"/>
    <w:rsid w:val="00DC7BB2"/>
    <w:rsid w:val="00DD0308"/>
    <w:rsid w:val="00DD2AF1"/>
    <w:rsid w:val="00DD3661"/>
    <w:rsid w:val="00DD4043"/>
    <w:rsid w:val="00DD48E0"/>
    <w:rsid w:val="00DD5AD1"/>
    <w:rsid w:val="00DD5BD9"/>
    <w:rsid w:val="00DD5BF8"/>
    <w:rsid w:val="00DD6226"/>
    <w:rsid w:val="00DD64BB"/>
    <w:rsid w:val="00DD64D5"/>
    <w:rsid w:val="00DD6681"/>
    <w:rsid w:val="00DD679C"/>
    <w:rsid w:val="00DD73DB"/>
    <w:rsid w:val="00DD7431"/>
    <w:rsid w:val="00DD74FE"/>
    <w:rsid w:val="00DD7A9F"/>
    <w:rsid w:val="00DD7E35"/>
    <w:rsid w:val="00DE02A1"/>
    <w:rsid w:val="00DE02BB"/>
    <w:rsid w:val="00DE098B"/>
    <w:rsid w:val="00DE161C"/>
    <w:rsid w:val="00DE1F3B"/>
    <w:rsid w:val="00DE214F"/>
    <w:rsid w:val="00DE3254"/>
    <w:rsid w:val="00DE3D63"/>
    <w:rsid w:val="00DE49AF"/>
    <w:rsid w:val="00DE5216"/>
    <w:rsid w:val="00DE5970"/>
    <w:rsid w:val="00DE6299"/>
    <w:rsid w:val="00DE6FD0"/>
    <w:rsid w:val="00DE76C0"/>
    <w:rsid w:val="00DF0D34"/>
    <w:rsid w:val="00DF15A5"/>
    <w:rsid w:val="00DF1677"/>
    <w:rsid w:val="00DF1FDB"/>
    <w:rsid w:val="00DF26A4"/>
    <w:rsid w:val="00DF2D3F"/>
    <w:rsid w:val="00DF2FD6"/>
    <w:rsid w:val="00DF382A"/>
    <w:rsid w:val="00DF3A28"/>
    <w:rsid w:val="00DF3CAE"/>
    <w:rsid w:val="00DF52C8"/>
    <w:rsid w:val="00DF53F6"/>
    <w:rsid w:val="00DF5DA5"/>
    <w:rsid w:val="00DF61CB"/>
    <w:rsid w:val="00DF62CA"/>
    <w:rsid w:val="00DF649B"/>
    <w:rsid w:val="00DF67D4"/>
    <w:rsid w:val="00E00127"/>
    <w:rsid w:val="00E01147"/>
    <w:rsid w:val="00E01739"/>
    <w:rsid w:val="00E018DF"/>
    <w:rsid w:val="00E01B9F"/>
    <w:rsid w:val="00E01E04"/>
    <w:rsid w:val="00E0250A"/>
    <w:rsid w:val="00E0302E"/>
    <w:rsid w:val="00E037D3"/>
    <w:rsid w:val="00E03C64"/>
    <w:rsid w:val="00E03CA7"/>
    <w:rsid w:val="00E03EA3"/>
    <w:rsid w:val="00E03FCA"/>
    <w:rsid w:val="00E0445D"/>
    <w:rsid w:val="00E04953"/>
    <w:rsid w:val="00E04958"/>
    <w:rsid w:val="00E052CA"/>
    <w:rsid w:val="00E057A2"/>
    <w:rsid w:val="00E059DA"/>
    <w:rsid w:val="00E07FE5"/>
    <w:rsid w:val="00E100F4"/>
    <w:rsid w:val="00E10DCB"/>
    <w:rsid w:val="00E11261"/>
    <w:rsid w:val="00E118F3"/>
    <w:rsid w:val="00E11ADF"/>
    <w:rsid w:val="00E11E2C"/>
    <w:rsid w:val="00E1252A"/>
    <w:rsid w:val="00E125C3"/>
    <w:rsid w:val="00E12646"/>
    <w:rsid w:val="00E12755"/>
    <w:rsid w:val="00E13285"/>
    <w:rsid w:val="00E13416"/>
    <w:rsid w:val="00E1425D"/>
    <w:rsid w:val="00E1506A"/>
    <w:rsid w:val="00E150DF"/>
    <w:rsid w:val="00E15F3D"/>
    <w:rsid w:val="00E171B6"/>
    <w:rsid w:val="00E200B0"/>
    <w:rsid w:val="00E216A1"/>
    <w:rsid w:val="00E222F1"/>
    <w:rsid w:val="00E241F5"/>
    <w:rsid w:val="00E2485A"/>
    <w:rsid w:val="00E24E9B"/>
    <w:rsid w:val="00E25102"/>
    <w:rsid w:val="00E254A7"/>
    <w:rsid w:val="00E257B2"/>
    <w:rsid w:val="00E25CDA"/>
    <w:rsid w:val="00E2613D"/>
    <w:rsid w:val="00E264B7"/>
    <w:rsid w:val="00E26521"/>
    <w:rsid w:val="00E26FE8"/>
    <w:rsid w:val="00E27801"/>
    <w:rsid w:val="00E27B63"/>
    <w:rsid w:val="00E27C01"/>
    <w:rsid w:val="00E300B3"/>
    <w:rsid w:val="00E3018F"/>
    <w:rsid w:val="00E30FB9"/>
    <w:rsid w:val="00E31120"/>
    <w:rsid w:val="00E31996"/>
    <w:rsid w:val="00E31AFB"/>
    <w:rsid w:val="00E32025"/>
    <w:rsid w:val="00E32AAD"/>
    <w:rsid w:val="00E35438"/>
    <w:rsid w:val="00E35470"/>
    <w:rsid w:val="00E3549C"/>
    <w:rsid w:val="00E35C8A"/>
    <w:rsid w:val="00E35DDA"/>
    <w:rsid w:val="00E366E5"/>
    <w:rsid w:val="00E3754F"/>
    <w:rsid w:val="00E379EF"/>
    <w:rsid w:val="00E40345"/>
    <w:rsid w:val="00E41319"/>
    <w:rsid w:val="00E4131F"/>
    <w:rsid w:val="00E4149B"/>
    <w:rsid w:val="00E415E0"/>
    <w:rsid w:val="00E4192C"/>
    <w:rsid w:val="00E419F4"/>
    <w:rsid w:val="00E41DC9"/>
    <w:rsid w:val="00E42796"/>
    <w:rsid w:val="00E435B0"/>
    <w:rsid w:val="00E4376B"/>
    <w:rsid w:val="00E4434C"/>
    <w:rsid w:val="00E44BB9"/>
    <w:rsid w:val="00E45251"/>
    <w:rsid w:val="00E466B7"/>
    <w:rsid w:val="00E4688C"/>
    <w:rsid w:val="00E47488"/>
    <w:rsid w:val="00E478E9"/>
    <w:rsid w:val="00E47BB0"/>
    <w:rsid w:val="00E47C4C"/>
    <w:rsid w:val="00E47E00"/>
    <w:rsid w:val="00E50301"/>
    <w:rsid w:val="00E505F0"/>
    <w:rsid w:val="00E51E22"/>
    <w:rsid w:val="00E52A69"/>
    <w:rsid w:val="00E52CAA"/>
    <w:rsid w:val="00E531DA"/>
    <w:rsid w:val="00E533B8"/>
    <w:rsid w:val="00E53959"/>
    <w:rsid w:val="00E54073"/>
    <w:rsid w:val="00E5444F"/>
    <w:rsid w:val="00E5448F"/>
    <w:rsid w:val="00E55350"/>
    <w:rsid w:val="00E5588F"/>
    <w:rsid w:val="00E56C2B"/>
    <w:rsid w:val="00E5746A"/>
    <w:rsid w:val="00E6056F"/>
    <w:rsid w:val="00E60B66"/>
    <w:rsid w:val="00E60C22"/>
    <w:rsid w:val="00E61C45"/>
    <w:rsid w:val="00E61F85"/>
    <w:rsid w:val="00E62510"/>
    <w:rsid w:val="00E63065"/>
    <w:rsid w:val="00E63B47"/>
    <w:rsid w:val="00E63BF7"/>
    <w:rsid w:val="00E640D1"/>
    <w:rsid w:val="00E650FF"/>
    <w:rsid w:val="00E65851"/>
    <w:rsid w:val="00E659FD"/>
    <w:rsid w:val="00E662D6"/>
    <w:rsid w:val="00E6680E"/>
    <w:rsid w:val="00E67177"/>
    <w:rsid w:val="00E673C5"/>
    <w:rsid w:val="00E70FE9"/>
    <w:rsid w:val="00E71068"/>
    <w:rsid w:val="00E71DF6"/>
    <w:rsid w:val="00E720FD"/>
    <w:rsid w:val="00E72A10"/>
    <w:rsid w:val="00E72E1D"/>
    <w:rsid w:val="00E731D0"/>
    <w:rsid w:val="00E75C24"/>
    <w:rsid w:val="00E75C3E"/>
    <w:rsid w:val="00E75C4D"/>
    <w:rsid w:val="00E75F66"/>
    <w:rsid w:val="00E77739"/>
    <w:rsid w:val="00E8009A"/>
    <w:rsid w:val="00E80301"/>
    <w:rsid w:val="00E80593"/>
    <w:rsid w:val="00E80906"/>
    <w:rsid w:val="00E81090"/>
    <w:rsid w:val="00E8191E"/>
    <w:rsid w:val="00E81E01"/>
    <w:rsid w:val="00E81E9A"/>
    <w:rsid w:val="00E82130"/>
    <w:rsid w:val="00E8312E"/>
    <w:rsid w:val="00E84472"/>
    <w:rsid w:val="00E84B8B"/>
    <w:rsid w:val="00E8546B"/>
    <w:rsid w:val="00E85F2C"/>
    <w:rsid w:val="00E86345"/>
    <w:rsid w:val="00E9004E"/>
    <w:rsid w:val="00E90BFE"/>
    <w:rsid w:val="00E911CA"/>
    <w:rsid w:val="00E9188F"/>
    <w:rsid w:val="00E920C1"/>
    <w:rsid w:val="00E927DD"/>
    <w:rsid w:val="00E92A06"/>
    <w:rsid w:val="00E937B2"/>
    <w:rsid w:val="00E93E07"/>
    <w:rsid w:val="00E940CF"/>
    <w:rsid w:val="00E9413B"/>
    <w:rsid w:val="00E9418C"/>
    <w:rsid w:val="00E947B2"/>
    <w:rsid w:val="00E948DE"/>
    <w:rsid w:val="00E94B07"/>
    <w:rsid w:val="00E94B0E"/>
    <w:rsid w:val="00E95090"/>
    <w:rsid w:val="00E96E52"/>
    <w:rsid w:val="00E97186"/>
    <w:rsid w:val="00E973A0"/>
    <w:rsid w:val="00E97568"/>
    <w:rsid w:val="00E97F9C"/>
    <w:rsid w:val="00EA1260"/>
    <w:rsid w:val="00EA126C"/>
    <w:rsid w:val="00EA2C66"/>
    <w:rsid w:val="00EA376F"/>
    <w:rsid w:val="00EA4729"/>
    <w:rsid w:val="00EA4905"/>
    <w:rsid w:val="00EA593F"/>
    <w:rsid w:val="00EA5CBB"/>
    <w:rsid w:val="00EA629F"/>
    <w:rsid w:val="00EA7016"/>
    <w:rsid w:val="00EA72D2"/>
    <w:rsid w:val="00EB07AA"/>
    <w:rsid w:val="00EB08DB"/>
    <w:rsid w:val="00EB0FBB"/>
    <w:rsid w:val="00EB12F6"/>
    <w:rsid w:val="00EB1770"/>
    <w:rsid w:val="00EB1E1C"/>
    <w:rsid w:val="00EB1E46"/>
    <w:rsid w:val="00EB2355"/>
    <w:rsid w:val="00EB26BA"/>
    <w:rsid w:val="00EB2A76"/>
    <w:rsid w:val="00EB30C9"/>
    <w:rsid w:val="00EB33CC"/>
    <w:rsid w:val="00EB3912"/>
    <w:rsid w:val="00EB3A27"/>
    <w:rsid w:val="00EB4869"/>
    <w:rsid w:val="00EB52D0"/>
    <w:rsid w:val="00EB542A"/>
    <w:rsid w:val="00EB5DF0"/>
    <w:rsid w:val="00EB5F27"/>
    <w:rsid w:val="00EB607A"/>
    <w:rsid w:val="00EB69B5"/>
    <w:rsid w:val="00EB6DDC"/>
    <w:rsid w:val="00EB7351"/>
    <w:rsid w:val="00EB74EB"/>
    <w:rsid w:val="00EB79F6"/>
    <w:rsid w:val="00EC0CBE"/>
    <w:rsid w:val="00EC0F4C"/>
    <w:rsid w:val="00EC20F4"/>
    <w:rsid w:val="00EC3448"/>
    <w:rsid w:val="00EC3F30"/>
    <w:rsid w:val="00EC3F46"/>
    <w:rsid w:val="00EC406B"/>
    <w:rsid w:val="00EC4215"/>
    <w:rsid w:val="00EC5780"/>
    <w:rsid w:val="00EC69BB"/>
    <w:rsid w:val="00ED050C"/>
    <w:rsid w:val="00ED1383"/>
    <w:rsid w:val="00ED142A"/>
    <w:rsid w:val="00ED16A2"/>
    <w:rsid w:val="00ED1B28"/>
    <w:rsid w:val="00ED2023"/>
    <w:rsid w:val="00ED3113"/>
    <w:rsid w:val="00ED3FD8"/>
    <w:rsid w:val="00ED43EA"/>
    <w:rsid w:val="00ED4AAA"/>
    <w:rsid w:val="00ED50A4"/>
    <w:rsid w:val="00ED5D9F"/>
    <w:rsid w:val="00ED6016"/>
    <w:rsid w:val="00ED6E90"/>
    <w:rsid w:val="00ED7321"/>
    <w:rsid w:val="00ED767D"/>
    <w:rsid w:val="00EE172A"/>
    <w:rsid w:val="00EE22F4"/>
    <w:rsid w:val="00EE2BBE"/>
    <w:rsid w:val="00EE3FB0"/>
    <w:rsid w:val="00EE4091"/>
    <w:rsid w:val="00EE4587"/>
    <w:rsid w:val="00EE5829"/>
    <w:rsid w:val="00EE5EA3"/>
    <w:rsid w:val="00EE5EE3"/>
    <w:rsid w:val="00EE6877"/>
    <w:rsid w:val="00EE6D81"/>
    <w:rsid w:val="00EE7089"/>
    <w:rsid w:val="00EE7553"/>
    <w:rsid w:val="00EF0B04"/>
    <w:rsid w:val="00EF15E7"/>
    <w:rsid w:val="00EF2841"/>
    <w:rsid w:val="00EF2D6D"/>
    <w:rsid w:val="00EF2FD9"/>
    <w:rsid w:val="00EF304B"/>
    <w:rsid w:val="00EF3BE3"/>
    <w:rsid w:val="00EF4110"/>
    <w:rsid w:val="00EF4C76"/>
    <w:rsid w:val="00EF53F7"/>
    <w:rsid w:val="00EF617B"/>
    <w:rsid w:val="00EF6A6B"/>
    <w:rsid w:val="00EF6AC9"/>
    <w:rsid w:val="00EF7303"/>
    <w:rsid w:val="00EF7EDA"/>
    <w:rsid w:val="00F002F3"/>
    <w:rsid w:val="00F00E5C"/>
    <w:rsid w:val="00F0119C"/>
    <w:rsid w:val="00F016D1"/>
    <w:rsid w:val="00F01E12"/>
    <w:rsid w:val="00F0234D"/>
    <w:rsid w:val="00F02E91"/>
    <w:rsid w:val="00F03BBE"/>
    <w:rsid w:val="00F041D3"/>
    <w:rsid w:val="00F04689"/>
    <w:rsid w:val="00F047D9"/>
    <w:rsid w:val="00F04D2A"/>
    <w:rsid w:val="00F051C3"/>
    <w:rsid w:val="00F05341"/>
    <w:rsid w:val="00F061FA"/>
    <w:rsid w:val="00F06B78"/>
    <w:rsid w:val="00F07459"/>
    <w:rsid w:val="00F07760"/>
    <w:rsid w:val="00F07DC9"/>
    <w:rsid w:val="00F07F90"/>
    <w:rsid w:val="00F1030C"/>
    <w:rsid w:val="00F103F8"/>
    <w:rsid w:val="00F10D73"/>
    <w:rsid w:val="00F11071"/>
    <w:rsid w:val="00F117C5"/>
    <w:rsid w:val="00F119C1"/>
    <w:rsid w:val="00F11B4F"/>
    <w:rsid w:val="00F11F17"/>
    <w:rsid w:val="00F120DB"/>
    <w:rsid w:val="00F13519"/>
    <w:rsid w:val="00F13584"/>
    <w:rsid w:val="00F1395B"/>
    <w:rsid w:val="00F1423B"/>
    <w:rsid w:val="00F1486B"/>
    <w:rsid w:val="00F14D37"/>
    <w:rsid w:val="00F14F4B"/>
    <w:rsid w:val="00F150E5"/>
    <w:rsid w:val="00F15CDC"/>
    <w:rsid w:val="00F15E80"/>
    <w:rsid w:val="00F1698B"/>
    <w:rsid w:val="00F16BB3"/>
    <w:rsid w:val="00F16D5E"/>
    <w:rsid w:val="00F20C0B"/>
    <w:rsid w:val="00F21317"/>
    <w:rsid w:val="00F21E23"/>
    <w:rsid w:val="00F2230B"/>
    <w:rsid w:val="00F229F8"/>
    <w:rsid w:val="00F23C43"/>
    <w:rsid w:val="00F23CA8"/>
    <w:rsid w:val="00F23CC5"/>
    <w:rsid w:val="00F23E90"/>
    <w:rsid w:val="00F25185"/>
    <w:rsid w:val="00F2546A"/>
    <w:rsid w:val="00F254FF"/>
    <w:rsid w:val="00F25778"/>
    <w:rsid w:val="00F26A96"/>
    <w:rsid w:val="00F27BFF"/>
    <w:rsid w:val="00F27C1E"/>
    <w:rsid w:val="00F3019D"/>
    <w:rsid w:val="00F30773"/>
    <w:rsid w:val="00F30D3B"/>
    <w:rsid w:val="00F30DAF"/>
    <w:rsid w:val="00F30E95"/>
    <w:rsid w:val="00F30F04"/>
    <w:rsid w:val="00F31B97"/>
    <w:rsid w:val="00F31C81"/>
    <w:rsid w:val="00F31EFD"/>
    <w:rsid w:val="00F32B52"/>
    <w:rsid w:val="00F33614"/>
    <w:rsid w:val="00F3369A"/>
    <w:rsid w:val="00F3586E"/>
    <w:rsid w:val="00F3674A"/>
    <w:rsid w:val="00F4025B"/>
    <w:rsid w:val="00F4053C"/>
    <w:rsid w:val="00F406FB"/>
    <w:rsid w:val="00F40C59"/>
    <w:rsid w:val="00F40F3C"/>
    <w:rsid w:val="00F40FDC"/>
    <w:rsid w:val="00F41316"/>
    <w:rsid w:val="00F41CC8"/>
    <w:rsid w:val="00F42522"/>
    <w:rsid w:val="00F425C9"/>
    <w:rsid w:val="00F43083"/>
    <w:rsid w:val="00F4409F"/>
    <w:rsid w:val="00F447CD"/>
    <w:rsid w:val="00F4568C"/>
    <w:rsid w:val="00F4598D"/>
    <w:rsid w:val="00F468B4"/>
    <w:rsid w:val="00F46917"/>
    <w:rsid w:val="00F46918"/>
    <w:rsid w:val="00F46CA6"/>
    <w:rsid w:val="00F47B04"/>
    <w:rsid w:val="00F501E4"/>
    <w:rsid w:val="00F50AAA"/>
    <w:rsid w:val="00F50D6A"/>
    <w:rsid w:val="00F523D0"/>
    <w:rsid w:val="00F52410"/>
    <w:rsid w:val="00F525BE"/>
    <w:rsid w:val="00F539C7"/>
    <w:rsid w:val="00F54E06"/>
    <w:rsid w:val="00F5512D"/>
    <w:rsid w:val="00F554C0"/>
    <w:rsid w:val="00F5588E"/>
    <w:rsid w:val="00F56A51"/>
    <w:rsid w:val="00F576DE"/>
    <w:rsid w:val="00F57971"/>
    <w:rsid w:val="00F57F3D"/>
    <w:rsid w:val="00F60520"/>
    <w:rsid w:val="00F61524"/>
    <w:rsid w:val="00F619E1"/>
    <w:rsid w:val="00F620B1"/>
    <w:rsid w:val="00F62116"/>
    <w:rsid w:val="00F62134"/>
    <w:rsid w:val="00F62E78"/>
    <w:rsid w:val="00F63AFA"/>
    <w:rsid w:val="00F640CE"/>
    <w:rsid w:val="00F640F3"/>
    <w:rsid w:val="00F64242"/>
    <w:rsid w:val="00F65AB4"/>
    <w:rsid w:val="00F66C42"/>
    <w:rsid w:val="00F66D86"/>
    <w:rsid w:val="00F67E06"/>
    <w:rsid w:val="00F67E99"/>
    <w:rsid w:val="00F70B98"/>
    <w:rsid w:val="00F714BD"/>
    <w:rsid w:val="00F71A83"/>
    <w:rsid w:val="00F71D71"/>
    <w:rsid w:val="00F72A8F"/>
    <w:rsid w:val="00F72A9E"/>
    <w:rsid w:val="00F72C15"/>
    <w:rsid w:val="00F73080"/>
    <w:rsid w:val="00F730D9"/>
    <w:rsid w:val="00F73AED"/>
    <w:rsid w:val="00F7409E"/>
    <w:rsid w:val="00F7427E"/>
    <w:rsid w:val="00F74751"/>
    <w:rsid w:val="00F764DC"/>
    <w:rsid w:val="00F76ADD"/>
    <w:rsid w:val="00F772A5"/>
    <w:rsid w:val="00F77B91"/>
    <w:rsid w:val="00F8197E"/>
    <w:rsid w:val="00F820CA"/>
    <w:rsid w:val="00F82282"/>
    <w:rsid w:val="00F83E52"/>
    <w:rsid w:val="00F83F69"/>
    <w:rsid w:val="00F846EA"/>
    <w:rsid w:val="00F8603A"/>
    <w:rsid w:val="00F86961"/>
    <w:rsid w:val="00F86EE2"/>
    <w:rsid w:val="00F87B67"/>
    <w:rsid w:val="00F903B9"/>
    <w:rsid w:val="00F90404"/>
    <w:rsid w:val="00F90E15"/>
    <w:rsid w:val="00F90FE3"/>
    <w:rsid w:val="00F91692"/>
    <w:rsid w:val="00F91B02"/>
    <w:rsid w:val="00F92384"/>
    <w:rsid w:val="00F929FD"/>
    <w:rsid w:val="00F92BF6"/>
    <w:rsid w:val="00F93F9E"/>
    <w:rsid w:val="00F94E9C"/>
    <w:rsid w:val="00F952A6"/>
    <w:rsid w:val="00F95D8D"/>
    <w:rsid w:val="00F96CBB"/>
    <w:rsid w:val="00F96DAE"/>
    <w:rsid w:val="00F97867"/>
    <w:rsid w:val="00FA01F5"/>
    <w:rsid w:val="00FA09BD"/>
    <w:rsid w:val="00FA0B76"/>
    <w:rsid w:val="00FA1942"/>
    <w:rsid w:val="00FA1A51"/>
    <w:rsid w:val="00FA288E"/>
    <w:rsid w:val="00FA32F4"/>
    <w:rsid w:val="00FA3426"/>
    <w:rsid w:val="00FA3B78"/>
    <w:rsid w:val="00FA3C03"/>
    <w:rsid w:val="00FA3E14"/>
    <w:rsid w:val="00FA522C"/>
    <w:rsid w:val="00FA5CD2"/>
    <w:rsid w:val="00FA6ED8"/>
    <w:rsid w:val="00FA7009"/>
    <w:rsid w:val="00FA7266"/>
    <w:rsid w:val="00FA7E00"/>
    <w:rsid w:val="00FB0027"/>
    <w:rsid w:val="00FB010A"/>
    <w:rsid w:val="00FB0F80"/>
    <w:rsid w:val="00FB0FF6"/>
    <w:rsid w:val="00FB1141"/>
    <w:rsid w:val="00FB2541"/>
    <w:rsid w:val="00FB27CC"/>
    <w:rsid w:val="00FB2DD4"/>
    <w:rsid w:val="00FB3781"/>
    <w:rsid w:val="00FB5085"/>
    <w:rsid w:val="00FB5592"/>
    <w:rsid w:val="00FB5EE4"/>
    <w:rsid w:val="00FB600A"/>
    <w:rsid w:val="00FB640C"/>
    <w:rsid w:val="00FB73E6"/>
    <w:rsid w:val="00FB7FC3"/>
    <w:rsid w:val="00FC0AE1"/>
    <w:rsid w:val="00FC15A9"/>
    <w:rsid w:val="00FC1A82"/>
    <w:rsid w:val="00FC2E27"/>
    <w:rsid w:val="00FC307B"/>
    <w:rsid w:val="00FC366F"/>
    <w:rsid w:val="00FC39BF"/>
    <w:rsid w:val="00FC4A95"/>
    <w:rsid w:val="00FC5715"/>
    <w:rsid w:val="00FC6ABC"/>
    <w:rsid w:val="00FC6E16"/>
    <w:rsid w:val="00FC6F55"/>
    <w:rsid w:val="00FC70D9"/>
    <w:rsid w:val="00FC7F49"/>
    <w:rsid w:val="00FD0A80"/>
    <w:rsid w:val="00FD1EFF"/>
    <w:rsid w:val="00FD25E3"/>
    <w:rsid w:val="00FD2FAF"/>
    <w:rsid w:val="00FD3177"/>
    <w:rsid w:val="00FD3715"/>
    <w:rsid w:val="00FD3C3B"/>
    <w:rsid w:val="00FD3ECE"/>
    <w:rsid w:val="00FD42F5"/>
    <w:rsid w:val="00FD443D"/>
    <w:rsid w:val="00FD4587"/>
    <w:rsid w:val="00FD4ABD"/>
    <w:rsid w:val="00FD4D2F"/>
    <w:rsid w:val="00FD4FA0"/>
    <w:rsid w:val="00FD54E2"/>
    <w:rsid w:val="00FD5D41"/>
    <w:rsid w:val="00FD6FC9"/>
    <w:rsid w:val="00FD7584"/>
    <w:rsid w:val="00FD7979"/>
    <w:rsid w:val="00FE0298"/>
    <w:rsid w:val="00FE02A4"/>
    <w:rsid w:val="00FE02B5"/>
    <w:rsid w:val="00FE0591"/>
    <w:rsid w:val="00FE0632"/>
    <w:rsid w:val="00FE09B7"/>
    <w:rsid w:val="00FE0BE8"/>
    <w:rsid w:val="00FE165F"/>
    <w:rsid w:val="00FE1A01"/>
    <w:rsid w:val="00FE1FA4"/>
    <w:rsid w:val="00FE2182"/>
    <w:rsid w:val="00FE2339"/>
    <w:rsid w:val="00FE2915"/>
    <w:rsid w:val="00FE3436"/>
    <w:rsid w:val="00FE3DED"/>
    <w:rsid w:val="00FE41C3"/>
    <w:rsid w:val="00FE4546"/>
    <w:rsid w:val="00FE4E73"/>
    <w:rsid w:val="00FE5C1C"/>
    <w:rsid w:val="00FE6483"/>
    <w:rsid w:val="00FE6C10"/>
    <w:rsid w:val="00FE7938"/>
    <w:rsid w:val="00FF01FE"/>
    <w:rsid w:val="00FF04C9"/>
    <w:rsid w:val="00FF068C"/>
    <w:rsid w:val="00FF0BBB"/>
    <w:rsid w:val="00FF0BDE"/>
    <w:rsid w:val="00FF0D18"/>
    <w:rsid w:val="00FF12A4"/>
    <w:rsid w:val="00FF1898"/>
    <w:rsid w:val="00FF2FF5"/>
    <w:rsid w:val="00FF4766"/>
    <w:rsid w:val="00FF4CE5"/>
    <w:rsid w:val="00FF521F"/>
    <w:rsid w:val="00FF56BB"/>
    <w:rsid w:val="00FF5AB1"/>
    <w:rsid w:val="00FF68F1"/>
    <w:rsid w:val="00FF69E9"/>
    <w:rsid w:val="00FF72CC"/>
    <w:rsid w:val="00FF798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B2698"/>
  <w15:docId w15:val="{ACCB055D-044C-4B9D-BC51-24DC5F2F7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707A7"/>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body txt,Znak,Glava - napis"/>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body txt Znak,Znak Znak,Glava - napis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lang w:val="x-none"/>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Liste 1,FooterText,numbered,Paragraphe de liste1,Bulletr List Paragraph,列出段落,列出段落1,lp1,lp11,Use Case List Paragraph,Num Bullet 1,List Paragraph11,Liste à puce - Normal,List Paragraph2,List Paragraph21,b1"/>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7"/>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uiPriority w:val="99"/>
    <w:semiHidden/>
    <w:unhideWhenUsed/>
    <w:rsid w:val="002A4934"/>
    <w:rPr>
      <w:sz w:val="16"/>
      <w:szCs w:val="16"/>
    </w:rPr>
  </w:style>
  <w:style w:type="paragraph" w:styleId="Sprotnaopomba-besedilo">
    <w:name w:val="footnote text"/>
    <w:basedOn w:val="Navaden"/>
    <w:link w:val="Sprotnaopomba-besediloZnak"/>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Liste 1 Znak,FooterText Znak,numbered Znak,Paragraphe de liste1 Znak,Bulletr List Paragraph Znak,列出段落 Znak,列出段落1 Znak,lp1 Znak,lp11 Znak,Use Case List Paragraph Znak,Num Bullet 1 Znak,b1 Znak"/>
    <w:link w:val="Odstavekseznama"/>
    <w:uiPriority w:val="34"/>
    <w:qFormat/>
    <w:rsid w:val="00C53A34"/>
    <w:rPr>
      <w:rFonts w:ascii="Times New Roman" w:eastAsia="Times New Roman" w:hAnsi="Times New Roman"/>
    </w:rPr>
  </w:style>
  <w:style w:type="table" w:customStyle="1" w:styleId="Tabelamrea1">
    <w:name w:val="Tabela – mreža1"/>
    <w:basedOn w:val="Navadnatabela"/>
    <w:next w:val="Tabelamrea"/>
    <w:uiPriority w:val="59"/>
    <w:rsid w:val="00582C9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azreenaomemba">
    <w:name w:val="Unresolved Mention"/>
    <w:basedOn w:val="Privzetapisavaodstavka"/>
    <w:uiPriority w:val="99"/>
    <w:semiHidden/>
    <w:unhideWhenUsed/>
    <w:rsid w:val="000B32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9459209">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39096953">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031618">
      <w:bodyDiv w:val="1"/>
      <w:marLeft w:val="0"/>
      <w:marRight w:val="0"/>
      <w:marTop w:val="0"/>
      <w:marBottom w:val="0"/>
      <w:divBdr>
        <w:top w:val="none" w:sz="0" w:space="0" w:color="auto"/>
        <w:left w:val="none" w:sz="0" w:space="0" w:color="auto"/>
        <w:bottom w:val="none" w:sz="0" w:space="0" w:color="auto"/>
        <w:right w:val="none" w:sz="0" w:space="0" w:color="auto"/>
      </w:divBdr>
    </w:div>
    <w:div w:id="1265189912">
      <w:bodyDiv w:val="1"/>
      <w:marLeft w:val="0"/>
      <w:marRight w:val="0"/>
      <w:marTop w:val="0"/>
      <w:marBottom w:val="0"/>
      <w:divBdr>
        <w:top w:val="none" w:sz="0" w:space="0" w:color="auto"/>
        <w:left w:val="none" w:sz="0" w:space="0" w:color="auto"/>
        <w:bottom w:val="none" w:sz="0" w:space="0" w:color="auto"/>
        <w:right w:val="none" w:sz="0" w:space="0" w:color="auto"/>
      </w:divBdr>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69829571">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tomaz.kovacic@vokasnaga.si" TargetMode="External"/><Relationship Id="rId18" Type="http://schemas.openxmlformats.org/officeDocument/2006/relationships/hyperlink" Target="https://ejn.gov.si/"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sjn@jhl.si" TargetMode="External"/><Relationship Id="rId17" Type="http://schemas.openxmlformats.org/officeDocument/2006/relationships/hyperlink" Target="https://ejn.gov.si/" TargetMode="Externa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https://www.kpk-rs.si/sl/pogosta-vprasanj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ejn.gov.s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spd/"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1" Type="http://schemas.openxmlformats.org/officeDocument/2006/relationships/image" Target="media/image5.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E444B-7F9B-40BB-B0E2-8BC48BAA2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56</Pages>
  <Words>20110</Words>
  <Characters>114627</Characters>
  <Application>Microsoft Office Word</Application>
  <DocSecurity>0</DocSecurity>
  <Lines>955</Lines>
  <Paragraphs>268</Paragraphs>
  <ScaleCrop>false</ScaleCrop>
  <HeadingPairs>
    <vt:vector size="2" baseType="variant">
      <vt:variant>
        <vt:lpstr>Naslov</vt:lpstr>
      </vt:variant>
      <vt:variant>
        <vt:i4>1</vt:i4>
      </vt:variant>
    </vt:vector>
  </HeadingPairs>
  <TitlesOfParts>
    <vt:vector size="1" baseType="lpstr">
      <vt:lpstr>VKS-61/25</vt:lpstr>
    </vt:vector>
  </TitlesOfParts>
  <Company>JHL</Company>
  <LinksUpToDate>false</LinksUpToDate>
  <CharactersWithSpaces>134469</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VKS-61/25</dc:title>
  <dc:creator>sjn@jhl.si</dc:creator>
  <cp:lastModifiedBy>Darko Pintarič</cp:lastModifiedBy>
  <cp:revision>8</cp:revision>
  <cp:lastPrinted>2025-10-16T10:12:00Z</cp:lastPrinted>
  <dcterms:created xsi:type="dcterms:W3CDTF">2025-10-21T11:32:00Z</dcterms:created>
  <dcterms:modified xsi:type="dcterms:W3CDTF">2025-10-22T07:19:00Z</dcterms:modified>
</cp:coreProperties>
</file>